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6998BE4" w14:textId="77777777">
        <w:tc>
          <w:tcPr>
            <w:tcW w:w="5000" w:type="pct"/>
            <w:tcMar>
              <w:top w:w="0" w:type="dxa"/>
              <w:left w:w="0" w:type="dxa"/>
              <w:bottom w:w="0" w:type="dxa"/>
              <w:right w:w="0" w:type="dxa"/>
            </w:tcMar>
            <w:vAlign w:val="center"/>
          </w:tcPr>
          <w:p w14:paraId="60E36309"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 A ____ is an input device.​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653"/>
            </w:tblGrid>
            <w:tr w:rsidR="00E30F01" w:rsidRPr="002B22D5" w14:paraId="39FD22E3" w14:textId="77777777">
              <w:tc>
                <w:tcPr>
                  <w:tcW w:w="400" w:type="dxa"/>
                  <w:tcMar>
                    <w:top w:w="0" w:type="dxa"/>
                    <w:left w:w="0" w:type="dxa"/>
                    <w:bottom w:w="0" w:type="dxa"/>
                    <w:right w:w="0" w:type="dxa"/>
                  </w:tcMar>
                </w:tcPr>
                <w:p w14:paraId="0E5B438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E39BA00"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7A181CA" w14:textId="77777777" w:rsidR="00E30F01" w:rsidRPr="002B22D5" w:rsidRDefault="000E70FC">
                  <w:pPr>
                    <w:pStyle w:val="p"/>
                  </w:pPr>
                  <w:r w:rsidRPr="002B22D5">
                    <w:rPr>
                      <w:rFonts w:ascii="Times New Roman" w:eastAsia="Times New Roman" w:hAnsi="Times New Roman" w:cs="Times New Roman"/>
                      <w:color w:val="000000"/>
                      <w:sz w:val="22"/>
                      <w:szCs w:val="22"/>
                    </w:rPr>
                    <w:t>​scanner</w:t>
                  </w:r>
                </w:p>
              </w:tc>
            </w:tr>
            <w:tr w:rsidR="00E30F01" w:rsidRPr="002B22D5" w14:paraId="192B42A3" w14:textId="77777777">
              <w:tc>
                <w:tcPr>
                  <w:tcW w:w="400" w:type="dxa"/>
                  <w:tcMar>
                    <w:top w:w="0" w:type="dxa"/>
                    <w:left w:w="0" w:type="dxa"/>
                    <w:bottom w:w="0" w:type="dxa"/>
                    <w:right w:w="0" w:type="dxa"/>
                  </w:tcMar>
                </w:tcPr>
                <w:p w14:paraId="3F3025A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5211A36"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1F75957" w14:textId="77777777" w:rsidR="00E30F01" w:rsidRPr="002B22D5" w:rsidRDefault="000E70FC">
                  <w:pPr>
                    <w:pStyle w:val="p"/>
                  </w:pPr>
                  <w:r w:rsidRPr="002B22D5">
                    <w:rPr>
                      <w:rFonts w:ascii="Times New Roman" w:eastAsia="Times New Roman" w:hAnsi="Times New Roman" w:cs="Times New Roman"/>
                      <w:color w:val="000000"/>
                      <w:sz w:val="22"/>
                      <w:szCs w:val="22"/>
                    </w:rPr>
                    <w:t>​keyboard</w:t>
                  </w:r>
                </w:p>
              </w:tc>
            </w:tr>
            <w:tr w:rsidR="00E30F01" w:rsidRPr="002B22D5" w14:paraId="0D05ABF4" w14:textId="77777777">
              <w:tc>
                <w:tcPr>
                  <w:tcW w:w="400" w:type="dxa"/>
                  <w:tcMar>
                    <w:top w:w="0" w:type="dxa"/>
                    <w:left w:w="0" w:type="dxa"/>
                    <w:bottom w:w="0" w:type="dxa"/>
                    <w:right w:w="0" w:type="dxa"/>
                  </w:tcMar>
                </w:tcPr>
                <w:p w14:paraId="2BA82D8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DE64982"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369F0167" w14:textId="77777777" w:rsidR="00E30F01" w:rsidRPr="002B22D5" w:rsidRDefault="000E70FC">
                  <w:pPr>
                    <w:pStyle w:val="p"/>
                  </w:pPr>
                  <w:r w:rsidRPr="002B22D5">
                    <w:rPr>
                      <w:rFonts w:ascii="Times New Roman" w:eastAsia="Times New Roman" w:hAnsi="Times New Roman" w:cs="Times New Roman"/>
                      <w:color w:val="000000"/>
                      <w:sz w:val="22"/>
                      <w:szCs w:val="22"/>
                    </w:rPr>
                    <w:t>​digital camera</w:t>
                  </w:r>
                </w:p>
              </w:tc>
            </w:tr>
            <w:tr w:rsidR="00E30F01" w:rsidRPr="002B22D5" w14:paraId="18D588A1" w14:textId="77777777">
              <w:tc>
                <w:tcPr>
                  <w:tcW w:w="400" w:type="dxa"/>
                  <w:tcMar>
                    <w:top w:w="0" w:type="dxa"/>
                    <w:left w:w="0" w:type="dxa"/>
                    <w:bottom w:w="0" w:type="dxa"/>
                    <w:right w:w="0" w:type="dxa"/>
                  </w:tcMar>
                </w:tcPr>
                <w:p w14:paraId="2DA279D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D284062"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C3ADA4D" w14:textId="77777777" w:rsidR="00E30F01" w:rsidRPr="002B22D5" w:rsidRDefault="000E70FC">
                  <w:pPr>
                    <w:pStyle w:val="p"/>
                  </w:pPr>
                  <w:r w:rsidRPr="002B22D5">
                    <w:rPr>
                      <w:rFonts w:ascii="Times New Roman" w:eastAsia="Times New Roman" w:hAnsi="Times New Roman" w:cs="Times New Roman"/>
                      <w:color w:val="000000"/>
                      <w:sz w:val="22"/>
                      <w:szCs w:val="22"/>
                    </w:rPr>
                    <w:t>​printer</w:t>
                  </w:r>
                </w:p>
              </w:tc>
            </w:tr>
          </w:tbl>
          <w:p w14:paraId="52E734F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2B22D5" w14:paraId="69663C91" w14:textId="77777777">
              <w:tc>
                <w:tcPr>
                  <w:tcW w:w="0" w:type="auto"/>
                  <w:tcMar>
                    <w:top w:w="30" w:type="dxa"/>
                    <w:left w:w="0" w:type="dxa"/>
                    <w:bottom w:w="30" w:type="dxa"/>
                    <w:right w:w="0" w:type="dxa"/>
                  </w:tcMar>
                </w:tcPr>
                <w:p w14:paraId="0AE8F06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55C84FA" w14:textId="77777777" w:rsidR="00E30F01" w:rsidRPr="002B22D5" w:rsidRDefault="000E70FC">
                  <w:r w:rsidRPr="002B22D5">
                    <w:rPr>
                      <w:rFonts w:ascii="Times New Roman" w:eastAsia="Times New Roman" w:hAnsi="Times New Roman" w:cs="Times New Roman"/>
                      <w:color w:val="000000"/>
                      <w:sz w:val="22"/>
                      <w:szCs w:val="22"/>
                    </w:rPr>
                    <w:t>a, b, c</w:t>
                  </w:r>
                </w:p>
              </w:tc>
            </w:tr>
            <w:tr w:rsidR="00735CAB" w:rsidRPr="002B22D5" w14:paraId="69E9C500" w14:textId="77777777">
              <w:tc>
                <w:tcPr>
                  <w:tcW w:w="0" w:type="auto"/>
                  <w:tcMar>
                    <w:top w:w="30" w:type="dxa"/>
                    <w:left w:w="0" w:type="dxa"/>
                    <w:bottom w:w="30" w:type="dxa"/>
                    <w:right w:w="0" w:type="dxa"/>
                  </w:tcMar>
                </w:tcPr>
                <w:p w14:paraId="122E6709" w14:textId="656CE27E" w:rsidR="00735CAB" w:rsidRPr="002B22D5" w:rsidRDefault="00735CAB" w:rsidP="00735CAB">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19338E60" w14:textId="1D39E75F" w:rsidR="00735CAB" w:rsidRPr="002B22D5" w:rsidRDefault="00735CAB" w:rsidP="00735CAB">
                  <w:r w:rsidRPr="002B22D5">
                    <w:rPr>
                      <w:rFonts w:ascii="Times New Roman" w:eastAsia="Times New Roman" w:hAnsi="Times New Roman" w:cs="Times New Roman"/>
                      <w:color w:val="000000"/>
                      <w:sz w:val="22"/>
                      <w:szCs w:val="22"/>
                    </w:rPr>
                    <w:t>Introduction</w:t>
                  </w:r>
                </w:p>
              </w:tc>
            </w:tr>
          </w:tbl>
          <w:p w14:paraId="2881CCC6" w14:textId="77777777" w:rsidR="00E30F01" w:rsidRPr="002B22D5" w:rsidRDefault="00E30F01"/>
        </w:tc>
      </w:tr>
    </w:tbl>
    <w:p w14:paraId="1B987A01"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F08B83A" w14:textId="77777777">
        <w:tc>
          <w:tcPr>
            <w:tcW w:w="5000" w:type="pct"/>
            <w:tcMar>
              <w:top w:w="0" w:type="dxa"/>
              <w:left w:w="0" w:type="dxa"/>
              <w:bottom w:w="0" w:type="dxa"/>
              <w:right w:w="0" w:type="dxa"/>
            </w:tcMar>
            <w:vAlign w:val="center"/>
          </w:tcPr>
          <w:p w14:paraId="438D397A"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 An application might allow data to be entered with a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653"/>
            </w:tblGrid>
            <w:tr w:rsidR="00E30F01" w:rsidRPr="002B22D5" w14:paraId="57F1B762" w14:textId="77777777">
              <w:tc>
                <w:tcPr>
                  <w:tcW w:w="400" w:type="dxa"/>
                  <w:tcMar>
                    <w:top w:w="0" w:type="dxa"/>
                    <w:left w:w="0" w:type="dxa"/>
                    <w:bottom w:w="0" w:type="dxa"/>
                    <w:right w:w="0" w:type="dxa"/>
                  </w:tcMar>
                </w:tcPr>
                <w:p w14:paraId="1BE2D13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781FBC8"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0A513B5" w14:textId="77777777" w:rsidR="00E30F01" w:rsidRPr="002B22D5" w:rsidRDefault="000E70FC">
                  <w:pPr>
                    <w:pStyle w:val="p"/>
                  </w:pPr>
                  <w:r w:rsidRPr="002B22D5">
                    <w:rPr>
                      <w:rFonts w:ascii="Times New Roman" w:eastAsia="Times New Roman" w:hAnsi="Times New Roman" w:cs="Times New Roman"/>
                      <w:color w:val="000000"/>
                      <w:sz w:val="22"/>
                      <w:szCs w:val="22"/>
                    </w:rPr>
                    <w:t>​scanner</w:t>
                  </w:r>
                </w:p>
              </w:tc>
            </w:tr>
            <w:tr w:rsidR="00E30F01" w:rsidRPr="002B22D5" w14:paraId="07B0671F" w14:textId="77777777">
              <w:tc>
                <w:tcPr>
                  <w:tcW w:w="400" w:type="dxa"/>
                  <w:tcMar>
                    <w:top w:w="0" w:type="dxa"/>
                    <w:left w:w="0" w:type="dxa"/>
                    <w:bottom w:w="0" w:type="dxa"/>
                    <w:right w:w="0" w:type="dxa"/>
                  </w:tcMar>
                </w:tcPr>
                <w:p w14:paraId="6F15000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3AEA7D2"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E68DB43" w14:textId="77777777" w:rsidR="00E30F01" w:rsidRPr="002B22D5" w:rsidRDefault="000E70FC">
                  <w:pPr>
                    <w:pStyle w:val="p"/>
                  </w:pPr>
                  <w:r w:rsidRPr="002B22D5">
                    <w:rPr>
                      <w:rFonts w:ascii="Times New Roman" w:eastAsia="Times New Roman" w:hAnsi="Times New Roman" w:cs="Times New Roman"/>
                      <w:color w:val="000000"/>
                      <w:sz w:val="22"/>
                      <w:szCs w:val="22"/>
                    </w:rPr>
                    <w:t>​mouse</w:t>
                  </w:r>
                </w:p>
              </w:tc>
            </w:tr>
            <w:tr w:rsidR="00E30F01" w:rsidRPr="002B22D5" w14:paraId="075266D9" w14:textId="77777777">
              <w:tc>
                <w:tcPr>
                  <w:tcW w:w="400" w:type="dxa"/>
                  <w:tcMar>
                    <w:top w:w="0" w:type="dxa"/>
                    <w:left w:w="0" w:type="dxa"/>
                    <w:bottom w:w="0" w:type="dxa"/>
                    <w:right w:w="0" w:type="dxa"/>
                  </w:tcMar>
                </w:tcPr>
                <w:p w14:paraId="1570B23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F715999"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A86FADA" w14:textId="77777777" w:rsidR="00E30F01" w:rsidRPr="002B22D5" w:rsidRDefault="000E70FC">
                  <w:pPr>
                    <w:pStyle w:val="p"/>
                  </w:pPr>
                  <w:r w:rsidRPr="002B22D5">
                    <w:rPr>
                      <w:rFonts w:ascii="Times New Roman" w:eastAsia="Times New Roman" w:hAnsi="Times New Roman" w:cs="Times New Roman"/>
                      <w:color w:val="000000"/>
                      <w:sz w:val="22"/>
                      <w:szCs w:val="22"/>
                    </w:rPr>
                    <w:t>​digital camera</w:t>
                  </w:r>
                </w:p>
              </w:tc>
            </w:tr>
            <w:tr w:rsidR="00E30F01" w:rsidRPr="002B22D5" w14:paraId="6FC37EE7" w14:textId="77777777">
              <w:tc>
                <w:tcPr>
                  <w:tcW w:w="400" w:type="dxa"/>
                  <w:tcMar>
                    <w:top w:w="0" w:type="dxa"/>
                    <w:left w:w="0" w:type="dxa"/>
                    <w:bottom w:w="0" w:type="dxa"/>
                    <w:right w:w="0" w:type="dxa"/>
                  </w:tcMar>
                </w:tcPr>
                <w:p w14:paraId="7F404AA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07CCEDE"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F191190" w14:textId="77777777" w:rsidR="00E30F01" w:rsidRPr="002B22D5" w:rsidRDefault="000E70FC">
                  <w:pPr>
                    <w:pStyle w:val="p"/>
                  </w:pPr>
                  <w:r w:rsidRPr="002B22D5">
                    <w:rPr>
                      <w:rFonts w:ascii="Times New Roman" w:eastAsia="Times New Roman" w:hAnsi="Times New Roman" w:cs="Times New Roman"/>
                      <w:color w:val="000000"/>
                      <w:sz w:val="22"/>
                      <w:szCs w:val="22"/>
                    </w:rPr>
                    <w:t>​video camera</w:t>
                  </w:r>
                </w:p>
              </w:tc>
            </w:tr>
          </w:tbl>
          <w:p w14:paraId="39E84999"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2322"/>
            </w:tblGrid>
            <w:tr w:rsidR="00E30F01" w:rsidRPr="002B22D5" w14:paraId="5E3BEA51" w14:textId="77777777">
              <w:tc>
                <w:tcPr>
                  <w:tcW w:w="0" w:type="auto"/>
                  <w:tcMar>
                    <w:top w:w="30" w:type="dxa"/>
                    <w:left w:w="0" w:type="dxa"/>
                    <w:bottom w:w="30" w:type="dxa"/>
                    <w:right w:w="0" w:type="dxa"/>
                  </w:tcMar>
                </w:tcPr>
                <w:p w14:paraId="1F5C38C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FFB7ECA" w14:textId="77777777" w:rsidR="00E30F01" w:rsidRPr="002B22D5" w:rsidRDefault="000E70FC">
                  <w:r w:rsidRPr="002B22D5">
                    <w:rPr>
                      <w:rFonts w:ascii="Times New Roman" w:eastAsia="Times New Roman" w:hAnsi="Times New Roman" w:cs="Times New Roman"/>
                      <w:color w:val="000000"/>
                      <w:sz w:val="22"/>
                      <w:szCs w:val="22"/>
                    </w:rPr>
                    <w:t>a, b, c, d</w:t>
                  </w:r>
                </w:p>
              </w:tc>
            </w:tr>
            <w:tr w:rsidR="00735CAB" w:rsidRPr="002B22D5" w14:paraId="72AD8B80" w14:textId="77777777">
              <w:tc>
                <w:tcPr>
                  <w:tcW w:w="0" w:type="auto"/>
                  <w:tcMar>
                    <w:top w:w="30" w:type="dxa"/>
                    <w:left w:w="0" w:type="dxa"/>
                    <w:bottom w:w="30" w:type="dxa"/>
                    <w:right w:w="0" w:type="dxa"/>
                  </w:tcMar>
                </w:tcPr>
                <w:p w14:paraId="3B990496" w14:textId="1DB0BF22" w:rsidR="00735CAB" w:rsidRPr="002B22D5" w:rsidRDefault="00735CAB">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7851BC31" w14:textId="20A14F0C" w:rsidR="00735CAB" w:rsidRPr="002B22D5" w:rsidRDefault="00735CAB">
                  <w:r w:rsidRPr="002B22D5">
                    <w:rPr>
                      <w:rFonts w:ascii="Times New Roman" w:eastAsia="Times New Roman" w:hAnsi="Times New Roman" w:cs="Times New Roman"/>
                      <w:color w:val="000000"/>
                      <w:sz w:val="22"/>
                      <w:szCs w:val="22"/>
                    </w:rPr>
                    <w:t>Basic Program Operations</w:t>
                  </w:r>
                </w:p>
              </w:tc>
            </w:tr>
          </w:tbl>
          <w:p w14:paraId="55E6B709" w14:textId="77777777" w:rsidR="00E30F01" w:rsidRPr="002B22D5" w:rsidRDefault="00E30F01"/>
        </w:tc>
      </w:tr>
    </w:tbl>
    <w:p w14:paraId="5C904862"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620002E" w14:textId="77777777">
        <w:tc>
          <w:tcPr>
            <w:tcW w:w="5000" w:type="pct"/>
            <w:tcMar>
              <w:top w:w="0" w:type="dxa"/>
              <w:left w:w="0" w:type="dxa"/>
              <w:bottom w:w="0" w:type="dxa"/>
              <w:right w:w="0" w:type="dxa"/>
            </w:tcMar>
            <w:vAlign w:val="center"/>
          </w:tcPr>
          <w:p w14:paraId="2635C41A"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 A ____ is an output device.​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44"/>
            </w:tblGrid>
            <w:tr w:rsidR="00E30F01" w:rsidRPr="002B22D5" w14:paraId="5DA5DD92" w14:textId="77777777">
              <w:tc>
                <w:tcPr>
                  <w:tcW w:w="400" w:type="dxa"/>
                  <w:tcMar>
                    <w:top w:w="0" w:type="dxa"/>
                    <w:left w:w="0" w:type="dxa"/>
                    <w:bottom w:w="0" w:type="dxa"/>
                    <w:right w:w="0" w:type="dxa"/>
                  </w:tcMar>
                </w:tcPr>
                <w:p w14:paraId="77B0CD8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4C94A5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936FD72" w14:textId="77777777" w:rsidR="00E30F01" w:rsidRPr="002B22D5" w:rsidRDefault="000E70FC">
                  <w:pPr>
                    <w:pStyle w:val="p"/>
                  </w:pPr>
                  <w:r w:rsidRPr="002B22D5">
                    <w:rPr>
                      <w:rFonts w:ascii="Times New Roman" w:eastAsia="Times New Roman" w:hAnsi="Times New Roman" w:cs="Times New Roman"/>
                      <w:color w:val="000000"/>
                      <w:sz w:val="22"/>
                      <w:szCs w:val="22"/>
                    </w:rPr>
                    <w:t>​mouse</w:t>
                  </w:r>
                </w:p>
              </w:tc>
            </w:tr>
            <w:tr w:rsidR="00E30F01" w:rsidRPr="002B22D5" w14:paraId="65F7BDF6" w14:textId="77777777">
              <w:tc>
                <w:tcPr>
                  <w:tcW w:w="400" w:type="dxa"/>
                  <w:tcMar>
                    <w:top w:w="0" w:type="dxa"/>
                    <w:left w:w="0" w:type="dxa"/>
                    <w:bottom w:w="0" w:type="dxa"/>
                    <w:right w:w="0" w:type="dxa"/>
                  </w:tcMar>
                </w:tcPr>
                <w:p w14:paraId="3F321E1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0B9B326"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F1A7B43" w14:textId="77777777" w:rsidR="00E30F01" w:rsidRPr="002B22D5" w:rsidRDefault="000E70FC">
                  <w:pPr>
                    <w:pStyle w:val="p"/>
                  </w:pPr>
                  <w:r w:rsidRPr="002B22D5">
                    <w:rPr>
                      <w:rFonts w:ascii="Times New Roman" w:eastAsia="Times New Roman" w:hAnsi="Times New Roman" w:cs="Times New Roman"/>
                      <w:color w:val="000000"/>
                      <w:sz w:val="22"/>
                      <w:szCs w:val="22"/>
                    </w:rPr>
                    <w:t>​smartphone screen</w:t>
                  </w:r>
                </w:p>
              </w:tc>
            </w:tr>
            <w:tr w:rsidR="00E30F01" w:rsidRPr="002B22D5" w14:paraId="0D1957EB" w14:textId="77777777">
              <w:tc>
                <w:tcPr>
                  <w:tcW w:w="400" w:type="dxa"/>
                  <w:tcMar>
                    <w:top w:w="0" w:type="dxa"/>
                    <w:left w:w="0" w:type="dxa"/>
                    <w:bottom w:w="0" w:type="dxa"/>
                    <w:right w:w="0" w:type="dxa"/>
                  </w:tcMar>
                </w:tcPr>
                <w:p w14:paraId="6C3F7F1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AFAEDA4"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77BA297" w14:textId="77777777" w:rsidR="00E30F01" w:rsidRPr="002B22D5" w:rsidRDefault="000E70FC">
                  <w:pPr>
                    <w:pStyle w:val="p"/>
                  </w:pPr>
                  <w:r w:rsidRPr="002B22D5">
                    <w:rPr>
                      <w:rFonts w:ascii="Times New Roman" w:eastAsia="Times New Roman" w:hAnsi="Times New Roman" w:cs="Times New Roman"/>
                      <w:color w:val="000000"/>
                      <w:sz w:val="22"/>
                      <w:szCs w:val="22"/>
                    </w:rPr>
                    <w:t>​keyboard</w:t>
                  </w:r>
                </w:p>
              </w:tc>
            </w:tr>
            <w:tr w:rsidR="00E30F01" w:rsidRPr="002B22D5" w14:paraId="3F5A3EE3" w14:textId="77777777">
              <w:tc>
                <w:tcPr>
                  <w:tcW w:w="400" w:type="dxa"/>
                  <w:tcMar>
                    <w:top w:w="0" w:type="dxa"/>
                    <w:left w:w="0" w:type="dxa"/>
                    <w:bottom w:w="0" w:type="dxa"/>
                    <w:right w:w="0" w:type="dxa"/>
                  </w:tcMar>
                </w:tcPr>
                <w:p w14:paraId="204E9CC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2E13FEF"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65E6BCC" w14:textId="77777777" w:rsidR="00E30F01" w:rsidRPr="002B22D5" w:rsidRDefault="000E70FC">
                  <w:pPr>
                    <w:pStyle w:val="p"/>
                  </w:pPr>
                  <w:r w:rsidRPr="002B22D5">
                    <w:rPr>
                      <w:rFonts w:ascii="Times New Roman" w:eastAsia="Times New Roman" w:hAnsi="Times New Roman" w:cs="Times New Roman"/>
                      <w:color w:val="000000"/>
                      <w:sz w:val="22"/>
                      <w:szCs w:val="22"/>
                    </w:rPr>
                    <w:t>​printer</w:t>
                  </w:r>
                </w:p>
              </w:tc>
            </w:tr>
          </w:tbl>
          <w:p w14:paraId="042B69C7"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2322"/>
            </w:tblGrid>
            <w:tr w:rsidR="00E30F01" w:rsidRPr="002B22D5" w14:paraId="166FFFEE" w14:textId="77777777">
              <w:tc>
                <w:tcPr>
                  <w:tcW w:w="0" w:type="auto"/>
                  <w:tcMar>
                    <w:top w:w="30" w:type="dxa"/>
                    <w:left w:w="0" w:type="dxa"/>
                    <w:bottom w:w="30" w:type="dxa"/>
                    <w:right w:w="0" w:type="dxa"/>
                  </w:tcMar>
                </w:tcPr>
                <w:p w14:paraId="1085AC92"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33A1622" w14:textId="77777777" w:rsidR="00E30F01" w:rsidRPr="002B22D5" w:rsidRDefault="000E70FC">
                  <w:r w:rsidRPr="002B22D5">
                    <w:rPr>
                      <w:rFonts w:ascii="Times New Roman" w:eastAsia="Times New Roman" w:hAnsi="Times New Roman" w:cs="Times New Roman"/>
                      <w:color w:val="000000"/>
                      <w:sz w:val="22"/>
                      <w:szCs w:val="22"/>
                    </w:rPr>
                    <w:t>b, d</w:t>
                  </w:r>
                </w:p>
              </w:tc>
            </w:tr>
            <w:tr w:rsidR="00E30F01" w:rsidRPr="002B22D5" w14:paraId="64CA305F" w14:textId="77777777">
              <w:tc>
                <w:tcPr>
                  <w:tcW w:w="0" w:type="auto"/>
                  <w:tcMar>
                    <w:top w:w="30" w:type="dxa"/>
                    <w:left w:w="0" w:type="dxa"/>
                    <w:bottom w:w="30" w:type="dxa"/>
                    <w:right w:w="0" w:type="dxa"/>
                  </w:tcMar>
                </w:tcPr>
                <w:p w14:paraId="25381965"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74330816" w14:textId="7B20B10F" w:rsidR="00E30F01" w:rsidRPr="002B22D5" w:rsidRDefault="00735CAB">
                  <w:r w:rsidRPr="002B22D5">
                    <w:rPr>
                      <w:rFonts w:ascii="Times New Roman" w:eastAsia="Times New Roman" w:hAnsi="Times New Roman" w:cs="Times New Roman"/>
                      <w:color w:val="000000"/>
                      <w:sz w:val="22"/>
                      <w:szCs w:val="22"/>
                    </w:rPr>
                    <w:t>Basic Program Operations</w:t>
                  </w:r>
                </w:p>
              </w:tc>
            </w:tr>
          </w:tbl>
          <w:p w14:paraId="2B82706E" w14:textId="77777777" w:rsidR="00E30F01" w:rsidRPr="002B22D5" w:rsidRDefault="00E30F01"/>
        </w:tc>
      </w:tr>
    </w:tbl>
    <w:p w14:paraId="54B3C4D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C3FE712" w14:textId="77777777">
        <w:tc>
          <w:tcPr>
            <w:tcW w:w="5000" w:type="pct"/>
            <w:tcMar>
              <w:top w:w="0" w:type="dxa"/>
              <w:left w:w="0" w:type="dxa"/>
              <w:bottom w:w="0" w:type="dxa"/>
              <w:right w:w="0" w:type="dxa"/>
            </w:tcMar>
            <w:vAlign w:val="center"/>
          </w:tcPr>
          <w:p w14:paraId="0F936E09"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 A database is a collection of data organized in a manner that allows ____ of that data.​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83"/>
            </w:tblGrid>
            <w:tr w:rsidR="00E30F01" w:rsidRPr="002B22D5" w14:paraId="5A16DDAE" w14:textId="77777777">
              <w:tc>
                <w:tcPr>
                  <w:tcW w:w="400" w:type="dxa"/>
                  <w:tcMar>
                    <w:top w:w="0" w:type="dxa"/>
                    <w:left w:w="0" w:type="dxa"/>
                    <w:bottom w:w="0" w:type="dxa"/>
                    <w:right w:w="0" w:type="dxa"/>
                  </w:tcMar>
                </w:tcPr>
                <w:p w14:paraId="25F1016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9CF6D63"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5A445CF" w14:textId="77777777" w:rsidR="00E30F01" w:rsidRPr="002B22D5" w:rsidRDefault="000E70FC">
                  <w:pPr>
                    <w:pStyle w:val="p"/>
                  </w:pPr>
                  <w:r w:rsidRPr="002B22D5">
                    <w:rPr>
                      <w:rFonts w:ascii="Times New Roman" w:eastAsia="Times New Roman" w:hAnsi="Times New Roman" w:cs="Times New Roman"/>
                      <w:color w:val="000000"/>
                      <w:sz w:val="22"/>
                      <w:szCs w:val="22"/>
                    </w:rPr>
                    <w:t>​scanning</w:t>
                  </w:r>
                </w:p>
              </w:tc>
            </w:tr>
            <w:tr w:rsidR="00E30F01" w:rsidRPr="002B22D5" w14:paraId="05F42F76" w14:textId="77777777">
              <w:tc>
                <w:tcPr>
                  <w:tcW w:w="400" w:type="dxa"/>
                  <w:tcMar>
                    <w:top w:w="0" w:type="dxa"/>
                    <w:left w:w="0" w:type="dxa"/>
                    <w:bottom w:w="0" w:type="dxa"/>
                    <w:right w:w="0" w:type="dxa"/>
                  </w:tcMar>
                </w:tcPr>
                <w:p w14:paraId="3A4340F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1210F83"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C5CFA1F" w14:textId="77777777" w:rsidR="00E30F01" w:rsidRPr="002B22D5" w:rsidRDefault="000E70FC">
                  <w:pPr>
                    <w:pStyle w:val="p"/>
                  </w:pPr>
                  <w:r w:rsidRPr="002B22D5">
                    <w:rPr>
                      <w:rFonts w:ascii="Times New Roman" w:eastAsia="Times New Roman" w:hAnsi="Times New Roman" w:cs="Times New Roman"/>
                      <w:color w:val="000000"/>
                      <w:sz w:val="22"/>
                      <w:szCs w:val="22"/>
                    </w:rPr>
                    <w:t>​retrieval</w:t>
                  </w:r>
                </w:p>
              </w:tc>
            </w:tr>
            <w:tr w:rsidR="00E30F01" w:rsidRPr="002B22D5" w14:paraId="49923E52" w14:textId="77777777">
              <w:tc>
                <w:tcPr>
                  <w:tcW w:w="400" w:type="dxa"/>
                  <w:tcMar>
                    <w:top w:w="0" w:type="dxa"/>
                    <w:left w:w="0" w:type="dxa"/>
                    <w:bottom w:w="0" w:type="dxa"/>
                    <w:right w:w="0" w:type="dxa"/>
                  </w:tcMar>
                </w:tcPr>
                <w:p w14:paraId="03CD7E3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D6EB360"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AE47612" w14:textId="77777777" w:rsidR="00E30F01" w:rsidRPr="002B22D5" w:rsidRDefault="000E70FC">
                  <w:pPr>
                    <w:pStyle w:val="p"/>
                  </w:pPr>
                  <w:r w:rsidRPr="002B22D5">
                    <w:rPr>
                      <w:rFonts w:ascii="Times New Roman" w:eastAsia="Times New Roman" w:hAnsi="Times New Roman" w:cs="Times New Roman"/>
                      <w:color w:val="000000"/>
                      <w:sz w:val="22"/>
                      <w:szCs w:val="22"/>
                    </w:rPr>
                    <w:t>​access</w:t>
                  </w:r>
                </w:p>
              </w:tc>
            </w:tr>
            <w:tr w:rsidR="00E30F01" w:rsidRPr="002B22D5" w14:paraId="74DB81EB" w14:textId="77777777">
              <w:tc>
                <w:tcPr>
                  <w:tcW w:w="400" w:type="dxa"/>
                  <w:tcMar>
                    <w:top w:w="0" w:type="dxa"/>
                    <w:left w:w="0" w:type="dxa"/>
                    <w:bottom w:w="0" w:type="dxa"/>
                    <w:right w:w="0" w:type="dxa"/>
                  </w:tcMar>
                </w:tcPr>
                <w:p w14:paraId="0A6DA8F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BF77853"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FCFE044" w14:textId="77777777" w:rsidR="00E30F01" w:rsidRPr="002B22D5" w:rsidRDefault="000E70FC">
                  <w:pPr>
                    <w:pStyle w:val="p"/>
                  </w:pPr>
                  <w:r w:rsidRPr="002B22D5">
                    <w:rPr>
                      <w:rFonts w:ascii="Times New Roman" w:eastAsia="Times New Roman" w:hAnsi="Times New Roman" w:cs="Times New Roman"/>
                      <w:color w:val="000000"/>
                      <w:sz w:val="22"/>
                      <w:szCs w:val="22"/>
                    </w:rPr>
                    <w:t>​use</w:t>
                  </w:r>
                </w:p>
              </w:tc>
            </w:tr>
          </w:tbl>
          <w:p w14:paraId="2413FFD2"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2322"/>
            </w:tblGrid>
            <w:tr w:rsidR="00E30F01" w:rsidRPr="002B22D5" w14:paraId="5EC78616" w14:textId="77777777">
              <w:tc>
                <w:tcPr>
                  <w:tcW w:w="0" w:type="auto"/>
                  <w:tcMar>
                    <w:top w:w="30" w:type="dxa"/>
                    <w:left w:w="0" w:type="dxa"/>
                    <w:bottom w:w="30" w:type="dxa"/>
                    <w:right w:w="0" w:type="dxa"/>
                  </w:tcMar>
                </w:tcPr>
                <w:p w14:paraId="2E49E10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34B6751" w14:textId="77777777" w:rsidR="00E30F01" w:rsidRPr="002B22D5" w:rsidRDefault="000E70FC">
                  <w:r w:rsidRPr="002B22D5">
                    <w:rPr>
                      <w:rFonts w:ascii="Times New Roman" w:eastAsia="Times New Roman" w:hAnsi="Times New Roman" w:cs="Times New Roman"/>
                      <w:color w:val="000000"/>
                      <w:sz w:val="22"/>
                      <w:szCs w:val="22"/>
                    </w:rPr>
                    <w:t>b, c, d</w:t>
                  </w:r>
                </w:p>
              </w:tc>
            </w:tr>
            <w:tr w:rsidR="00E30F01" w:rsidRPr="002B22D5" w14:paraId="279A345D" w14:textId="77777777">
              <w:tc>
                <w:tcPr>
                  <w:tcW w:w="0" w:type="auto"/>
                  <w:tcMar>
                    <w:top w:w="30" w:type="dxa"/>
                    <w:left w:w="0" w:type="dxa"/>
                    <w:bottom w:w="30" w:type="dxa"/>
                    <w:right w:w="0" w:type="dxa"/>
                  </w:tcMar>
                </w:tcPr>
                <w:p w14:paraId="14A29F14"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3DBD70B9" w14:textId="237B2B8C" w:rsidR="00E30F01" w:rsidRPr="002B22D5" w:rsidRDefault="00735CAB">
                  <w:r w:rsidRPr="002B22D5">
                    <w:rPr>
                      <w:rFonts w:ascii="Times New Roman" w:eastAsia="Times New Roman" w:hAnsi="Times New Roman" w:cs="Times New Roman"/>
                      <w:color w:val="000000"/>
                      <w:sz w:val="22"/>
                      <w:szCs w:val="22"/>
                    </w:rPr>
                    <w:t>Basic Program Operations</w:t>
                  </w:r>
                </w:p>
              </w:tc>
            </w:tr>
          </w:tbl>
          <w:p w14:paraId="1C91463A" w14:textId="77777777" w:rsidR="00E30F01" w:rsidRPr="002B22D5" w:rsidRDefault="00E30F01"/>
        </w:tc>
      </w:tr>
    </w:tbl>
    <w:p w14:paraId="0A905720"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B465A1C" w14:textId="77777777">
        <w:tc>
          <w:tcPr>
            <w:tcW w:w="5000" w:type="pct"/>
            <w:tcMar>
              <w:top w:w="0" w:type="dxa"/>
              <w:left w:w="0" w:type="dxa"/>
              <w:bottom w:w="0" w:type="dxa"/>
              <w:right w:w="0" w:type="dxa"/>
            </w:tcMar>
            <w:vAlign w:val="center"/>
          </w:tcPr>
          <w:p w14:paraId="5E6B1D95"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 Buttons for frequently used commands such as ____ are found on the Standard toolbar.​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555"/>
            </w:tblGrid>
            <w:tr w:rsidR="00E30F01" w:rsidRPr="002B22D5" w14:paraId="78DF6786" w14:textId="77777777">
              <w:tc>
                <w:tcPr>
                  <w:tcW w:w="400" w:type="dxa"/>
                  <w:tcMar>
                    <w:top w:w="0" w:type="dxa"/>
                    <w:left w:w="0" w:type="dxa"/>
                    <w:bottom w:w="0" w:type="dxa"/>
                    <w:right w:w="0" w:type="dxa"/>
                  </w:tcMar>
                </w:tcPr>
                <w:p w14:paraId="4E5AD31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D61793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F750F78" w14:textId="77777777" w:rsidR="00E30F01" w:rsidRPr="002B22D5" w:rsidRDefault="000E70FC">
                  <w:pPr>
                    <w:pStyle w:val="p"/>
                  </w:pPr>
                  <w:r w:rsidRPr="002B22D5">
                    <w:rPr>
                      <w:rFonts w:ascii="Times New Roman" w:eastAsia="Times New Roman" w:hAnsi="Times New Roman" w:cs="Times New Roman"/>
                      <w:color w:val="000000"/>
                      <w:sz w:val="22"/>
                      <w:szCs w:val="22"/>
                    </w:rPr>
                    <w:t>​Open Project</w:t>
                  </w:r>
                </w:p>
              </w:tc>
            </w:tr>
            <w:tr w:rsidR="00E30F01" w:rsidRPr="002B22D5" w14:paraId="05BF46C1" w14:textId="77777777">
              <w:tc>
                <w:tcPr>
                  <w:tcW w:w="400" w:type="dxa"/>
                  <w:tcMar>
                    <w:top w:w="0" w:type="dxa"/>
                    <w:left w:w="0" w:type="dxa"/>
                    <w:bottom w:w="0" w:type="dxa"/>
                    <w:right w:w="0" w:type="dxa"/>
                  </w:tcMar>
                </w:tcPr>
                <w:p w14:paraId="2D93867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F9AC779"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FE31592" w14:textId="77777777" w:rsidR="00E30F01" w:rsidRPr="002B22D5" w:rsidRDefault="000E70FC">
                  <w:pPr>
                    <w:pStyle w:val="p"/>
                  </w:pPr>
                  <w:r w:rsidRPr="002B22D5">
                    <w:rPr>
                      <w:rFonts w:ascii="Times New Roman" w:eastAsia="Times New Roman" w:hAnsi="Times New Roman" w:cs="Times New Roman"/>
                      <w:color w:val="000000"/>
                      <w:sz w:val="22"/>
                      <w:szCs w:val="22"/>
                    </w:rPr>
                    <w:t>​Cut</w:t>
                  </w:r>
                </w:p>
              </w:tc>
            </w:tr>
            <w:tr w:rsidR="00E30F01" w:rsidRPr="002B22D5" w14:paraId="06F89A56" w14:textId="77777777">
              <w:tc>
                <w:tcPr>
                  <w:tcW w:w="400" w:type="dxa"/>
                  <w:tcMar>
                    <w:top w:w="0" w:type="dxa"/>
                    <w:left w:w="0" w:type="dxa"/>
                    <w:bottom w:w="0" w:type="dxa"/>
                    <w:right w:w="0" w:type="dxa"/>
                  </w:tcMar>
                </w:tcPr>
                <w:p w14:paraId="1609FCE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837285F"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71475D1" w14:textId="77777777" w:rsidR="00E30F01" w:rsidRPr="002B22D5" w:rsidRDefault="000E70FC">
                  <w:pPr>
                    <w:pStyle w:val="p"/>
                  </w:pPr>
                  <w:r w:rsidRPr="002B22D5">
                    <w:rPr>
                      <w:rFonts w:ascii="Times New Roman" w:eastAsia="Times New Roman" w:hAnsi="Times New Roman" w:cs="Times New Roman"/>
                      <w:color w:val="000000"/>
                      <w:sz w:val="22"/>
                      <w:szCs w:val="22"/>
                    </w:rPr>
                    <w:t>​Save</w:t>
                  </w:r>
                </w:p>
              </w:tc>
            </w:tr>
            <w:tr w:rsidR="00E30F01" w:rsidRPr="002B22D5" w14:paraId="5ACD41F0" w14:textId="77777777">
              <w:tc>
                <w:tcPr>
                  <w:tcW w:w="400" w:type="dxa"/>
                  <w:tcMar>
                    <w:top w:w="0" w:type="dxa"/>
                    <w:left w:w="0" w:type="dxa"/>
                    <w:bottom w:w="0" w:type="dxa"/>
                    <w:right w:w="0" w:type="dxa"/>
                  </w:tcMar>
                </w:tcPr>
                <w:p w14:paraId="0A458CB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93325AA"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A38A98D" w14:textId="77777777" w:rsidR="00E30F01" w:rsidRPr="002B22D5" w:rsidRDefault="000E70FC">
                  <w:pPr>
                    <w:pStyle w:val="p"/>
                  </w:pPr>
                  <w:r w:rsidRPr="002B22D5">
                    <w:rPr>
                      <w:rFonts w:ascii="Times New Roman" w:eastAsia="Times New Roman" w:hAnsi="Times New Roman" w:cs="Times New Roman"/>
                      <w:color w:val="000000"/>
                      <w:sz w:val="22"/>
                      <w:szCs w:val="22"/>
                    </w:rPr>
                    <w:t>​Paste</w:t>
                  </w:r>
                </w:p>
              </w:tc>
            </w:tr>
          </w:tbl>
          <w:p w14:paraId="0F678B7A"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3740"/>
            </w:tblGrid>
            <w:tr w:rsidR="00E30F01" w:rsidRPr="002B22D5" w14:paraId="0513F96E" w14:textId="77777777">
              <w:tc>
                <w:tcPr>
                  <w:tcW w:w="0" w:type="auto"/>
                  <w:tcMar>
                    <w:top w:w="30" w:type="dxa"/>
                    <w:left w:w="0" w:type="dxa"/>
                    <w:bottom w:w="30" w:type="dxa"/>
                    <w:right w:w="0" w:type="dxa"/>
                  </w:tcMar>
                </w:tcPr>
                <w:p w14:paraId="125E8165"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E96AA66" w14:textId="77777777" w:rsidR="00E30F01" w:rsidRPr="002B22D5" w:rsidRDefault="000E70FC">
                  <w:r w:rsidRPr="002B22D5">
                    <w:rPr>
                      <w:rFonts w:ascii="Times New Roman" w:eastAsia="Times New Roman" w:hAnsi="Times New Roman" w:cs="Times New Roman"/>
                      <w:color w:val="000000"/>
                      <w:sz w:val="22"/>
                      <w:szCs w:val="22"/>
                    </w:rPr>
                    <w:t>a, b, c, d</w:t>
                  </w:r>
                </w:p>
              </w:tc>
            </w:tr>
            <w:tr w:rsidR="00735CAB" w:rsidRPr="002B22D5" w14:paraId="66D073A1" w14:textId="77777777">
              <w:tc>
                <w:tcPr>
                  <w:tcW w:w="0" w:type="auto"/>
                  <w:tcMar>
                    <w:top w:w="30" w:type="dxa"/>
                    <w:left w:w="0" w:type="dxa"/>
                    <w:bottom w:w="30" w:type="dxa"/>
                    <w:right w:w="0" w:type="dxa"/>
                  </w:tcMar>
                </w:tcPr>
                <w:p w14:paraId="6A54936D" w14:textId="0E8F8BBF" w:rsidR="00735CAB" w:rsidRPr="002B22D5" w:rsidRDefault="00735CAB" w:rsidP="00735CAB">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49A8ABB7" w14:textId="33F0CE6B" w:rsidR="00735CAB" w:rsidRPr="002B22D5" w:rsidRDefault="00735CAB" w:rsidP="00735CAB">
                  <w:r w:rsidRPr="002B22D5">
                    <w:rPr>
                      <w:rFonts w:ascii="Times New Roman" w:eastAsia="Times New Roman" w:hAnsi="Times New Roman" w:cs="Times New Roman"/>
                      <w:color w:val="000000"/>
                      <w:sz w:val="22"/>
                      <w:szCs w:val="22"/>
                    </w:rPr>
                    <w:t>Visual Basic 2017 and Visual Studio 2017</w:t>
                  </w:r>
                </w:p>
              </w:tc>
            </w:tr>
          </w:tbl>
          <w:p w14:paraId="6F159D74" w14:textId="77777777" w:rsidR="00E30F01" w:rsidRPr="002B22D5" w:rsidRDefault="00E30F01"/>
        </w:tc>
      </w:tr>
      <w:tr w:rsidR="00E30F01" w:rsidRPr="002B22D5" w14:paraId="43A86F93" w14:textId="77777777">
        <w:tc>
          <w:tcPr>
            <w:tcW w:w="5000" w:type="pct"/>
            <w:tcMar>
              <w:top w:w="0" w:type="dxa"/>
              <w:left w:w="0" w:type="dxa"/>
              <w:bottom w:w="0" w:type="dxa"/>
              <w:right w:w="0" w:type="dxa"/>
            </w:tcMar>
            <w:vAlign w:val="center"/>
          </w:tcPr>
          <w:p w14:paraId="08C689FD" w14:textId="3EC79A6F"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w:t>
            </w:r>
          </w:p>
        </w:tc>
      </w:tr>
      <w:tr w:rsidR="00E30F01" w:rsidRPr="002B22D5" w14:paraId="02849977" w14:textId="77777777">
        <w:tc>
          <w:tcPr>
            <w:tcW w:w="5000" w:type="pct"/>
            <w:tcMar>
              <w:top w:w="0" w:type="dxa"/>
              <w:left w:w="0" w:type="dxa"/>
              <w:bottom w:w="0" w:type="dxa"/>
              <w:right w:w="0" w:type="dxa"/>
            </w:tcMar>
            <w:vAlign w:val="center"/>
          </w:tcPr>
          <w:p w14:paraId="6CF2B05C" w14:textId="4E58294A"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  ____ the physical equipment associated with a computer.​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490"/>
            </w:tblGrid>
            <w:tr w:rsidR="00E30F01" w:rsidRPr="002B22D5" w14:paraId="36E82F40" w14:textId="77777777">
              <w:tc>
                <w:tcPr>
                  <w:tcW w:w="400" w:type="dxa"/>
                  <w:tcMar>
                    <w:top w:w="0" w:type="dxa"/>
                    <w:left w:w="0" w:type="dxa"/>
                    <w:bottom w:w="0" w:type="dxa"/>
                    <w:right w:w="0" w:type="dxa"/>
                  </w:tcMar>
                </w:tcPr>
                <w:p w14:paraId="3564A33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0D68776"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117BE30" w14:textId="20702C00" w:rsidR="00E30F01" w:rsidRPr="002B22D5" w:rsidRDefault="00D22FFB">
                  <w:pPr>
                    <w:pStyle w:val="p"/>
                  </w:pPr>
                  <w:r>
                    <w:rPr>
                      <w:rFonts w:ascii="Times New Roman" w:eastAsia="Times New Roman" w:hAnsi="Times New Roman" w:cs="Times New Roman"/>
                      <w:color w:val="000000"/>
                      <w:sz w:val="22"/>
                      <w:szCs w:val="22"/>
                    </w:rPr>
                    <w:t>​C</w:t>
                  </w:r>
                  <w:r w:rsidR="000E70FC" w:rsidRPr="002B22D5">
                    <w:rPr>
                      <w:rFonts w:ascii="Times New Roman" w:eastAsia="Times New Roman" w:hAnsi="Times New Roman" w:cs="Times New Roman"/>
                      <w:color w:val="000000"/>
                      <w:sz w:val="22"/>
                      <w:szCs w:val="22"/>
                    </w:rPr>
                    <w:t>omputer hardware is</w:t>
                  </w:r>
                </w:p>
              </w:tc>
            </w:tr>
            <w:tr w:rsidR="00E30F01" w:rsidRPr="002B22D5" w14:paraId="25BACE77" w14:textId="77777777">
              <w:tc>
                <w:tcPr>
                  <w:tcW w:w="400" w:type="dxa"/>
                  <w:tcMar>
                    <w:top w:w="0" w:type="dxa"/>
                    <w:left w:w="0" w:type="dxa"/>
                    <w:bottom w:w="0" w:type="dxa"/>
                    <w:right w:w="0" w:type="dxa"/>
                  </w:tcMar>
                </w:tcPr>
                <w:p w14:paraId="04696ED0" w14:textId="77777777" w:rsidR="00E30F01" w:rsidRPr="002B22D5" w:rsidRDefault="000E70FC">
                  <w:r w:rsidRPr="002B22D5">
                    <w:rPr>
                      <w:color w:val="000000"/>
                      <w:sz w:val="20"/>
                      <w:szCs w:val="20"/>
                    </w:rPr>
                    <w:lastRenderedPageBreak/>
                    <w:t> </w:t>
                  </w:r>
                </w:p>
              </w:tc>
              <w:tc>
                <w:tcPr>
                  <w:tcW w:w="0" w:type="auto"/>
                  <w:tcMar>
                    <w:top w:w="30" w:type="dxa"/>
                    <w:left w:w="0" w:type="dxa"/>
                    <w:bottom w:w="30" w:type="dxa"/>
                    <w:right w:w="0" w:type="dxa"/>
                  </w:tcMar>
                </w:tcPr>
                <w:p w14:paraId="5BCCDCC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D3DC4FC" w14:textId="2A5159AB" w:rsidR="00E30F01" w:rsidRPr="002B22D5" w:rsidRDefault="00D22FFB">
                  <w:pPr>
                    <w:pStyle w:val="p"/>
                  </w:pPr>
                  <w:r>
                    <w:rPr>
                      <w:rFonts w:ascii="Times New Roman" w:eastAsia="Times New Roman" w:hAnsi="Times New Roman" w:cs="Times New Roman"/>
                      <w:color w:val="000000"/>
                      <w:sz w:val="22"/>
                      <w:szCs w:val="22"/>
                    </w:rPr>
                    <w:t>​C</w:t>
                  </w:r>
                  <w:r w:rsidR="000E70FC" w:rsidRPr="002B22D5">
                    <w:rPr>
                      <w:rFonts w:ascii="Times New Roman" w:eastAsia="Times New Roman" w:hAnsi="Times New Roman" w:cs="Times New Roman"/>
                      <w:color w:val="000000"/>
                      <w:sz w:val="22"/>
                      <w:szCs w:val="22"/>
                    </w:rPr>
                    <w:t>omputer software is</w:t>
                  </w:r>
                </w:p>
              </w:tc>
            </w:tr>
            <w:tr w:rsidR="00E30F01" w:rsidRPr="002B22D5" w14:paraId="3B774622" w14:textId="77777777">
              <w:tc>
                <w:tcPr>
                  <w:tcW w:w="400" w:type="dxa"/>
                  <w:tcMar>
                    <w:top w:w="0" w:type="dxa"/>
                    <w:left w:w="0" w:type="dxa"/>
                    <w:bottom w:w="0" w:type="dxa"/>
                    <w:right w:w="0" w:type="dxa"/>
                  </w:tcMar>
                </w:tcPr>
                <w:p w14:paraId="0A8F79A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D3BE8DE"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3E6172A0" w14:textId="42C3D76C" w:rsidR="00E30F01" w:rsidRPr="002B22D5" w:rsidRDefault="00D22FFB">
                  <w:pPr>
                    <w:pStyle w:val="p"/>
                  </w:pPr>
                  <w:r>
                    <w:rPr>
                      <w:rFonts w:ascii="Times New Roman" w:eastAsia="Times New Roman" w:hAnsi="Times New Roman" w:cs="Times New Roman"/>
                      <w:color w:val="000000"/>
                      <w:sz w:val="22"/>
                      <w:szCs w:val="22"/>
                    </w:rPr>
                    <w:t>​C</w:t>
                  </w:r>
                  <w:r w:rsidR="000E70FC" w:rsidRPr="002B22D5">
                    <w:rPr>
                      <w:rFonts w:ascii="Times New Roman" w:eastAsia="Times New Roman" w:hAnsi="Times New Roman" w:cs="Times New Roman"/>
                      <w:color w:val="000000"/>
                      <w:sz w:val="22"/>
                      <w:szCs w:val="22"/>
                    </w:rPr>
                    <w:t>omputer programs are</w:t>
                  </w:r>
                </w:p>
              </w:tc>
            </w:tr>
            <w:tr w:rsidR="00E30F01" w:rsidRPr="002B22D5" w14:paraId="5B77F992" w14:textId="77777777">
              <w:tc>
                <w:tcPr>
                  <w:tcW w:w="400" w:type="dxa"/>
                  <w:tcMar>
                    <w:top w:w="0" w:type="dxa"/>
                    <w:left w:w="0" w:type="dxa"/>
                    <w:bottom w:w="0" w:type="dxa"/>
                    <w:right w:w="0" w:type="dxa"/>
                  </w:tcMar>
                </w:tcPr>
                <w:p w14:paraId="69CA504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177A4E5"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5FD8F87" w14:textId="496A911A" w:rsidR="00E30F01" w:rsidRPr="002B22D5" w:rsidRDefault="00D22FFB">
                  <w:pPr>
                    <w:pStyle w:val="p"/>
                  </w:pPr>
                  <w:r>
                    <w:rPr>
                      <w:rFonts w:ascii="Times New Roman" w:eastAsia="Times New Roman" w:hAnsi="Times New Roman" w:cs="Times New Roman"/>
                      <w:color w:val="000000"/>
                      <w:sz w:val="22"/>
                      <w:szCs w:val="22"/>
                    </w:rPr>
                    <w:t>​C</w:t>
                  </w:r>
                  <w:r w:rsidR="000E70FC" w:rsidRPr="002B22D5">
                    <w:rPr>
                      <w:rFonts w:ascii="Times New Roman" w:eastAsia="Times New Roman" w:hAnsi="Times New Roman" w:cs="Times New Roman"/>
                      <w:color w:val="000000"/>
                      <w:sz w:val="22"/>
                      <w:szCs w:val="22"/>
                    </w:rPr>
                    <w:t>omputer cables are</w:t>
                  </w:r>
                </w:p>
              </w:tc>
            </w:tr>
          </w:tbl>
          <w:p w14:paraId="24AE337A"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2B22D5" w14:paraId="43BDFCBA" w14:textId="77777777">
              <w:tc>
                <w:tcPr>
                  <w:tcW w:w="0" w:type="auto"/>
                  <w:tcMar>
                    <w:top w:w="30" w:type="dxa"/>
                    <w:left w:w="0" w:type="dxa"/>
                    <w:bottom w:w="30" w:type="dxa"/>
                    <w:right w:w="0" w:type="dxa"/>
                  </w:tcMar>
                </w:tcPr>
                <w:p w14:paraId="49F99634"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7041C4A" w14:textId="77777777" w:rsidR="00E30F01" w:rsidRPr="002B22D5" w:rsidRDefault="000E70FC">
                  <w:r w:rsidRPr="002B22D5">
                    <w:rPr>
                      <w:rFonts w:ascii="Times New Roman" w:eastAsia="Times New Roman" w:hAnsi="Times New Roman" w:cs="Times New Roman"/>
                      <w:color w:val="000000"/>
                      <w:sz w:val="22"/>
                      <w:szCs w:val="22"/>
                    </w:rPr>
                    <w:t>a</w:t>
                  </w:r>
                </w:p>
              </w:tc>
            </w:tr>
            <w:tr w:rsidR="00E30F01" w:rsidRPr="002B22D5" w14:paraId="3B810E40" w14:textId="77777777">
              <w:tc>
                <w:tcPr>
                  <w:tcW w:w="0" w:type="auto"/>
                  <w:tcMar>
                    <w:top w:w="30" w:type="dxa"/>
                    <w:left w:w="0" w:type="dxa"/>
                    <w:bottom w:w="30" w:type="dxa"/>
                    <w:right w:w="0" w:type="dxa"/>
                  </w:tcMar>
                </w:tcPr>
                <w:p w14:paraId="2970F640"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6DA3AF18" w14:textId="2BCFF014" w:rsidR="00E30F01" w:rsidRPr="002B22D5" w:rsidRDefault="00735CAB">
                  <w:r w:rsidRPr="002B22D5">
                    <w:rPr>
                      <w:rFonts w:ascii="Times New Roman" w:eastAsia="Times New Roman" w:hAnsi="Times New Roman" w:cs="Times New Roman"/>
                      <w:color w:val="000000"/>
                      <w:sz w:val="22"/>
                      <w:szCs w:val="22"/>
                    </w:rPr>
                    <w:t>Introduction</w:t>
                  </w:r>
                </w:p>
              </w:tc>
            </w:tr>
          </w:tbl>
          <w:p w14:paraId="0C53B648" w14:textId="77777777" w:rsidR="00E30F01" w:rsidRPr="002B22D5" w:rsidRDefault="00E30F01"/>
        </w:tc>
      </w:tr>
    </w:tbl>
    <w:p w14:paraId="34000B46"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8FDBA3A" w14:textId="77777777">
        <w:tc>
          <w:tcPr>
            <w:tcW w:w="5000" w:type="pct"/>
            <w:tcMar>
              <w:top w:w="0" w:type="dxa"/>
              <w:left w:w="0" w:type="dxa"/>
              <w:bottom w:w="0" w:type="dxa"/>
              <w:right w:w="0" w:type="dxa"/>
            </w:tcMar>
            <w:vAlign w:val="center"/>
          </w:tcPr>
          <w:p w14:paraId="00BD5A3F" w14:textId="0377E2EF"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7. Both the program and the data must be placed in the ____ of computers in order for the computer to perform activities as directed by the program.​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180"/>
            </w:tblGrid>
            <w:tr w:rsidR="00E30F01" w:rsidRPr="002B22D5" w14:paraId="214BD0CB" w14:textId="77777777">
              <w:tc>
                <w:tcPr>
                  <w:tcW w:w="400" w:type="dxa"/>
                  <w:tcMar>
                    <w:top w:w="0" w:type="dxa"/>
                    <w:left w:w="0" w:type="dxa"/>
                    <w:bottom w:w="0" w:type="dxa"/>
                    <w:right w:w="0" w:type="dxa"/>
                  </w:tcMar>
                </w:tcPr>
                <w:p w14:paraId="7B3BD6E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1AF9E8E"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96275BF" w14:textId="77777777" w:rsidR="00E30F01" w:rsidRPr="002B22D5" w:rsidRDefault="000E70FC">
                  <w:pPr>
                    <w:pStyle w:val="p"/>
                  </w:pPr>
                  <w:r w:rsidRPr="002B22D5">
                    <w:rPr>
                      <w:rFonts w:ascii="Times New Roman" w:eastAsia="Times New Roman" w:hAnsi="Times New Roman" w:cs="Times New Roman"/>
                      <w:color w:val="000000"/>
                      <w:sz w:val="22"/>
                      <w:szCs w:val="22"/>
                    </w:rPr>
                    <w:t>​read only memory (ROM)</w:t>
                  </w:r>
                </w:p>
              </w:tc>
            </w:tr>
            <w:tr w:rsidR="00E30F01" w:rsidRPr="002B22D5" w14:paraId="63D7B2FE" w14:textId="77777777">
              <w:tc>
                <w:tcPr>
                  <w:tcW w:w="400" w:type="dxa"/>
                  <w:tcMar>
                    <w:top w:w="0" w:type="dxa"/>
                    <w:left w:w="0" w:type="dxa"/>
                    <w:bottom w:w="0" w:type="dxa"/>
                    <w:right w:w="0" w:type="dxa"/>
                  </w:tcMar>
                </w:tcPr>
                <w:p w14:paraId="7495BC4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F6418E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E1B2E9B" w14:textId="77777777" w:rsidR="00E30F01" w:rsidRPr="002B22D5" w:rsidRDefault="000E70FC">
                  <w:pPr>
                    <w:pStyle w:val="p"/>
                  </w:pPr>
                  <w:r w:rsidRPr="002B22D5">
                    <w:rPr>
                      <w:rFonts w:ascii="Times New Roman" w:eastAsia="Times New Roman" w:hAnsi="Times New Roman" w:cs="Times New Roman"/>
                      <w:color w:val="000000"/>
                      <w:sz w:val="22"/>
                      <w:szCs w:val="22"/>
                    </w:rPr>
                    <w:t>​central processing unit (CPU)</w:t>
                  </w:r>
                </w:p>
              </w:tc>
            </w:tr>
            <w:tr w:rsidR="00E30F01" w:rsidRPr="002B22D5" w14:paraId="5D71ACC6" w14:textId="77777777">
              <w:tc>
                <w:tcPr>
                  <w:tcW w:w="400" w:type="dxa"/>
                  <w:tcMar>
                    <w:top w:w="0" w:type="dxa"/>
                    <w:left w:w="0" w:type="dxa"/>
                    <w:bottom w:w="0" w:type="dxa"/>
                    <w:right w:w="0" w:type="dxa"/>
                  </w:tcMar>
                </w:tcPr>
                <w:p w14:paraId="64FAAD7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FDC827E"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9870FB0" w14:textId="77777777" w:rsidR="00E30F01" w:rsidRPr="002B22D5" w:rsidRDefault="000E70FC">
                  <w:pPr>
                    <w:pStyle w:val="p"/>
                  </w:pPr>
                  <w:r w:rsidRPr="002B22D5">
                    <w:rPr>
                      <w:rFonts w:ascii="Times New Roman" w:eastAsia="Times New Roman" w:hAnsi="Times New Roman" w:cs="Times New Roman"/>
                      <w:color w:val="000000"/>
                      <w:sz w:val="22"/>
                      <w:szCs w:val="22"/>
                    </w:rPr>
                    <w:t>​CD-ROM</w:t>
                  </w:r>
                </w:p>
              </w:tc>
            </w:tr>
            <w:tr w:rsidR="00E30F01" w:rsidRPr="002B22D5" w14:paraId="4B094E1C" w14:textId="77777777">
              <w:tc>
                <w:tcPr>
                  <w:tcW w:w="400" w:type="dxa"/>
                  <w:tcMar>
                    <w:top w:w="0" w:type="dxa"/>
                    <w:left w:w="0" w:type="dxa"/>
                    <w:bottom w:w="0" w:type="dxa"/>
                    <w:right w:w="0" w:type="dxa"/>
                  </w:tcMar>
                </w:tcPr>
                <w:p w14:paraId="6CFE1FF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C1D201E"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4661390" w14:textId="77777777" w:rsidR="00E30F01" w:rsidRPr="002B22D5" w:rsidRDefault="000E70FC">
                  <w:pPr>
                    <w:pStyle w:val="p"/>
                  </w:pPr>
                  <w:r w:rsidRPr="002B22D5">
                    <w:rPr>
                      <w:rFonts w:ascii="Times New Roman" w:eastAsia="Times New Roman" w:hAnsi="Times New Roman" w:cs="Times New Roman"/>
                      <w:color w:val="000000"/>
                      <w:sz w:val="22"/>
                      <w:szCs w:val="22"/>
                    </w:rPr>
                    <w:t>​random access memory (RAM)</w:t>
                  </w:r>
                </w:p>
              </w:tc>
            </w:tr>
          </w:tbl>
          <w:p w14:paraId="3F0656F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2B22D5" w14:paraId="15867001" w14:textId="77777777">
              <w:tc>
                <w:tcPr>
                  <w:tcW w:w="0" w:type="auto"/>
                  <w:tcMar>
                    <w:top w:w="30" w:type="dxa"/>
                    <w:left w:w="0" w:type="dxa"/>
                    <w:bottom w:w="30" w:type="dxa"/>
                    <w:right w:w="0" w:type="dxa"/>
                  </w:tcMar>
                </w:tcPr>
                <w:p w14:paraId="714451C5"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501EA4D" w14:textId="77777777" w:rsidR="00E30F01" w:rsidRPr="002B22D5" w:rsidRDefault="000E70FC">
                  <w:r w:rsidRPr="002B22D5">
                    <w:rPr>
                      <w:rFonts w:ascii="Times New Roman" w:eastAsia="Times New Roman" w:hAnsi="Times New Roman" w:cs="Times New Roman"/>
                      <w:color w:val="000000"/>
                      <w:sz w:val="22"/>
                      <w:szCs w:val="22"/>
                    </w:rPr>
                    <w:t>d</w:t>
                  </w:r>
                </w:p>
              </w:tc>
            </w:tr>
            <w:tr w:rsidR="00E30F01" w:rsidRPr="002B22D5" w14:paraId="00C20EB8" w14:textId="77777777">
              <w:tc>
                <w:tcPr>
                  <w:tcW w:w="0" w:type="auto"/>
                  <w:tcMar>
                    <w:top w:w="30" w:type="dxa"/>
                    <w:left w:w="0" w:type="dxa"/>
                    <w:bottom w:w="30" w:type="dxa"/>
                    <w:right w:w="0" w:type="dxa"/>
                  </w:tcMar>
                </w:tcPr>
                <w:p w14:paraId="6D7687B1"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774081D7" w14:textId="49F87890" w:rsidR="00E30F01" w:rsidRPr="002B22D5" w:rsidRDefault="00735CAB">
                  <w:r w:rsidRPr="002B22D5">
                    <w:rPr>
                      <w:rFonts w:ascii="Times New Roman" w:eastAsia="Times New Roman" w:hAnsi="Times New Roman" w:cs="Times New Roman"/>
                      <w:color w:val="000000"/>
                      <w:sz w:val="22"/>
                      <w:szCs w:val="22"/>
                    </w:rPr>
                    <w:t>Introduction</w:t>
                  </w:r>
                </w:p>
              </w:tc>
            </w:tr>
          </w:tbl>
          <w:p w14:paraId="3005C906" w14:textId="77777777" w:rsidR="00E30F01" w:rsidRPr="002B22D5" w:rsidRDefault="00E30F01"/>
        </w:tc>
      </w:tr>
      <w:tr w:rsidR="00E30F01" w:rsidRPr="002B22D5" w14:paraId="693FDF7F" w14:textId="77777777">
        <w:tc>
          <w:tcPr>
            <w:tcW w:w="5000" w:type="pct"/>
            <w:tcMar>
              <w:top w:w="0" w:type="dxa"/>
              <w:left w:w="0" w:type="dxa"/>
              <w:bottom w:w="0" w:type="dxa"/>
              <w:right w:w="0" w:type="dxa"/>
            </w:tcMar>
            <w:vAlign w:val="center"/>
          </w:tcPr>
          <w:p w14:paraId="2FA85E8C" w14:textId="24CC4D74" w:rsidR="00E30F01" w:rsidRPr="002B22D5" w:rsidRDefault="00E30F01">
            <w:pPr>
              <w:pStyle w:val="p"/>
              <w:shd w:val="clear" w:color="auto" w:fill="FFFFFF"/>
            </w:pPr>
          </w:p>
        </w:tc>
      </w:tr>
      <w:tr w:rsidR="00E30F01" w:rsidRPr="002B22D5" w14:paraId="168EFD02" w14:textId="77777777">
        <w:tc>
          <w:tcPr>
            <w:tcW w:w="5000" w:type="pct"/>
            <w:tcMar>
              <w:top w:w="0" w:type="dxa"/>
              <w:left w:w="0" w:type="dxa"/>
              <w:bottom w:w="0" w:type="dxa"/>
              <w:right w:w="0" w:type="dxa"/>
            </w:tcMar>
            <w:vAlign w:val="center"/>
          </w:tcPr>
          <w:p w14:paraId="61DB641B" w14:textId="00619587" w:rsidR="00E30F01" w:rsidRPr="00D22FFB" w:rsidRDefault="000E70FC">
            <w:pPr>
              <w:pStyle w:val="p"/>
              <w:shd w:val="clear" w:color="auto" w:fill="FFFFFF"/>
            </w:pPr>
            <w:r w:rsidRPr="00D22FFB">
              <w:rPr>
                <w:rFonts w:ascii="Times New Roman" w:eastAsia="Times New Roman" w:hAnsi="Times New Roman" w:cs="Times New Roman"/>
                <w:color w:val="000000"/>
                <w:sz w:val="22"/>
                <w:szCs w:val="22"/>
              </w:rPr>
              <w:t>8. Which item is a storage device?​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701"/>
            </w:tblGrid>
            <w:tr w:rsidR="00E30F01" w:rsidRPr="00D22FFB" w14:paraId="4B567BA8" w14:textId="77777777">
              <w:tc>
                <w:tcPr>
                  <w:tcW w:w="400" w:type="dxa"/>
                  <w:tcMar>
                    <w:top w:w="0" w:type="dxa"/>
                    <w:left w:w="0" w:type="dxa"/>
                    <w:bottom w:w="0" w:type="dxa"/>
                    <w:right w:w="0" w:type="dxa"/>
                  </w:tcMar>
                </w:tcPr>
                <w:p w14:paraId="389C3F7E" w14:textId="77777777" w:rsidR="00E30F01" w:rsidRPr="00D22FFB" w:rsidRDefault="000E70FC">
                  <w:r w:rsidRPr="00D22FFB">
                    <w:rPr>
                      <w:color w:val="000000"/>
                      <w:sz w:val="20"/>
                      <w:szCs w:val="20"/>
                    </w:rPr>
                    <w:t> </w:t>
                  </w:r>
                </w:p>
              </w:tc>
              <w:tc>
                <w:tcPr>
                  <w:tcW w:w="0" w:type="auto"/>
                  <w:tcMar>
                    <w:top w:w="30" w:type="dxa"/>
                    <w:left w:w="0" w:type="dxa"/>
                    <w:bottom w:w="30" w:type="dxa"/>
                    <w:right w:w="0" w:type="dxa"/>
                  </w:tcMar>
                </w:tcPr>
                <w:p w14:paraId="5D3C9CE3" w14:textId="77777777" w:rsidR="00E30F01" w:rsidRPr="00D22FFB" w:rsidRDefault="000E70FC">
                  <w:r w:rsidRPr="00D22FFB">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95BA1AE" w14:textId="1472571C" w:rsidR="00E30F01" w:rsidRPr="00D22FFB" w:rsidRDefault="00D22FFB">
                  <w:pPr>
                    <w:pStyle w:val="p"/>
                  </w:pPr>
                  <w:r w:rsidRPr="00D22FFB">
                    <w:rPr>
                      <w:rFonts w:ascii="Times New Roman" w:eastAsia="Times New Roman" w:hAnsi="Times New Roman" w:cs="Times New Roman"/>
                      <w:color w:val="000000"/>
                      <w:sz w:val="22"/>
                      <w:szCs w:val="22"/>
                    </w:rPr>
                    <w:t xml:space="preserve">​RAM </w:t>
                  </w:r>
                </w:p>
              </w:tc>
            </w:tr>
            <w:tr w:rsidR="00E30F01" w:rsidRPr="00D22FFB" w14:paraId="02EA726F" w14:textId="77777777">
              <w:tc>
                <w:tcPr>
                  <w:tcW w:w="400" w:type="dxa"/>
                  <w:tcMar>
                    <w:top w:w="0" w:type="dxa"/>
                    <w:left w:w="0" w:type="dxa"/>
                    <w:bottom w:w="0" w:type="dxa"/>
                    <w:right w:w="0" w:type="dxa"/>
                  </w:tcMar>
                </w:tcPr>
                <w:p w14:paraId="4FD2C827" w14:textId="77777777" w:rsidR="00E30F01" w:rsidRPr="00D22FFB" w:rsidRDefault="000E70FC">
                  <w:r w:rsidRPr="00D22FFB">
                    <w:rPr>
                      <w:color w:val="000000"/>
                      <w:sz w:val="20"/>
                      <w:szCs w:val="20"/>
                    </w:rPr>
                    <w:t> </w:t>
                  </w:r>
                </w:p>
              </w:tc>
              <w:tc>
                <w:tcPr>
                  <w:tcW w:w="0" w:type="auto"/>
                  <w:tcMar>
                    <w:top w:w="30" w:type="dxa"/>
                    <w:left w:w="0" w:type="dxa"/>
                    <w:bottom w:w="30" w:type="dxa"/>
                    <w:right w:w="0" w:type="dxa"/>
                  </w:tcMar>
                </w:tcPr>
                <w:p w14:paraId="64555E20" w14:textId="77777777" w:rsidR="00E30F01" w:rsidRPr="00D22FFB" w:rsidRDefault="000E70FC">
                  <w:r w:rsidRPr="00D22FFB">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A08E949" w14:textId="016325A9" w:rsidR="00E30F01" w:rsidRPr="00D22FFB" w:rsidRDefault="00D22FFB">
                  <w:pPr>
                    <w:pStyle w:val="p"/>
                  </w:pPr>
                  <w:r w:rsidRPr="00D22FFB">
                    <w:rPr>
                      <w:rFonts w:ascii="Times New Roman" w:eastAsia="Times New Roman" w:hAnsi="Times New Roman" w:cs="Times New Roman"/>
                      <w:color w:val="000000"/>
                      <w:sz w:val="22"/>
                      <w:szCs w:val="22"/>
                    </w:rPr>
                    <w:t>​Printer</w:t>
                  </w:r>
                </w:p>
              </w:tc>
            </w:tr>
            <w:tr w:rsidR="00E30F01" w:rsidRPr="00D22FFB" w14:paraId="213F131B" w14:textId="77777777">
              <w:tc>
                <w:tcPr>
                  <w:tcW w:w="400" w:type="dxa"/>
                  <w:tcMar>
                    <w:top w:w="0" w:type="dxa"/>
                    <w:left w:w="0" w:type="dxa"/>
                    <w:bottom w:w="0" w:type="dxa"/>
                    <w:right w:w="0" w:type="dxa"/>
                  </w:tcMar>
                </w:tcPr>
                <w:p w14:paraId="7734C8CA" w14:textId="77777777" w:rsidR="00E30F01" w:rsidRPr="00D22FFB" w:rsidRDefault="000E70FC">
                  <w:r w:rsidRPr="00D22FFB">
                    <w:rPr>
                      <w:color w:val="000000"/>
                      <w:sz w:val="20"/>
                      <w:szCs w:val="20"/>
                    </w:rPr>
                    <w:t> </w:t>
                  </w:r>
                </w:p>
              </w:tc>
              <w:tc>
                <w:tcPr>
                  <w:tcW w:w="0" w:type="auto"/>
                  <w:tcMar>
                    <w:top w:w="30" w:type="dxa"/>
                    <w:left w:w="0" w:type="dxa"/>
                    <w:bottom w:w="30" w:type="dxa"/>
                    <w:right w:w="0" w:type="dxa"/>
                  </w:tcMar>
                </w:tcPr>
                <w:p w14:paraId="3F07DDA1" w14:textId="77777777" w:rsidR="00E30F01" w:rsidRPr="00D22FFB" w:rsidRDefault="000E70FC">
                  <w:r w:rsidRPr="00D22FFB">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2BCE37CA" w14:textId="45E7C7CF" w:rsidR="00E30F01" w:rsidRPr="00D22FFB" w:rsidRDefault="00D22FFB">
                  <w:pPr>
                    <w:pStyle w:val="p"/>
                  </w:pPr>
                  <w:r w:rsidRPr="00D22FFB">
                    <w:rPr>
                      <w:rFonts w:ascii="Times New Roman" w:eastAsia="Times New Roman" w:hAnsi="Times New Roman" w:cs="Times New Roman"/>
                      <w:color w:val="000000"/>
                      <w:sz w:val="22"/>
                      <w:szCs w:val="22"/>
                    </w:rPr>
                    <w:t>​System unit</w:t>
                  </w:r>
                </w:p>
              </w:tc>
            </w:tr>
            <w:tr w:rsidR="00E30F01" w:rsidRPr="00D22FFB" w14:paraId="6E55BA2D" w14:textId="77777777">
              <w:tc>
                <w:tcPr>
                  <w:tcW w:w="400" w:type="dxa"/>
                  <w:tcMar>
                    <w:top w:w="0" w:type="dxa"/>
                    <w:left w:w="0" w:type="dxa"/>
                    <w:bottom w:w="0" w:type="dxa"/>
                    <w:right w:w="0" w:type="dxa"/>
                  </w:tcMar>
                </w:tcPr>
                <w:p w14:paraId="0BCCBAAB" w14:textId="77777777" w:rsidR="00E30F01" w:rsidRPr="00D22FFB" w:rsidRDefault="000E70FC">
                  <w:r w:rsidRPr="00D22FFB">
                    <w:rPr>
                      <w:color w:val="000000"/>
                      <w:sz w:val="20"/>
                      <w:szCs w:val="20"/>
                    </w:rPr>
                    <w:t> </w:t>
                  </w:r>
                </w:p>
              </w:tc>
              <w:tc>
                <w:tcPr>
                  <w:tcW w:w="0" w:type="auto"/>
                  <w:tcMar>
                    <w:top w:w="30" w:type="dxa"/>
                    <w:left w:w="0" w:type="dxa"/>
                    <w:bottom w:w="30" w:type="dxa"/>
                    <w:right w:w="0" w:type="dxa"/>
                  </w:tcMar>
                </w:tcPr>
                <w:p w14:paraId="4821ED04" w14:textId="77777777" w:rsidR="00E30F01" w:rsidRPr="00D22FFB" w:rsidRDefault="000E70FC">
                  <w:r w:rsidRPr="00D22FFB">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588E8373" w14:textId="23518C7C" w:rsidR="00E30F01" w:rsidRPr="00D22FFB" w:rsidRDefault="00D22FFB">
                  <w:pPr>
                    <w:pStyle w:val="p"/>
                  </w:pPr>
                  <w:r w:rsidRPr="00D22FFB">
                    <w:rPr>
                      <w:rFonts w:ascii="Times New Roman" w:eastAsia="Times New Roman" w:hAnsi="Times New Roman" w:cs="Times New Roman"/>
                      <w:color w:val="000000"/>
                      <w:sz w:val="22"/>
                      <w:szCs w:val="22"/>
                    </w:rPr>
                    <w:t>​Digital camera</w:t>
                  </w:r>
                </w:p>
              </w:tc>
            </w:tr>
          </w:tbl>
          <w:p w14:paraId="69D443A9" w14:textId="77777777" w:rsidR="00E30F01" w:rsidRPr="00D22FFB"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D22FFB" w14:paraId="7D787D5E" w14:textId="77777777">
              <w:tc>
                <w:tcPr>
                  <w:tcW w:w="0" w:type="auto"/>
                  <w:tcMar>
                    <w:top w:w="30" w:type="dxa"/>
                    <w:left w:w="0" w:type="dxa"/>
                    <w:bottom w:w="30" w:type="dxa"/>
                    <w:right w:w="0" w:type="dxa"/>
                  </w:tcMar>
                </w:tcPr>
                <w:p w14:paraId="0F349937" w14:textId="77777777" w:rsidR="00E30F01" w:rsidRPr="00D22FFB" w:rsidRDefault="000E70FC">
                  <w:r w:rsidRPr="00D22FFB">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FE69F41" w14:textId="77777777" w:rsidR="00E30F01" w:rsidRPr="00D22FFB" w:rsidRDefault="000E70FC">
                  <w:r w:rsidRPr="00D22FFB">
                    <w:rPr>
                      <w:rFonts w:ascii="Times New Roman" w:eastAsia="Times New Roman" w:hAnsi="Times New Roman" w:cs="Times New Roman"/>
                      <w:color w:val="000000"/>
                      <w:sz w:val="22"/>
                      <w:szCs w:val="22"/>
                    </w:rPr>
                    <w:t>a</w:t>
                  </w:r>
                </w:p>
              </w:tc>
            </w:tr>
            <w:tr w:rsidR="00E30F01" w:rsidRPr="00D22FFB" w14:paraId="7F22FFD3" w14:textId="77777777">
              <w:tc>
                <w:tcPr>
                  <w:tcW w:w="0" w:type="auto"/>
                  <w:tcMar>
                    <w:top w:w="30" w:type="dxa"/>
                    <w:left w:w="0" w:type="dxa"/>
                    <w:bottom w:w="30" w:type="dxa"/>
                    <w:right w:w="0" w:type="dxa"/>
                  </w:tcMar>
                </w:tcPr>
                <w:p w14:paraId="66D59772" w14:textId="77777777" w:rsidR="00E30F01" w:rsidRPr="00D22FFB" w:rsidRDefault="000E70FC">
                  <w:r w:rsidRPr="00D22FFB">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2B1FD45F" w14:textId="51710482" w:rsidR="00E30F01" w:rsidRPr="00D22FFB" w:rsidRDefault="00735CAB">
                  <w:r w:rsidRPr="00D22FFB">
                    <w:rPr>
                      <w:rFonts w:ascii="Times New Roman" w:eastAsia="Times New Roman" w:hAnsi="Times New Roman" w:cs="Times New Roman"/>
                      <w:color w:val="000000"/>
                      <w:sz w:val="22"/>
                      <w:szCs w:val="22"/>
                    </w:rPr>
                    <w:t>Introduction</w:t>
                  </w:r>
                </w:p>
              </w:tc>
            </w:tr>
          </w:tbl>
          <w:p w14:paraId="522CAA52" w14:textId="77777777" w:rsidR="00E30F01" w:rsidRPr="002B22D5" w:rsidRDefault="00E30F01"/>
        </w:tc>
      </w:tr>
    </w:tbl>
    <w:p w14:paraId="068CFAD0"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C024B6D" w14:textId="77777777">
        <w:tc>
          <w:tcPr>
            <w:tcW w:w="5000" w:type="pct"/>
            <w:tcMar>
              <w:top w:w="0" w:type="dxa"/>
              <w:left w:w="0" w:type="dxa"/>
              <w:bottom w:w="0" w:type="dxa"/>
              <w:right w:w="0" w:type="dxa"/>
            </w:tcMar>
            <w:vAlign w:val="center"/>
          </w:tcPr>
          <w:p w14:paraId="697EC32B" w14:textId="6EA8D115"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9. Which item is an input device?​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80"/>
            </w:tblGrid>
            <w:tr w:rsidR="00E30F01" w:rsidRPr="002B22D5" w14:paraId="14497529" w14:textId="77777777">
              <w:tc>
                <w:tcPr>
                  <w:tcW w:w="400" w:type="dxa"/>
                  <w:tcMar>
                    <w:top w:w="0" w:type="dxa"/>
                    <w:left w:w="0" w:type="dxa"/>
                    <w:bottom w:w="0" w:type="dxa"/>
                    <w:right w:w="0" w:type="dxa"/>
                  </w:tcMar>
                </w:tcPr>
                <w:p w14:paraId="3F123F0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A080944"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15851DD" w14:textId="1D016C34" w:rsidR="00E30F01" w:rsidRPr="002B22D5" w:rsidRDefault="00D22FFB">
                  <w:pPr>
                    <w:pStyle w:val="p"/>
                  </w:pPr>
                  <w:r>
                    <w:rPr>
                      <w:rFonts w:ascii="Times New Roman" w:eastAsia="Times New Roman" w:hAnsi="Times New Roman" w:cs="Times New Roman"/>
                      <w:color w:val="000000"/>
                      <w:sz w:val="22"/>
                      <w:szCs w:val="22"/>
                    </w:rPr>
                    <w:t>​Printer</w:t>
                  </w:r>
                </w:p>
              </w:tc>
            </w:tr>
            <w:tr w:rsidR="00E30F01" w:rsidRPr="002B22D5" w14:paraId="7663C6C9" w14:textId="77777777">
              <w:tc>
                <w:tcPr>
                  <w:tcW w:w="400" w:type="dxa"/>
                  <w:tcMar>
                    <w:top w:w="0" w:type="dxa"/>
                    <w:left w:w="0" w:type="dxa"/>
                    <w:bottom w:w="0" w:type="dxa"/>
                    <w:right w:w="0" w:type="dxa"/>
                  </w:tcMar>
                </w:tcPr>
                <w:p w14:paraId="6120729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4DA179A"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DC8409E" w14:textId="369FA42B" w:rsidR="00E30F01" w:rsidRPr="002B22D5" w:rsidRDefault="00D22FFB">
                  <w:pPr>
                    <w:pStyle w:val="p"/>
                  </w:pPr>
                  <w:r>
                    <w:rPr>
                      <w:rFonts w:ascii="Times New Roman" w:eastAsia="Times New Roman" w:hAnsi="Times New Roman" w:cs="Times New Roman"/>
                      <w:color w:val="000000"/>
                      <w:sz w:val="22"/>
                      <w:szCs w:val="22"/>
                    </w:rPr>
                    <w:t>​Smartphone screen</w:t>
                  </w:r>
                </w:p>
              </w:tc>
            </w:tr>
            <w:tr w:rsidR="00E30F01" w:rsidRPr="002B22D5" w14:paraId="03515629" w14:textId="77777777">
              <w:tc>
                <w:tcPr>
                  <w:tcW w:w="400" w:type="dxa"/>
                  <w:tcMar>
                    <w:top w:w="0" w:type="dxa"/>
                    <w:left w:w="0" w:type="dxa"/>
                    <w:bottom w:w="0" w:type="dxa"/>
                    <w:right w:w="0" w:type="dxa"/>
                  </w:tcMar>
                </w:tcPr>
                <w:p w14:paraId="6CCE019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620896D"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944E6A7" w14:textId="673CC7F2" w:rsidR="00E30F01" w:rsidRPr="002B22D5" w:rsidRDefault="00D22FFB">
                  <w:pPr>
                    <w:pStyle w:val="p"/>
                  </w:pPr>
                  <w:r>
                    <w:rPr>
                      <w:rFonts w:ascii="Times New Roman" w:eastAsia="Times New Roman" w:hAnsi="Times New Roman" w:cs="Times New Roman"/>
                      <w:color w:val="000000"/>
                      <w:sz w:val="22"/>
                      <w:szCs w:val="22"/>
                    </w:rPr>
                    <w:t>​Digital camera</w:t>
                  </w:r>
                </w:p>
              </w:tc>
            </w:tr>
            <w:tr w:rsidR="00E30F01" w:rsidRPr="002B22D5" w14:paraId="73C6E233" w14:textId="77777777">
              <w:tc>
                <w:tcPr>
                  <w:tcW w:w="400" w:type="dxa"/>
                  <w:tcMar>
                    <w:top w:w="0" w:type="dxa"/>
                    <w:left w:w="0" w:type="dxa"/>
                    <w:bottom w:w="0" w:type="dxa"/>
                    <w:right w:w="0" w:type="dxa"/>
                  </w:tcMar>
                </w:tcPr>
                <w:p w14:paraId="62630CE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CF3DC7C"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025E393F" w14:textId="50DD13A9" w:rsidR="00E30F01" w:rsidRPr="002B22D5" w:rsidRDefault="00D22FFB">
                  <w:pPr>
                    <w:pStyle w:val="p"/>
                  </w:pPr>
                  <w:r>
                    <w:rPr>
                      <w:rFonts w:ascii="Times New Roman" w:eastAsia="Times New Roman" w:hAnsi="Times New Roman" w:cs="Times New Roman"/>
                      <w:color w:val="000000"/>
                      <w:sz w:val="22"/>
                      <w:szCs w:val="22"/>
                    </w:rPr>
                    <w:t>​CPU</w:t>
                  </w:r>
                </w:p>
              </w:tc>
            </w:tr>
          </w:tbl>
          <w:p w14:paraId="2FE0C733"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2B22D5" w14:paraId="741ADA7D" w14:textId="77777777">
              <w:tc>
                <w:tcPr>
                  <w:tcW w:w="0" w:type="auto"/>
                  <w:tcMar>
                    <w:top w:w="30" w:type="dxa"/>
                    <w:left w:w="0" w:type="dxa"/>
                    <w:bottom w:w="30" w:type="dxa"/>
                    <w:right w:w="0" w:type="dxa"/>
                  </w:tcMar>
                </w:tcPr>
                <w:p w14:paraId="5D46C61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F297282" w14:textId="3650CF09" w:rsidR="00E30F01" w:rsidRPr="002B22D5" w:rsidRDefault="00D22FFB">
                  <w:r>
                    <w:rPr>
                      <w:rFonts w:ascii="Times New Roman" w:eastAsia="Times New Roman" w:hAnsi="Times New Roman" w:cs="Times New Roman"/>
                      <w:color w:val="000000"/>
                      <w:sz w:val="22"/>
                      <w:szCs w:val="22"/>
                    </w:rPr>
                    <w:t>c</w:t>
                  </w:r>
                </w:p>
              </w:tc>
            </w:tr>
            <w:tr w:rsidR="00E30F01" w:rsidRPr="002B22D5" w14:paraId="54373395" w14:textId="77777777">
              <w:tc>
                <w:tcPr>
                  <w:tcW w:w="0" w:type="auto"/>
                  <w:tcMar>
                    <w:top w:w="30" w:type="dxa"/>
                    <w:left w:w="0" w:type="dxa"/>
                    <w:bottom w:w="30" w:type="dxa"/>
                    <w:right w:w="0" w:type="dxa"/>
                  </w:tcMar>
                </w:tcPr>
                <w:p w14:paraId="1B30C5BA"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391E2326" w14:textId="076720C8" w:rsidR="00E30F01" w:rsidRPr="002B22D5" w:rsidRDefault="00735CAB">
                  <w:r w:rsidRPr="002B22D5">
                    <w:rPr>
                      <w:rFonts w:ascii="Times New Roman" w:eastAsia="Times New Roman" w:hAnsi="Times New Roman" w:cs="Times New Roman"/>
                      <w:color w:val="000000"/>
                      <w:sz w:val="22"/>
                      <w:szCs w:val="22"/>
                    </w:rPr>
                    <w:t>Introduction</w:t>
                  </w:r>
                </w:p>
              </w:tc>
            </w:tr>
          </w:tbl>
          <w:p w14:paraId="19375D48" w14:textId="77777777" w:rsidR="00E30F01" w:rsidRPr="002B22D5" w:rsidRDefault="00E30F01"/>
        </w:tc>
      </w:tr>
    </w:tbl>
    <w:p w14:paraId="7F147E3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743CA9C" w14:textId="77777777">
        <w:tc>
          <w:tcPr>
            <w:tcW w:w="5000" w:type="pct"/>
            <w:tcMar>
              <w:top w:w="0" w:type="dxa"/>
              <w:left w:w="0" w:type="dxa"/>
              <w:bottom w:w="0" w:type="dxa"/>
              <w:right w:w="0" w:type="dxa"/>
            </w:tcMar>
            <w:vAlign w:val="center"/>
          </w:tcPr>
          <w:p w14:paraId="503C1539" w14:textId="68185A42"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 Which item is a processing device?​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446"/>
            </w:tblGrid>
            <w:tr w:rsidR="00E30F01" w:rsidRPr="002B22D5" w14:paraId="415796E4" w14:textId="77777777">
              <w:tc>
                <w:tcPr>
                  <w:tcW w:w="400" w:type="dxa"/>
                  <w:tcMar>
                    <w:top w:w="0" w:type="dxa"/>
                    <w:left w:w="0" w:type="dxa"/>
                    <w:bottom w:w="0" w:type="dxa"/>
                    <w:right w:w="0" w:type="dxa"/>
                  </w:tcMar>
                </w:tcPr>
                <w:p w14:paraId="2C06F98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2A0B23A"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9E2154B" w14:textId="7B4EE605" w:rsidR="00E30F01" w:rsidRPr="002B22D5" w:rsidRDefault="00D22FFB">
                  <w:pPr>
                    <w:pStyle w:val="p"/>
                  </w:pPr>
                  <w:r>
                    <w:rPr>
                      <w:rFonts w:ascii="Times New Roman" w:eastAsia="Times New Roman" w:hAnsi="Times New Roman" w:cs="Times New Roman"/>
                      <w:color w:val="000000"/>
                      <w:sz w:val="22"/>
                      <w:szCs w:val="22"/>
                    </w:rPr>
                    <w:t>​RAM</w:t>
                  </w:r>
                </w:p>
              </w:tc>
            </w:tr>
            <w:tr w:rsidR="00E30F01" w:rsidRPr="002B22D5" w14:paraId="696DC231" w14:textId="77777777">
              <w:tc>
                <w:tcPr>
                  <w:tcW w:w="400" w:type="dxa"/>
                  <w:tcMar>
                    <w:top w:w="0" w:type="dxa"/>
                    <w:left w:w="0" w:type="dxa"/>
                    <w:bottom w:w="0" w:type="dxa"/>
                    <w:right w:w="0" w:type="dxa"/>
                  </w:tcMar>
                </w:tcPr>
                <w:p w14:paraId="58448EF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92D1695"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1C83A35" w14:textId="152084BE" w:rsidR="00E30F01" w:rsidRPr="002B22D5" w:rsidRDefault="00D22FFB">
                  <w:pPr>
                    <w:pStyle w:val="p"/>
                  </w:pPr>
                  <w:r>
                    <w:rPr>
                      <w:rFonts w:ascii="Times New Roman" w:eastAsia="Times New Roman" w:hAnsi="Times New Roman" w:cs="Times New Roman"/>
                      <w:color w:val="000000"/>
                      <w:sz w:val="22"/>
                      <w:szCs w:val="22"/>
                    </w:rPr>
                    <w:t>​Hard drive</w:t>
                  </w:r>
                </w:p>
              </w:tc>
            </w:tr>
            <w:tr w:rsidR="00E30F01" w:rsidRPr="002B22D5" w14:paraId="0A6C71D4" w14:textId="77777777">
              <w:tc>
                <w:tcPr>
                  <w:tcW w:w="400" w:type="dxa"/>
                  <w:tcMar>
                    <w:top w:w="0" w:type="dxa"/>
                    <w:left w:w="0" w:type="dxa"/>
                    <w:bottom w:w="0" w:type="dxa"/>
                    <w:right w:w="0" w:type="dxa"/>
                  </w:tcMar>
                </w:tcPr>
                <w:p w14:paraId="32BFC1D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17B5DF9"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74D0D446" w14:textId="5BADE645" w:rsidR="00E30F01" w:rsidRPr="002B22D5" w:rsidRDefault="00D22FFB">
                  <w:pPr>
                    <w:pStyle w:val="p"/>
                  </w:pPr>
                  <w:r>
                    <w:rPr>
                      <w:rFonts w:ascii="Times New Roman" w:eastAsia="Times New Roman" w:hAnsi="Times New Roman" w:cs="Times New Roman"/>
                      <w:color w:val="000000"/>
                      <w:sz w:val="22"/>
                      <w:szCs w:val="22"/>
                    </w:rPr>
                    <w:t>​Scanner</w:t>
                  </w:r>
                </w:p>
              </w:tc>
            </w:tr>
            <w:tr w:rsidR="00E30F01" w:rsidRPr="002B22D5" w14:paraId="05A90E54" w14:textId="77777777">
              <w:tc>
                <w:tcPr>
                  <w:tcW w:w="400" w:type="dxa"/>
                  <w:tcMar>
                    <w:top w:w="0" w:type="dxa"/>
                    <w:left w:w="0" w:type="dxa"/>
                    <w:bottom w:w="0" w:type="dxa"/>
                    <w:right w:w="0" w:type="dxa"/>
                  </w:tcMar>
                </w:tcPr>
                <w:p w14:paraId="7D577C5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04A543A"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5E8DEC24" w14:textId="5D7FA27E" w:rsidR="00E30F01" w:rsidRPr="002B22D5" w:rsidRDefault="00D22FFB">
                  <w:pPr>
                    <w:pStyle w:val="p"/>
                  </w:pPr>
                  <w:r>
                    <w:rPr>
                      <w:rFonts w:ascii="Times New Roman" w:eastAsia="Times New Roman" w:hAnsi="Times New Roman" w:cs="Times New Roman"/>
                      <w:color w:val="000000"/>
                      <w:sz w:val="22"/>
                      <w:szCs w:val="22"/>
                    </w:rPr>
                    <w:t>​System unit</w:t>
                  </w:r>
                </w:p>
              </w:tc>
            </w:tr>
          </w:tbl>
          <w:p w14:paraId="4197598C"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2B22D5" w14:paraId="4BD79A1F" w14:textId="77777777">
              <w:tc>
                <w:tcPr>
                  <w:tcW w:w="0" w:type="auto"/>
                  <w:tcMar>
                    <w:top w:w="30" w:type="dxa"/>
                    <w:left w:w="0" w:type="dxa"/>
                    <w:bottom w:w="30" w:type="dxa"/>
                    <w:right w:w="0" w:type="dxa"/>
                  </w:tcMar>
                </w:tcPr>
                <w:p w14:paraId="6653301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067DEB5" w14:textId="77777777" w:rsidR="00E30F01" w:rsidRPr="002B22D5" w:rsidRDefault="000E70FC">
                  <w:r w:rsidRPr="002B22D5">
                    <w:rPr>
                      <w:rFonts w:ascii="Times New Roman" w:eastAsia="Times New Roman" w:hAnsi="Times New Roman" w:cs="Times New Roman"/>
                      <w:color w:val="000000"/>
                      <w:sz w:val="22"/>
                      <w:szCs w:val="22"/>
                    </w:rPr>
                    <w:t>d</w:t>
                  </w:r>
                </w:p>
              </w:tc>
            </w:tr>
            <w:tr w:rsidR="00E30F01" w:rsidRPr="002B22D5" w14:paraId="36A0128E" w14:textId="77777777">
              <w:tc>
                <w:tcPr>
                  <w:tcW w:w="0" w:type="auto"/>
                  <w:tcMar>
                    <w:top w:w="30" w:type="dxa"/>
                    <w:left w:w="0" w:type="dxa"/>
                    <w:bottom w:w="30" w:type="dxa"/>
                    <w:right w:w="0" w:type="dxa"/>
                  </w:tcMar>
                </w:tcPr>
                <w:p w14:paraId="67B657DA"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595540B4" w14:textId="0F990463" w:rsidR="00E30F01" w:rsidRPr="002B22D5" w:rsidRDefault="00735CAB">
                  <w:r w:rsidRPr="002B22D5">
                    <w:rPr>
                      <w:rFonts w:ascii="Times New Roman" w:eastAsia="Times New Roman" w:hAnsi="Times New Roman" w:cs="Times New Roman"/>
                      <w:color w:val="000000"/>
                      <w:sz w:val="22"/>
                      <w:szCs w:val="22"/>
                    </w:rPr>
                    <w:t>Introduction</w:t>
                  </w:r>
                </w:p>
              </w:tc>
            </w:tr>
          </w:tbl>
          <w:p w14:paraId="087FBB5E" w14:textId="77777777" w:rsidR="00E30F01" w:rsidRPr="002B22D5" w:rsidRDefault="00E30F01"/>
        </w:tc>
      </w:tr>
    </w:tbl>
    <w:p w14:paraId="6EC084C2"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427C321" w14:textId="77777777">
        <w:tc>
          <w:tcPr>
            <w:tcW w:w="5000" w:type="pct"/>
            <w:tcMar>
              <w:top w:w="0" w:type="dxa"/>
              <w:left w:w="0" w:type="dxa"/>
              <w:bottom w:w="0" w:type="dxa"/>
              <w:right w:w="0" w:type="dxa"/>
            </w:tcMar>
            <w:vAlign w:val="center"/>
          </w:tcPr>
          <w:p w14:paraId="6AB1E841"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11. In which order do most programs follow these general steps?​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756"/>
            </w:tblGrid>
            <w:tr w:rsidR="00E30F01" w:rsidRPr="002B22D5" w14:paraId="59528524" w14:textId="77777777">
              <w:tc>
                <w:tcPr>
                  <w:tcW w:w="400" w:type="dxa"/>
                  <w:tcMar>
                    <w:top w:w="0" w:type="dxa"/>
                    <w:left w:w="0" w:type="dxa"/>
                    <w:bottom w:w="0" w:type="dxa"/>
                    <w:right w:w="0" w:type="dxa"/>
                  </w:tcMar>
                </w:tcPr>
                <w:p w14:paraId="4628077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8B331C2"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D888491" w14:textId="77777777" w:rsidR="00E30F01" w:rsidRPr="002B22D5" w:rsidRDefault="000E70FC">
                  <w:pPr>
                    <w:pStyle w:val="p"/>
                  </w:pPr>
                  <w:r w:rsidRPr="002B22D5">
                    <w:rPr>
                      <w:rFonts w:ascii="Times New Roman" w:eastAsia="Times New Roman" w:hAnsi="Times New Roman" w:cs="Times New Roman"/>
                      <w:color w:val="000000"/>
                      <w:sz w:val="22"/>
                      <w:szCs w:val="22"/>
                    </w:rPr>
                    <w:t>​process data, accept input data, create output data</w:t>
                  </w:r>
                </w:p>
              </w:tc>
            </w:tr>
            <w:tr w:rsidR="00E30F01" w:rsidRPr="002B22D5" w14:paraId="49DD02EF" w14:textId="77777777">
              <w:tc>
                <w:tcPr>
                  <w:tcW w:w="400" w:type="dxa"/>
                  <w:tcMar>
                    <w:top w:w="0" w:type="dxa"/>
                    <w:left w:w="0" w:type="dxa"/>
                    <w:bottom w:w="0" w:type="dxa"/>
                    <w:right w:w="0" w:type="dxa"/>
                  </w:tcMar>
                </w:tcPr>
                <w:p w14:paraId="4DCAA77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286936F"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FD2ED0E" w14:textId="77777777" w:rsidR="00E30F01" w:rsidRPr="002B22D5" w:rsidRDefault="000E70FC">
                  <w:pPr>
                    <w:pStyle w:val="p"/>
                  </w:pPr>
                  <w:r w:rsidRPr="002B22D5">
                    <w:rPr>
                      <w:rFonts w:ascii="Times New Roman" w:eastAsia="Times New Roman" w:hAnsi="Times New Roman" w:cs="Times New Roman"/>
                      <w:color w:val="000000"/>
                      <w:sz w:val="22"/>
                      <w:szCs w:val="22"/>
                    </w:rPr>
                    <w:t>​create output data, accept input data, process data</w:t>
                  </w:r>
                </w:p>
              </w:tc>
            </w:tr>
            <w:tr w:rsidR="00E30F01" w:rsidRPr="002B22D5" w14:paraId="6E5271E7" w14:textId="77777777">
              <w:tc>
                <w:tcPr>
                  <w:tcW w:w="400" w:type="dxa"/>
                  <w:tcMar>
                    <w:top w:w="0" w:type="dxa"/>
                    <w:left w:w="0" w:type="dxa"/>
                    <w:bottom w:w="0" w:type="dxa"/>
                    <w:right w:w="0" w:type="dxa"/>
                  </w:tcMar>
                </w:tcPr>
                <w:p w14:paraId="3EC6644A" w14:textId="77777777" w:rsidR="00E30F01" w:rsidRPr="002B22D5" w:rsidRDefault="000E70FC">
                  <w:r w:rsidRPr="002B22D5">
                    <w:rPr>
                      <w:color w:val="000000"/>
                      <w:sz w:val="20"/>
                      <w:szCs w:val="20"/>
                    </w:rPr>
                    <w:lastRenderedPageBreak/>
                    <w:t> </w:t>
                  </w:r>
                </w:p>
              </w:tc>
              <w:tc>
                <w:tcPr>
                  <w:tcW w:w="0" w:type="auto"/>
                  <w:tcMar>
                    <w:top w:w="30" w:type="dxa"/>
                    <w:left w:w="0" w:type="dxa"/>
                    <w:bottom w:w="30" w:type="dxa"/>
                    <w:right w:w="0" w:type="dxa"/>
                  </w:tcMar>
                </w:tcPr>
                <w:p w14:paraId="5C024013"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D6106E5" w14:textId="77777777" w:rsidR="00E30F01" w:rsidRPr="002B22D5" w:rsidRDefault="000E70FC">
                  <w:pPr>
                    <w:pStyle w:val="p"/>
                  </w:pPr>
                  <w:r w:rsidRPr="002B22D5">
                    <w:rPr>
                      <w:rFonts w:ascii="Times New Roman" w:eastAsia="Times New Roman" w:hAnsi="Times New Roman" w:cs="Times New Roman"/>
                      <w:color w:val="000000"/>
                      <w:sz w:val="22"/>
                      <w:szCs w:val="22"/>
                    </w:rPr>
                    <w:t>​accept input data, process data, create output data</w:t>
                  </w:r>
                </w:p>
              </w:tc>
            </w:tr>
            <w:tr w:rsidR="00E30F01" w:rsidRPr="002B22D5" w14:paraId="2D883864" w14:textId="77777777">
              <w:tc>
                <w:tcPr>
                  <w:tcW w:w="400" w:type="dxa"/>
                  <w:tcMar>
                    <w:top w:w="0" w:type="dxa"/>
                    <w:left w:w="0" w:type="dxa"/>
                    <w:bottom w:w="0" w:type="dxa"/>
                    <w:right w:w="0" w:type="dxa"/>
                  </w:tcMar>
                </w:tcPr>
                <w:p w14:paraId="6BE8AEA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880B001"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5BECFBE4" w14:textId="77777777" w:rsidR="00E30F01" w:rsidRPr="002B22D5" w:rsidRDefault="000E70FC">
                  <w:pPr>
                    <w:pStyle w:val="p"/>
                  </w:pPr>
                  <w:r w:rsidRPr="002B22D5">
                    <w:rPr>
                      <w:rFonts w:ascii="Times New Roman" w:eastAsia="Times New Roman" w:hAnsi="Times New Roman" w:cs="Times New Roman"/>
                      <w:color w:val="000000"/>
                      <w:sz w:val="22"/>
                      <w:szCs w:val="22"/>
                    </w:rPr>
                    <w:t>​accept input data, create output data, process data</w:t>
                  </w:r>
                </w:p>
              </w:tc>
            </w:tr>
          </w:tbl>
          <w:p w14:paraId="5DE810A5"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2B22D5" w14:paraId="0DC54A8E" w14:textId="77777777">
              <w:tc>
                <w:tcPr>
                  <w:tcW w:w="0" w:type="auto"/>
                  <w:tcMar>
                    <w:top w:w="30" w:type="dxa"/>
                    <w:left w:w="0" w:type="dxa"/>
                    <w:bottom w:w="30" w:type="dxa"/>
                    <w:right w:w="0" w:type="dxa"/>
                  </w:tcMar>
                </w:tcPr>
                <w:p w14:paraId="2AD36C4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BEC92B8" w14:textId="77777777" w:rsidR="00E30F01" w:rsidRPr="002B22D5" w:rsidRDefault="000E70FC">
                  <w:r w:rsidRPr="002B22D5">
                    <w:rPr>
                      <w:rFonts w:ascii="Times New Roman" w:eastAsia="Times New Roman" w:hAnsi="Times New Roman" w:cs="Times New Roman"/>
                      <w:color w:val="000000"/>
                      <w:sz w:val="22"/>
                      <w:szCs w:val="22"/>
                    </w:rPr>
                    <w:t>c</w:t>
                  </w:r>
                </w:p>
              </w:tc>
            </w:tr>
            <w:tr w:rsidR="00E30F01" w:rsidRPr="002B22D5" w14:paraId="62B6B45C" w14:textId="77777777">
              <w:tc>
                <w:tcPr>
                  <w:tcW w:w="0" w:type="auto"/>
                  <w:tcMar>
                    <w:top w:w="30" w:type="dxa"/>
                    <w:left w:w="0" w:type="dxa"/>
                    <w:bottom w:w="30" w:type="dxa"/>
                    <w:right w:w="0" w:type="dxa"/>
                  </w:tcMar>
                </w:tcPr>
                <w:p w14:paraId="269B183B"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26FD6920" w14:textId="69ECBAB3" w:rsidR="00E30F01" w:rsidRPr="002B22D5" w:rsidRDefault="00BD16AE">
                  <w:r w:rsidRPr="002B22D5">
                    <w:rPr>
                      <w:rFonts w:ascii="Times New Roman" w:eastAsia="Times New Roman" w:hAnsi="Times New Roman" w:cs="Times New Roman"/>
                      <w:color w:val="000000"/>
                      <w:sz w:val="22"/>
                      <w:szCs w:val="22"/>
                    </w:rPr>
                    <w:t>Introduction</w:t>
                  </w:r>
                </w:p>
              </w:tc>
            </w:tr>
          </w:tbl>
          <w:p w14:paraId="7ABA3247" w14:textId="77777777" w:rsidR="00E30F01" w:rsidRPr="002B22D5" w:rsidRDefault="00E30F01"/>
        </w:tc>
      </w:tr>
    </w:tbl>
    <w:p w14:paraId="1475B43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41A5824" w14:textId="77777777">
        <w:tc>
          <w:tcPr>
            <w:tcW w:w="5000" w:type="pct"/>
            <w:tcMar>
              <w:top w:w="0" w:type="dxa"/>
              <w:left w:w="0" w:type="dxa"/>
              <w:bottom w:w="0" w:type="dxa"/>
              <w:right w:w="0" w:type="dxa"/>
            </w:tcMar>
            <w:vAlign w:val="center"/>
          </w:tcPr>
          <w:p w14:paraId="028F52B0"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12. Data is said to be ____ if it remains available after the computer power is turned off.​</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402"/>
            </w:tblGrid>
            <w:tr w:rsidR="00E30F01" w:rsidRPr="002B22D5" w14:paraId="520E7DDC" w14:textId="77777777">
              <w:tc>
                <w:tcPr>
                  <w:tcW w:w="400" w:type="dxa"/>
                  <w:tcMar>
                    <w:top w:w="0" w:type="dxa"/>
                    <w:left w:w="0" w:type="dxa"/>
                    <w:bottom w:w="0" w:type="dxa"/>
                    <w:right w:w="0" w:type="dxa"/>
                  </w:tcMar>
                </w:tcPr>
                <w:p w14:paraId="4F63DFF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593B8C9"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F24CE63" w14:textId="77777777" w:rsidR="00E30F01" w:rsidRPr="002B22D5" w:rsidRDefault="000E70FC">
                  <w:pPr>
                    <w:pStyle w:val="p"/>
                  </w:pPr>
                  <w:r w:rsidRPr="002B22D5">
                    <w:rPr>
                      <w:rFonts w:ascii="Times New Roman" w:eastAsia="Times New Roman" w:hAnsi="Times New Roman" w:cs="Times New Roman"/>
                      <w:color w:val="000000"/>
                      <w:sz w:val="22"/>
                      <w:szCs w:val="22"/>
                    </w:rPr>
                    <w:t>​persistent</w:t>
                  </w:r>
                </w:p>
              </w:tc>
            </w:tr>
            <w:tr w:rsidR="00E30F01" w:rsidRPr="002B22D5" w14:paraId="282C40C4" w14:textId="77777777">
              <w:tc>
                <w:tcPr>
                  <w:tcW w:w="400" w:type="dxa"/>
                  <w:tcMar>
                    <w:top w:w="0" w:type="dxa"/>
                    <w:left w:w="0" w:type="dxa"/>
                    <w:bottom w:w="0" w:type="dxa"/>
                    <w:right w:w="0" w:type="dxa"/>
                  </w:tcMar>
                </w:tcPr>
                <w:p w14:paraId="10FF4F3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D8ED935"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C2F9321" w14:textId="77777777" w:rsidR="00E30F01" w:rsidRPr="002B22D5" w:rsidRDefault="000E70FC">
                  <w:pPr>
                    <w:pStyle w:val="p"/>
                  </w:pPr>
                  <w:r w:rsidRPr="002B22D5">
                    <w:rPr>
                      <w:rFonts w:ascii="Times New Roman" w:eastAsia="Times New Roman" w:hAnsi="Times New Roman" w:cs="Times New Roman"/>
                      <w:color w:val="000000"/>
                      <w:sz w:val="22"/>
                      <w:szCs w:val="22"/>
                    </w:rPr>
                    <w:t>​volatile</w:t>
                  </w:r>
                </w:p>
              </w:tc>
            </w:tr>
            <w:tr w:rsidR="00E30F01" w:rsidRPr="002B22D5" w14:paraId="2A399469" w14:textId="77777777">
              <w:tc>
                <w:tcPr>
                  <w:tcW w:w="400" w:type="dxa"/>
                  <w:tcMar>
                    <w:top w:w="0" w:type="dxa"/>
                    <w:left w:w="0" w:type="dxa"/>
                    <w:bottom w:w="0" w:type="dxa"/>
                    <w:right w:w="0" w:type="dxa"/>
                  </w:tcMar>
                </w:tcPr>
                <w:p w14:paraId="44BD68A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163E8FE"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0EE1F74" w14:textId="77777777" w:rsidR="00E30F01" w:rsidRPr="002B22D5" w:rsidRDefault="000E70FC">
                  <w:pPr>
                    <w:pStyle w:val="p"/>
                  </w:pPr>
                  <w:r w:rsidRPr="002B22D5">
                    <w:rPr>
                      <w:rFonts w:ascii="Times New Roman" w:eastAsia="Times New Roman" w:hAnsi="Times New Roman" w:cs="Times New Roman"/>
                      <w:color w:val="000000"/>
                      <w:sz w:val="22"/>
                      <w:szCs w:val="22"/>
                    </w:rPr>
                    <w:t>​fragmented</w:t>
                  </w:r>
                </w:p>
              </w:tc>
            </w:tr>
            <w:tr w:rsidR="00E30F01" w:rsidRPr="002B22D5" w14:paraId="07EF7206" w14:textId="77777777">
              <w:tc>
                <w:tcPr>
                  <w:tcW w:w="400" w:type="dxa"/>
                  <w:tcMar>
                    <w:top w:w="0" w:type="dxa"/>
                    <w:left w:w="0" w:type="dxa"/>
                    <w:bottom w:w="0" w:type="dxa"/>
                    <w:right w:w="0" w:type="dxa"/>
                  </w:tcMar>
                </w:tcPr>
                <w:p w14:paraId="7DFF4FD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6A7DBAD"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0A36892" w14:textId="77777777" w:rsidR="00E30F01" w:rsidRPr="002B22D5" w:rsidRDefault="000E70FC">
                  <w:pPr>
                    <w:pStyle w:val="p"/>
                  </w:pPr>
                  <w:r w:rsidRPr="002B22D5">
                    <w:rPr>
                      <w:rFonts w:ascii="Times New Roman" w:eastAsia="Times New Roman" w:hAnsi="Times New Roman" w:cs="Times New Roman"/>
                      <w:color w:val="000000"/>
                      <w:sz w:val="22"/>
                      <w:szCs w:val="22"/>
                    </w:rPr>
                    <w:t>​temporary</w:t>
                  </w:r>
                </w:p>
              </w:tc>
            </w:tr>
          </w:tbl>
          <w:p w14:paraId="07F60083"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528"/>
              <w:gridCol w:w="1088"/>
            </w:tblGrid>
            <w:tr w:rsidR="00E30F01" w:rsidRPr="002B22D5" w14:paraId="09C9655E" w14:textId="77777777">
              <w:tc>
                <w:tcPr>
                  <w:tcW w:w="0" w:type="auto"/>
                  <w:tcMar>
                    <w:top w:w="30" w:type="dxa"/>
                    <w:left w:w="0" w:type="dxa"/>
                    <w:bottom w:w="30" w:type="dxa"/>
                    <w:right w:w="0" w:type="dxa"/>
                  </w:tcMar>
                </w:tcPr>
                <w:p w14:paraId="037E5B24"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17B1460" w14:textId="77777777" w:rsidR="00E30F01" w:rsidRPr="002B22D5" w:rsidRDefault="000E70FC">
                  <w:r w:rsidRPr="002B22D5">
                    <w:rPr>
                      <w:rFonts w:ascii="Times New Roman" w:eastAsia="Times New Roman" w:hAnsi="Times New Roman" w:cs="Times New Roman"/>
                      <w:color w:val="000000"/>
                      <w:sz w:val="22"/>
                      <w:szCs w:val="22"/>
                    </w:rPr>
                    <w:t>a</w:t>
                  </w:r>
                </w:p>
              </w:tc>
            </w:tr>
            <w:tr w:rsidR="00E30F01" w:rsidRPr="002B22D5" w14:paraId="0F9251BE" w14:textId="77777777">
              <w:tc>
                <w:tcPr>
                  <w:tcW w:w="0" w:type="auto"/>
                  <w:tcMar>
                    <w:top w:w="30" w:type="dxa"/>
                    <w:left w:w="0" w:type="dxa"/>
                    <w:bottom w:w="30" w:type="dxa"/>
                    <w:right w:w="0" w:type="dxa"/>
                  </w:tcMar>
                </w:tcPr>
                <w:p w14:paraId="57ACF36A"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21031D93" w14:textId="6668584B" w:rsidR="00E30F01" w:rsidRPr="002B22D5" w:rsidRDefault="00BD16AE">
                  <w:r w:rsidRPr="002B22D5">
                    <w:rPr>
                      <w:rFonts w:ascii="Times New Roman" w:eastAsia="Times New Roman" w:hAnsi="Times New Roman" w:cs="Times New Roman"/>
                      <w:color w:val="000000"/>
                      <w:sz w:val="22"/>
                      <w:szCs w:val="22"/>
                    </w:rPr>
                    <w:t>Introduction</w:t>
                  </w:r>
                </w:p>
              </w:tc>
            </w:tr>
          </w:tbl>
          <w:p w14:paraId="2B83387A" w14:textId="77777777" w:rsidR="00E30F01" w:rsidRPr="002B22D5" w:rsidRDefault="00E30F01"/>
        </w:tc>
      </w:tr>
    </w:tbl>
    <w:p w14:paraId="61B4434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3ABC2D38" w14:textId="77777777">
        <w:tc>
          <w:tcPr>
            <w:tcW w:w="5000" w:type="pct"/>
            <w:tcMar>
              <w:top w:w="0" w:type="dxa"/>
              <w:left w:w="0" w:type="dxa"/>
              <w:bottom w:w="0" w:type="dxa"/>
              <w:right w:w="0" w:type="dxa"/>
            </w:tcMar>
            <w:vAlign w:val="center"/>
          </w:tcPr>
          <w:p w14:paraId="5B85F1B4" w14:textId="452A887C"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13. Most Visual Basic </w:t>
            </w:r>
            <w:r w:rsidR="006068E8" w:rsidRPr="002B22D5">
              <w:rPr>
                <w:rFonts w:ascii="Times New Roman" w:eastAsia="Times New Roman" w:hAnsi="Times New Roman" w:cs="Times New Roman"/>
                <w:color w:val="000000"/>
                <w:sz w:val="22"/>
                <w:szCs w:val="22"/>
              </w:rPr>
              <w:t xml:space="preserve">2017 </w:t>
            </w:r>
            <w:r w:rsidRPr="002B22D5">
              <w:rPr>
                <w:rFonts w:ascii="Times New Roman" w:eastAsia="Times New Roman" w:hAnsi="Times New Roman" w:cs="Times New Roman"/>
                <w:color w:val="000000"/>
                <w:sz w:val="22"/>
                <w:szCs w:val="22"/>
              </w:rPr>
              <w:t>programs are ____ programs that communicate with the user through a graphical user interface (GUI).​</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512"/>
            </w:tblGrid>
            <w:tr w:rsidR="00E30F01" w:rsidRPr="002B22D5" w14:paraId="522A8020" w14:textId="77777777">
              <w:tc>
                <w:tcPr>
                  <w:tcW w:w="400" w:type="dxa"/>
                  <w:tcMar>
                    <w:top w:w="0" w:type="dxa"/>
                    <w:left w:w="0" w:type="dxa"/>
                    <w:bottom w:w="0" w:type="dxa"/>
                    <w:right w:w="0" w:type="dxa"/>
                  </w:tcMar>
                </w:tcPr>
                <w:p w14:paraId="3C966A5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17A97A5"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7188171" w14:textId="77777777" w:rsidR="00E30F01" w:rsidRPr="002B22D5" w:rsidRDefault="000E70FC">
                  <w:pPr>
                    <w:pStyle w:val="p"/>
                  </w:pPr>
                  <w:r w:rsidRPr="002B22D5">
                    <w:rPr>
                      <w:rFonts w:ascii="Times New Roman" w:eastAsia="Times New Roman" w:hAnsi="Times New Roman" w:cs="Times New Roman"/>
                      <w:color w:val="000000"/>
                      <w:sz w:val="22"/>
                      <w:szCs w:val="22"/>
                    </w:rPr>
                    <w:t>​GUI-based</w:t>
                  </w:r>
                </w:p>
              </w:tc>
            </w:tr>
            <w:tr w:rsidR="00E30F01" w:rsidRPr="002B22D5" w14:paraId="5FBC77DD" w14:textId="77777777">
              <w:tc>
                <w:tcPr>
                  <w:tcW w:w="400" w:type="dxa"/>
                  <w:tcMar>
                    <w:top w:w="0" w:type="dxa"/>
                    <w:left w:w="0" w:type="dxa"/>
                    <w:bottom w:w="0" w:type="dxa"/>
                    <w:right w:w="0" w:type="dxa"/>
                  </w:tcMar>
                </w:tcPr>
                <w:p w14:paraId="43822EA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445A7FE"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F4AB2DC" w14:textId="77777777" w:rsidR="00E30F01" w:rsidRPr="002B22D5" w:rsidRDefault="000E70FC">
                  <w:pPr>
                    <w:pStyle w:val="p"/>
                  </w:pPr>
                  <w:r w:rsidRPr="002B22D5">
                    <w:rPr>
                      <w:rFonts w:ascii="Times New Roman" w:eastAsia="Times New Roman" w:hAnsi="Times New Roman" w:cs="Times New Roman"/>
                      <w:color w:val="000000"/>
                      <w:sz w:val="22"/>
                      <w:szCs w:val="22"/>
                    </w:rPr>
                    <w:t>​indexed</w:t>
                  </w:r>
                </w:p>
              </w:tc>
            </w:tr>
            <w:tr w:rsidR="00E30F01" w:rsidRPr="002B22D5" w14:paraId="68350EB5" w14:textId="77777777">
              <w:tc>
                <w:tcPr>
                  <w:tcW w:w="400" w:type="dxa"/>
                  <w:tcMar>
                    <w:top w:w="0" w:type="dxa"/>
                    <w:left w:w="0" w:type="dxa"/>
                    <w:bottom w:w="0" w:type="dxa"/>
                    <w:right w:w="0" w:type="dxa"/>
                  </w:tcMar>
                </w:tcPr>
                <w:p w14:paraId="5C4F403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7602DAA"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FC4B3DD" w14:textId="77777777" w:rsidR="00E30F01" w:rsidRPr="002B22D5" w:rsidRDefault="000E70FC">
                  <w:pPr>
                    <w:pStyle w:val="p"/>
                  </w:pPr>
                  <w:r w:rsidRPr="002B22D5">
                    <w:rPr>
                      <w:rFonts w:ascii="Times New Roman" w:eastAsia="Times New Roman" w:hAnsi="Times New Roman" w:cs="Times New Roman"/>
                      <w:color w:val="000000"/>
                      <w:sz w:val="22"/>
                      <w:szCs w:val="22"/>
                    </w:rPr>
                    <w:t>​event-driven</w:t>
                  </w:r>
                </w:p>
              </w:tc>
            </w:tr>
            <w:tr w:rsidR="00E30F01" w:rsidRPr="002B22D5" w14:paraId="6039C4C6" w14:textId="77777777">
              <w:tc>
                <w:tcPr>
                  <w:tcW w:w="400" w:type="dxa"/>
                  <w:tcMar>
                    <w:top w:w="0" w:type="dxa"/>
                    <w:left w:w="0" w:type="dxa"/>
                    <w:bottom w:w="0" w:type="dxa"/>
                    <w:right w:w="0" w:type="dxa"/>
                  </w:tcMar>
                </w:tcPr>
                <w:p w14:paraId="5682257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9E46620"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A2ECB4B" w14:textId="77777777" w:rsidR="00E30F01" w:rsidRPr="002B22D5" w:rsidRDefault="000E70FC">
                  <w:pPr>
                    <w:pStyle w:val="p"/>
                  </w:pPr>
                  <w:r w:rsidRPr="002B22D5">
                    <w:rPr>
                      <w:rFonts w:ascii="Times New Roman" w:eastAsia="Times New Roman" w:hAnsi="Times New Roman" w:cs="Times New Roman"/>
                      <w:color w:val="000000"/>
                      <w:sz w:val="22"/>
                      <w:szCs w:val="22"/>
                    </w:rPr>
                    <w:t>​persistent</w:t>
                  </w:r>
                </w:p>
              </w:tc>
            </w:tr>
          </w:tbl>
          <w:p w14:paraId="233ED98A"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574C9A6B" w14:textId="77777777">
              <w:tc>
                <w:tcPr>
                  <w:tcW w:w="0" w:type="auto"/>
                  <w:tcMar>
                    <w:top w:w="30" w:type="dxa"/>
                    <w:left w:w="0" w:type="dxa"/>
                    <w:bottom w:w="30" w:type="dxa"/>
                    <w:right w:w="0" w:type="dxa"/>
                  </w:tcMar>
                </w:tcPr>
                <w:p w14:paraId="3D2C5568"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8D53B30" w14:textId="77777777" w:rsidR="00E30F01" w:rsidRPr="002B22D5" w:rsidRDefault="000E70FC">
                  <w:r w:rsidRPr="002B22D5">
                    <w:rPr>
                      <w:rFonts w:ascii="Times New Roman" w:eastAsia="Times New Roman" w:hAnsi="Times New Roman" w:cs="Times New Roman"/>
                      <w:color w:val="000000"/>
                      <w:sz w:val="22"/>
                      <w:szCs w:val="22"/>
                    </w:rPr>
                    <w:t>c</w:t>
                  </w:r>
                </w:p>
              </w:tc>
            </w:tr>
            <w:tr w:rsidR="006068E8" w:rsidRPr="002B22D5" w14:paraId="13B2D94C" w14:textId="77777777">
              <w:tc>
                <w:tcPr>
                  <w:tcW w:w="0" w:type="auto"/>
                  <w:tcMar>
                    <w:top w:w="30" w:type="dxa"/>
                    <w:left w:w="0" w:type="dxa"/>
                    <w:bottom w:w="30" w:type="dxa"/>
                    <w:right w:w="0" w:type="dxa"/>
                  </w:tcMar>
                </w:tcPr>
                <w:p w14:paraId="68B6E63D" w14:textId="125D3F18"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BABAA58" w14:textId="30B88C9F" w:rsidR="006068E8" w:rsidRPr="002B22D5" w:rsidRDefault="0097467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7A055C8B" w14:textId="77777777" w:rsidR="00E30F01" w:rsidRPr="002B22D5" w:rsidRDefault="00E30F01"/>
        </w:tc>
      </w:tr>
      <w:tr w:rsidR="00E30F01" w:rsidRPr="002B22D5" w14:paraId="5AB44C44" w14:textId="77777777">
        <w:tc>
          <w:tcPr>
            <w:tcW w:w="5000" w:type="pct"/>
            <w:tcMar>
              <w:top w:w="0" w:type="dxa"/>
              <w:left w:w="0" w:type="dxa"/>
              <w:bottom w:w="0" w:type="dxa"/>
              <w:right w:w="0" w:type="dxa"/>
            </w:tcMar>
            <w:vAlign w:val="center"/>
          </w:tcPr>
          <w:p w14:paraId="3473D4B7" w14:textId="5B426370" w:rsidR="00E30F01" w:rsidRPr="002B22D5" w:rsidRDefault="00E30F01">
            <w:pPr>
              <w:pStyle w:val="p"/>
              <w:shd w:val="clear" w:color="auto" w:fill="FFFFFF"/>
            </w:pPr>
          </w:p>
        </w:tc>
      </w:tr>
      <w:tr w:rsidR="00E30F01" w:rsidRPr="002B22D5" w14:paraId="6FDA7AFB" w14:textId="77777777">
        <w:tc>
          <w:tcPr>
            <w:tcW w:w="5000" w:type="pct"/>
            <w:tcMar>
              <w:top w:w="0" w:type="dxa"/>
              <w:left w:w="0" w:type="dxa"/>
              <w:bottom w:w="0" w:type="dxa"/>
              <w:right w:w="0" w:type="dxa"/>
            </w:tcMar>
            <w:vAlign w:val="center"/>
          </w:tcPr>
          <w:p w14:paraId="68963269" w14:textId="532DEB9B"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14. </w:t>
            </w:r>
            <w:r w:rsidR="00D22FFB">
              <w:rPr>
                <w:rFonts w:ascii="Times New Roman" w:eastAsia="Times New Roman" w:hAnsi="Times New Roman" w:cs="Times New Roman"/>
                <w:color w:val="000000"/>
                <w:sz w:val="22"/>
                <w:szCs w:val="22"/>
              </w:rPr>
              <w:t>A _______</w:t>
            </w:r>
            <w:r w:rsidRPr="002B22D5">
              <w:rPr>
                <w:rFonts w:ascii="Times New Roman" w:eastAsia="Times New Roman" w:hAnsi="Times New Roman" w:cs="Times New Roman"/>
                <w:color w:val="000000"/>
                <w:sz w:val="22"/>
                <w:szCs w:val="22"/>
              </w:rPr>
              <w:t xml:space="preserve"> consists of a window containing a variety of objects that can be displayed on various devices.​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902"/>
            </w:tblGrid>
            <w:tr w:rsidR="00E30F01" w:rsidRPr="002B22D5" w14:paraId="78866E44" w14:textId="77777777">
              <w:tc>
                <w:tcPr>
                  <w:tcW w:w="400" w:type="dxa"/>
                  <w:tcMar>
                    <w:top w:w="0" w:type="dxa"/>
                    <w:left w:w="0" w:type="dxa"/>
                    <w:bottom w:w="0" w:type="dxa"/>
                    <w:right w:w="0" w:type="dxa"/>
                  </w:tcMar>
                </w:tcPr>
                <w:p w14:paraId="6518E47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701D93E"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CF7C67C" w14:textId="77777777" w:rsidR="00E30F01" w:rsidRPr="002B22D5" w:rsidRDefault="000E70FC">
                  <w:pPr>
                    <w:pStyle w:val="p"/>
                  </w:pPr>
                  <w:r w:rsidRPr="002B22D5">
                    <w:rPr>
                      <w:rFonts w:ascii="Times New Roman" w:eastAsia="Times New Roman" w:hAnsi="Times New Roman" w:cs="Times New Roman"/>
                      <w:color w:val="000000"/>
                      <w:sz w:val="22"/>
                      <w:szCs w:val="22"/>
                    </w:rPr>
                    <w:t>​ROM</w:t>
                  </w:r>
                </w:p>
              </w:tc>
            </w:tr>
            <w:tr w:rsidR="00E30F01" w:rsidRPr="002B22D5" w14:paraId="5E9B60B9" w14:textId="77777777">
              <w:tc>
                <w:tcPr>
                  <w:tcW w:w="400" w:type="dxa"/>
                  <w:tcMar>
                    <w:top w:w="0" w:type="dxa"/>
                    <w:left w:w="0" w:type="dxa"/>
                    <w:bottom w:w="0" w:type="dxa"/>
                    <w:right w:w="0" w:type="dxa"/>
                  </w:tcMar>
                </w:tcPr>
                <w:p w14:paraId="5841243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616E8AF"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7E95CD6" w14:textId="77777777" w:rsidR="00E30F01" w:rsidRPr="002B22D5" w:rsidRDefault="000E70FC">
                  <w:pPr>
                    <w:pStyle w:val="p"/>
                  </w:pPr>
                  <w:r w:rsidRPr="002B22D5">
                    <w:rPr>
                      <w:rFonts w:ascii="Times New Roman" w:eastAsia="Times New Roman" w:hAnsi="Times New Roman" w:cs="Times New Roman"/>
                      <w:color w:val="000000"/>
                      <w:sz w:val="22"/>
                      <w:szCs w:val="22"/>
                    </w:rPr>
                    <w:t>​GUI</w:t>
                  </w:r>
                </w:p>
              </w:tc>
            </w:tr>
            <w:tr w:rsidR="00E30F01" w:rsidRPr="002B22D5" w14:paraId="3B2A655C" w14:textId="77777777">
              <w:tc>
                <w:tcPr>
                  <w:tcW w:w="400" w:type="dxa"/>
                  <w:tcMar>
                    <w:top w:w="0" w:type="dxa"/>
                    <w:left w:w="0" w:type="dxa"/>
                    <w:bottom w:w="0" w:type="dxa"/>
                    <w:right w:w="0" w:type="dxa"/>
                  </w:tcMar>
                </w:tcPr>
                <w:p w14:paraId="09DA710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C2EC887"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9CF923F" w14:textId="77777777" w:rsidR="00E30F01" w:rsidRPr="002B22D5" w:rsidRDefault="000E70FC">
                  <w:pPr>
                    <w:pStyle w:val="p"/>
                  </w:pPr>
                  <w:r w:rsidRPr="002B22D5">
                    <w:rPr>
                      <w:rFonts w:ascii="Times New Roman" w:eastAsia="Times New Roman" w:hAnsi="Times New Roman" w:cs="Times New Roman"/>
                      <w:color w:val="000000"/>
                      <w:sz w:val="22"/>
                      <w:szCs w:val="22"/>
                    </w:rPr>
                    <w:t>​CPU</w:t>
                  </w:r>
                </w:p>
              </w:tc>
            </w:tr>
            <w:tr w:rsidR="00E30F01" w:rsidRPr="002B22D5" w14:paraId="19B51478" w14:textId="77777777">
              <w:tc>
                <w:tcPr>
                  <w:tcW w:w="400" w:type="dxa"/>
                  <w:tcMar>
                    <w:top w:w="0" w:type="dxa"/>
                    <w:left w:w="0" w:type="dxa"/>
                    <w:bottom w:w="0" w:type="dxa"/>
                    <w:right w:w="0" w:type="dxa"/>
                  </w:tcMar>
                </w:tcPr>
                <w:p w14:paraId="647F588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47438A5"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9ADC03E" w14:textId="77777777" w:rsidR="00E30F01" w:rsidRPr="002B22D5" w:rsidRDefault="000E70FC">
                  <w:pPr>
                    <w:pStyle w:val="p"/>
                  </w:pPr>
                  <w:r w:rsidRPr="002B22D5">
                    <w:rPr>
                      <w:rFonts w:ascii="Times New Roman" w:eastAsia="Times New Roman" w:hAnsi="Times New Roman" w:cs="Times New Roman"/>
                      <w:color w:val="000000"/>
                      <w:sz w:val="22"/>
                      <w:szCs w:val="22"/>
                    </w:rPr>
                    <w:t>​ERD</w:t>
                  </w:r>
                </w:p>
              </w:tc>
            </w:tr>
          </w:tbl>
          <w:p w14:paraId="52DF0281"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79AC94B8" w14:textId="77777777">
              <w:tc>
                <w:tcPr>
                  <w:tcW w:w="0" w:type="auto"/>
                  <w:tcMar>
                    <w:top w:w="30" w:type="dxa"/>
                    <w:left w:w="0" w:type="dxa"/>
                    <w:bottom w:w="30" w:type="dxa"/>
                    <w:right w:w="0" w:type="dxa"/>
                  </w:tcMar>
                </w:tcPr>
                <w:p w14:paraId="506FF092"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16CE57B" w14:textId="77777777" w:rsidR="00E30F01" w:rsidRPr="002B22D5" w:rsidRDefault="000E70FC">
                  <w:r w:rsidRPr="002B22D5">
                    <w:rPr>
                      <w:rFonts w:ascii="Times New Roman" w:eastAsia="Times New Roman" w:hAnsi="Times New Roman" w:cs="Times New Roman"/>
                      <w:color w:val="000000"/>
                      <w:sz w:val="22"/>
                      <w:szCs w:val="22"/>
                    </w:rPr>
                    <w:t>b</w:t>
                  </w:r>
                </w:p>
              </w:tc>
            </w:tr>
            <w:tr w:rsidR="006068E8" w:rsidRPr="002B22D5" w14:paraId="6C16E6DF" w14:textId="77777777">
              <w:tc>
                <w:tcPr>
                  <w:tcW w:w="0" w:type="auto"/>
                  <w:tcMar>
                    <w:top w:w="30" w:type="dxa"/>
                    <w:left w:w="0" w:type="dxa"/>
                    <w:bottom w:w="30" w:type="dxa"/>
                    <w:right w:w="0" w:type="dxa"/>
                  </w:tcMar>
                </w:tcPr>
                <w:p w14:paraId="588E2100" w14:textId="43D7D800"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F94D75D" w14:textId="051F2E75" w:rsidR="006068E8" w:rsidRPr="002B22D5" w:rsidRDefault="0097467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0434923A" w14:textId="77777777" w:rsidR="00E30F01" w:rsidRPr="002B22D5" w:rsidRDefault="00E30F01"/>
        </w:tc>
      </w:tr>
    </w:tbl>
    <w:p w14:paraId="2BACED11"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8F00500" w14:textId="77777777">
        <w:tc>
          <w:tcPr>
            <w:tcW w:w="5000" w:type="pct"/>
            <w:tcMar>
              <w:top w:w="0" w:type="dxa"/>
              <w:left w:w="0" w:type="dxa"/>
              <w:bottom w:w="0" w:type="dxa"/>
              <w:right w:w="0" w:type="dxa"/>
            </w:tcMar>
            <w:vAlign w:val="center"/>
          </w:tcPr>
          <w:p w14:paraId="240F5EA6" w14:textId="3049C512"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15. Tapping or clicking a button when a Visual Basic program is running triggers a(n)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21"/>
            </w:tblGrid>
            <w:tr w:rsidR="00E30F01" w:rsidRPr="002B22D5" w14:paraId="602D0D6D" w14:textId="77777777">
              <w:tc>
                <w:tcPr>
                  <w:tcW w:w="400" w:type="dxa"/>
                  <w:tcMar>
                    <w:top w:w="0" w:type="dxa"/>
                    <w:left w:w="0" w:type="dxa"/>
                    <w:bottom w:w="0" w:type="dxa"/>
                    <w:right w:w="0" w:type="dxa"/>
                  </w:tcMar>
                </w:tcPr>
                <w:p w14:paraId="7CAEC5F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7EE8A3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53A7F28" w14:textId="77777777" w:rsidR="00E30F01" w:rsidRPr="002B22D5" w:rsidRDefault="000E70FC">
                  <w:pPr>
                    <w:pStyle w:val="p"/>
                  </w:pPr>
                  <w:r w:rsidRPr="002B22D5">
                    <w:rPr>
                      <w:rFonts w:ascii="Times New Roman" w:eastAsia="Times New Roman" w:hAnsi="Times New Roman" w:cs="Times New Roman"/>
                      <w:color w:val="000000"/>
                      <w:sz w:val="22"/>
                      <w:szCs w:val="22"/>
                    </w:rPr>
                    <w:t>​index</w:t>
                  </w:r>
                </w:p>
              </w:tc>
            </w:tr>
            <w:tr w:rsidR="00E30F01" w:rsidRPr="002B22D5" w14:paraId="7EFB802E" w14:textId="77777777">
              <w:tc>
                <w:tcPr>
                  <w:tcW w:w="400" w:type="dxa"/>
                  <w:tcMar>
                    <w:top w:w="0" w:type="dxa"/>
                    <w:left w:w="0" w:type="dxa"/>
                    <w:bottom w:w="0" w:type="dxa"/>
                    <w:right w:w="0" w:type="dxa"/>
                  </w:tcMar>
                </w:tcPr>
                <w:p w14:paraId="3B68FE0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5E5BD1D"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994DD53" w14:textId="77777777" w:rsidR="00E30F01" w:rsidRPr="002B22D5" w:rsidRDefault="000E70FC">
                  <w:pPr>
                    <w:pStyle w:val="p"/>
                  </w:pPr>
                  <w:r w:rsidRPr="002B22D5">
                    <w:rPr>
                      <w:rFonts w:ascii="Times New Roman" w:eastAsia="Times New Roman" w:hAnsi="Times New Roman" w:cs="Times New Roman"/>
                      <w:color w:val="000000"/>
                      <w:sz w:val="22"/>
                      <w:szCs w:val="22"/>
                    </w:rPr>
                    <w:t>​radical</w:t>
                  </w:r>
                </w:p>
              </w:tc>
            </w:tr>
            <w:tr w:rsidR="00E30F01" w:rsidRPr="002B22D5" w14:paraId="212EC257" w14:textId="77777777">
              <w:tc>
                <w:tcPr>
                  <w:tcW w:w="400" w:type="dxa"/>
                  <w:tcMar>
                    <w:top w:w="0" w:type="dxa"/>
                    <w:left w:w="0" w:type="dxa"/>
                    <w:bottom w:w="0" w:type="dxa"/>
                    <w:right w:w="0" w:type="dxa"/>
                  </w:tcMar>
                </w:tcPr>
                <w:p w14:paraId="11716C6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758A9D2"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2F77C78A" w14:textId="77777777" w:rsidR="00E30F01" w:rsidRPr="002B22D5" w:rsidRDefault="000E70FC">
                  <w:pPr>
                    <w:pStyle w:val="p"/>
                  </w:pPr>
                  <w:r w:rsidRPr="002B22D5">
                    <w:rPr>
                      <w:rFonts w:ascii="Times New Roman" w:eastAsia="Times New Roman" w:hAnsi="Times New Roman" w:cs="Times New Roman"/>
                      <w:color w:val="000000"/>
                      <w:sz w:val="22"/>
                      <w:szCs w:val="22"/>
                    </w:rPr>
                    <w:t>​baseline</w:t>
                  </w:r>
                </w:p>
              </w:tc>
            </w:tr>
            <w:tr w:rsidR="00E30F01" w:rsidRPr="002B22D5" w14:paraId="0295F712" w14:textId="77777777">
              <w:tc>
                <w:tcPr>
                  <w:tcW w:w="400" w:type="dxa"/>
                  <w:tcMar>
                    <w:top w:w="0" w:type="dxa"/>
                    <w:left w:w="0" w:type="dxa"/>
                    <w:bottom w:w="0" w:type="dxa"/>
                    <w:right w:w="0" w:type="dxa"/>
                  </w:tcMar>
                </w:tcPr>
                <w:p w14:paraId="19E248D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91133A7"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3F75573" w14:textId="77777777" w:rsidR="00E30F01" w:rsidRPr="002B22D5" w:rsidRDefault="000E70FC">
                  <w:pPr>
                    <w:pStyle w:val="p"/>
                  </w:pPr>
                  <w:r w:rsidRPr="002B22D5">
                    <w:rPr>
                      <w:rFonts w:ascii="Times New Roman" w:eastAsia="Times New Roman" w:hAnsi="Times New Roman" w:cs="Times New Roman"/>
                      <w:color w:val="000000"/>
                      <w:sz w:val="22"/>
                      <w:szCs w:val="22"/>
                    </w:rPr>
                    <w:t>​event</w:t>
                  </w:r>
                </w:p>
              </w:tc>
            </w:tr>
          </w:tbl>
          <w:p w14:paraId="4E341C4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30F3BC34" w14:textId="77777777">
              <w:tc>
                <w:tcPr>
                  <w:tcW w:w="0" w:type="auto"/>
                  <w:tcMar>
                    <w:top w:w="30" w:type="dxa"/>
                    <w:left w:w="0" w:type="dxa"/>
                    <w:bottom w:w="30" w:type="dxa"/>
                    <w:right w:w="0" w:type="dxa"/>
                  </w:tcMar>
                </w:tcPr>
                <w:p w14:paraId="402E504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BCA74E8" w14:textId="77777777" w:rsidR="00E30F01" w:rsidRPr="002B22D5" w:rsidRDefault="000E70FC">
                  <w:r w:rsidRPr="002B22D5">
                    <w:rPr>
                      <w:rFonts w:ascii="Times New Roman" w:eastAsia="Times New Roman" w:hAnsi="Times New Roman" w:cs="Times New Roman"/>
                      <w:color w:val="000000"/>
                      <w:sz w:val="22"/>
                      <w:szCs w:val="22"/>
                    </w:rPr>
                    <w:t>d</w:t>
                  </w:r>
                </w:p>
              </w:tc>
            </w:tr>
            <w:tr w:rsidR="003C106C" w:rsidRPr="002B22D5" w14:paraId="15276C42" w14:textId="77777777">
              <w:tc>
                <w:tcPr>
                  <w:tcW w:w="0" w:type="auto"/>
                  <w:tcMar>
                    <w:top w:w="30" w:type="dxa"/>
                    <w:left w:w="0" w:type="dxa"/>
                    <w:bottom w:w="30" w:type="dxa"/>
                    <w:right w:w="0" w:type="dxa"/>
                  </w:tcMar>
                </w:tcPr>
                <w:p w14:paraId="73804E05" w14:textId="0899B02D"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C3E17E5" w14:textId="06BA5661"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377A4684" w14:textId="77777777" w:rsidR="00E30F01" w:rsidRPr="002B22D5" w:rsidRDefault="00E30F01"/>
        </w:tc>
      </w:tr>
    </w:tbl>
    <w:p w14:paraId="5AFCC30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572D22B" w14:textId="77777777">
        <w:tc>
          <w:tcPr>
            <w:tcW w:w="5000" w:type="pct"/>
            <w:tcMar>
              <w:top w:w="0" w:type="dxa"/>
              <w:left w:w="0" w:type="dxa"/>
              <w:bottom w:w="0" w:type="dxa"/>
              <w:right w:w="0" w:type="dxa"/>
            </w:tcMar>
            <w:vAlign w:val="center"/>
          </w:tcPr>
          <w:p w14:paraId="2DD34202"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16. Users employ GUI objects to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276"/>
            </w:tblGrid>
            <w:tr w:rsidR="00E30F01" w:rsidRPr="002B22D5" w14:paraId="34E46CD4" w14:textId="77777777">
              <w:tc>
                <w:tcPr>
                  <w:tcW w:w="400" w:type="dxa"/>
                  <w:tcMar>
                    <w:top w:w="0" w:type="dxa"/>
                    <w:left w:w="0" w:type="dxa"/>
                    <w:bottom w:w="0" w:type="dxa"/>
                    <w:right w:w="0" w:type="dxa"/>
                  </w:tcMar>
                </w:tcPr>
                <w:p w14:paraId="1C98055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F12BB4C"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CA80569" w14:textId="77777777" w:rsidR="00E30F01" w:rsidRPr="002B22D5" w:rsidRDefault="000E70FC">
                  <w:pPr>
                    <w:pStyle w:val="p"/>
                  </w:pPr>
                  <w:r w:rsidRPr="002B22D5">
                    <w:rPr>
                      <w:rFonts w:ascii="Times New Roman" w:eastAsia="Times New Roman" w:hAnsi="Times New Roman" w:cs="Times New Roman"/>
                      <w:color w:val="000000"/>
                      <w:sz w:val="22"/>
                      <w:szCs w:val="22"/>
                    </w:rPr>
                    <w:t>​select options</w:t>
                  </w:r>
                </w:p>
              </w:tc>
            </w:tr>
            <w:tr w:rsidR="00E30F01" w:rsidRPr="002B22D5" w14:paraId="36BD6537" w14:textId="77777777">
              <w:tc>
                <w:tcPr>
                  <w:tcW w:w="400" w:type="dxa"/>
                  <w:tcMar>
                    <w:top w:w="0" w:type="dxa"/>
                    <w:left w:w="0" w:type="dxa"/>
                    <w:bottom w:w="0" w:type="dxa"/>
                    <w:right w:w="0" w:type="dxa"/>
                  </w:tcMar>
                </w:tcPr>
                <w:p w14:paraId="3A2FD92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8A9B834"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20C8E58" w14:textId="77777777" w:rsidR="00E30F01" w:rsidRPr="002B22D5" w:rsidRDefault="000E70FC">
                  <w:pPr>
                    <w:pStyle w:val="p"/>
                  </w:pPr>
                  <w:r w:rsidRPr="002B22D5">
                    <w:rPr>
                      <w:rFonts w:ascii="Times New Roman" w:eastAsia="Times New Roman" w:hAnsi="Times New Roman" w:cs="Times New Roman"/>
                      <w:color w:val="000000"/>
                      <w:sz w:val="22"/>
                      <w:szCs w:val="22"/>
                    </w:rPr>
                    <w:t>​enter data</w:t>
                  </w:r>
                </w:p>
              </w:tc>
            </w:tr>
            <w:tr w:rsidR="00E30F01" w:rsidRPr="002B22D5" w14:paraId="64EF2992" w14:textId="77777777">
              <w:tc>
                <w:tcPr>
                  <w:tcW w:w="400" w:type="dxa"/>
                  <w:tcMar>
                    <w:top w:w="0" w:type="dxa"/>
                    <w:left w:w="0" w:type="dxa"/>
                    <w:bottom w:w="0" w:type="dxa"/>
                    <w:right w:w="0" w:type="dxa"/>
                  </w:tcMar>
                </w:tcPr>
                <w:p w14:paraId="1AE0BF0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B0C79E8"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8AD8C60" w14:textId="77777777" w:rsidR="00E30F01" w:rsidRPr="002B22D5" w:rsidRDefault="000E70FC">
                  <w:pPr>
                    <w:pStyle w:val="p"/>
                  </w:pPr>
                  <w:r w:rsidRPr="002B22D5">
                    <w:rPr>
                      <w:rFonts w:ascii="Times New Roman" w:eastAsia="Times New Roman" w:hAnsi="Times New Roman" w:cs="Times New Roman"/>
                      <w:color w:val="000000"/>
                      <w:sz w:val="22"/>
                      <w:szCs w:val="22"/>
                    </w:rPr>
                    <w:t>​cause events to occur</w:t>
                  </w:r>
                </w:p>
              </w:tc>
            </w:tr>
            <w:tr w:rsidR="00E30F01" w:rsidRPr="002B22D5" w14:paraId="28366720" w14:textId="77777777">
              <w:tc>
                <w:tcPr>
                  <w:tcW w:w="400" w:type="dxa"/>
                  <w:tcMar>
                    <w:top w:w="0" w:type="dxa"/>
                    <w:left w:w="0" w:type="dxa"/>
                    <w:bottom w:w="0" w:type="dxa"/>
                    <w:right w:w="0" w:type="dxa"/>
                  </w:tcMar>
                </w:tcPr>
                <w:p w14:paraId="461AB90E" w14:textId="77777777" w:rsidR="00E30F01" w:rsidRPr="002B22D5" w:rsidRDefault="000E70FC">
                  <w:r w:rsidRPr="002B22D5">
                    <w:rPr>
                      <w:color w:val="000000"/>
                      <w:sz w:val="20"/>
                      <w:szCs w:val="20"/>
                    </w:rPr>
                    <w:lastRenderedPageBreak/>
                    <w:t> </w:t>
                  </w:r>
                </w:p>
              </w:tc>
              <w:tc>
                <w:tcPr>
                  <w:tcW w:w="0" w:type="auto"/>
                  <w:tcMar>
                    <w:top w:w="30" w:type="dxa"/>
                    <w:left w:w="0" w:type="dxa"/>
                    <w:bottom w:w="30" w:type="dxa"/>
                    <w:right w:w="0" w:type="dxa"/>
                  </w:tcMar>
                </w:tcPr>
                <w:p w14:paraId="0A3A20F6"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30F2CCB" w14:textId="77777777" w:rsidR="00E30F01" w:rsidRPr="002B22D5" w:rsidRDefault="000E70FC">
                  <w:pPr>
                    <w:pStyle w:val="p"/>
                  </w:pPr>
                  <w:r w:rsidRPr="002B22D5">
                    <w:rPr>
                      <w:rFonts w:ascii="Times New Roman" w:eastAsia="Times New Roman" w:hAnsi="Times New Roman" w:cs="Times New Roman"/>
                      <w:color w:val="000000"/>
                      <w:sz w:val="22"/>
                      <w:szCs w:val="22"/>
                    </w:rPr>
                    <w:t>​all of the above</w:t>
                  </w:r>
                </w:p>
              </w:tc>
            </w:tr>
          </w:tbl>
          <w:p w14:paraId="4A1F085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4F88B006" w14:textId="77777777">
              <w:tc>
                <w:tcPr>
                  <w:tcW w:w="0" w:type="auto"/>
                  <w:tcMar>
                    <w:top w:w="30" w:type="dxa"/>
                    <w:left w:w="0" w:type="dxa"/>
                    <w:bottom w:w="30" w:type="dxa"/>
                    <w:right w:w="0" w:type="dxa"/>
                  </w:tcMar>
                </w:tcPr>
                <w:p w14:paraId="239104D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D74A91F" w14:textId="77777777" w:rsidR="00E30F01" w:rsidRPr="002B22D5" w:rsidRDefault="000E70FC">
                  <w:r w:rsidRPr="002B22D5">
                    <w:rPr>
                      <w:rFonts w:ascii="Times New Roman" w:eastAsia="Times New Roman" w:hAnsi="Times New Roman" w:cs="Times New Roman"/>
                      <w:color w:val="000000"/>
                      <w:sz w:val="22"/>
                      <w:szCs w:val="22"/>
                    </w:rPr>
                    <w:t>d</w:t>
                  </w:r>
                </w:p>
              </w:tc>
            </w:tr>
            <w:tr w:rsidR="003C106C" w:rsidRPr="002B22D5" w14:paraId="1C4B06F7" w14:textId="77777777">
              <w:tc>
                <w:tcPr>
                  <w:tcW w:w="0" w:type="auto"/>
                  <w:tcMar>
                    <w:top w:w="30" w:type="dxa"/>
                    <w:left w:w="0" w:type="dxa"/>
                    <w:bottom w:w="30" w:type="dxa"/>
                    <w:right w:w="0" w:type="dxa"/>
                  </w:tcMar>
                </w:tcPr>
                <w:p w14:paraId="0E0073FC" w14:textId="34D5938B"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26E4B49" w14:textId="1A54DD31"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0FC00B01" w14:textId="77777777" w:rsidR="00E30F01" w:rsidRPr="002B22D5" w:rsidRDefault="00E30F01"/>
        </w:tc>
      </w:tr>
    </w:tbl>
    <w:p w14:paraId="30F5AD4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B1C5CC9" w14:textId="77777777">
        <w:tc>
          <w:tcPr>
            <w:tcW w:w="5000" w:type="pct"/>
            <w:tcMar>
              <w:top w:w="0" w:type="dxa"/>
              <w:left w:w="0" w:type="dxa"/>
              <w:bottom w:w="0" w:type="dxa"/>
              <w:right w:w="0" w:type="dxa"/>
            </w:tcMar>
            <w:vAlign w:val="center"/>
          </w:tcPr>
          <w:p w14:paraId="5C05B869"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17. Addition and subtraction are considered to be ____ operations performed by a computer.​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341"/>
            </w:tblGrid>
            <w:tr w:rsidR="00E30F01" w:rsidRPr="002B22D5" w14:paraId="05B51793" w14:textId="77777777">
              <w:tc>
                <w:tcPr>
                  <w:tcW w:w="400" w:type="dxa"/>
                  <w:tcMar>
                    <w:top w:w="0" w:type="dxa"/>
                    <w:left w:w="0" w:type="dxa"/>
                    <w:bottom w:w="0" w:type="dxa"/>
                    <w:right w:w="0" w:type="dxa"/>
                  </w:tcMar>
                </w:tcPr>
                <w:p w14:paraId="62808DC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8CAF762"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D815560" w14:textId="77777777" w:rsidR="00E30F01" w:rsidRPr="002B22D5" w:rsidRDefault="000E70FC">
                  <w:pPr>
                    <w:pStyle w:val="p"/>
                  </w:pPr>
                  <w:r w:rsidRPr="002B22D5">
                    <w:rPr>
                      <w:rFonts w:ascii="Times New Roman" w:eastAsia="Times New Roman" w:hAnsi="Times New Roman" w:cs="Times New Roman"/>
                      <w:color w:val="000000"/>
                      <w:sz w:val="22"/>
                      <w:szCs w:val="22"/>
                    </w:rPr>
                    <w:t>​input</w:t>
                  </w:r>
                </w:p>
              </w:tc>
            </w:tr>
            <w:tr w:rsidR="00E30F01" w:rsidRPr="002B22D5" w14:paraId="430135FE" w14:textId="77777777">
              <w:tc>
                <w:tcPr>
                  <w:tcW w:w="400" w:type="dxa"/>
                  <w:tcMar>
                    <w:top w:w="0" w:type="dxa"/>
                    <w:left w:w="0" w:type="dxa"/>
                    <w:bottom w:w="0" w:type="dxa"/>
                    <w:right w:w="0" w:type="dxa"/>
                  </w:tcMar>
                </w:tcPr>
                <w:p w14:paraId="0F5611C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3F41185"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551178B" w14:textId="77777777" w:rsidR="00E30F01" w:rsidRPr="002B22D5" w:rsidRDefault="000E70FC">
                  <w:pPr>
                    <w:pStyle w:val="p"/>
                  </w:pPr>
                  <w:r w:rsidRPr="002B22D5">
                    <w:rPr>
                      <w:rFonts w:ascii="Times New Roman" w:eastAsia="Times New Roman" w:hAnsi="Times New Roman" w:cs="Times New Roman"/>
                      <w:color w:val="000000"/>
                      <w:sz w:val="22"/>
                      <w:szCs w:val="22"/>
                    </w:rPr>
                    <w:t>​comparing</w:t>
                  </w:r>
                </w:p>
              </w:tc>
            </w:tr>
            <w:tr w:rsidR="00E30F01" w:rsidRPr="002B22D5" w14:paraId="16704009" w14:textId="77777777">
              <w:tc>
                <w:tcPr>
                  <w:tcW w:w="400" w:type="dxa"/>
                  <w:tcMar>
                    <w:top w:w="0" w:type="dxa"/>
                    <w:left w:w="0" w:type="dxa"/>
                    <w:bottom w:w="0" w:type="dxa"/>
                    <w:right w:w="0" w:type="dxa"/>
                  </w:tcMar>
                </w:tcPr>
                <w:p w14:paraId="20812CE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6A4C61B"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A50BD05" w14:textId="77777777" w:rsidR="00E30F01" w:rsidRPr="002B22D5" w:rsidRDefault="000E70FC">
                  <w:pPr>
                    <w:pStyle w:val="p"/>
                  </w:pPr>
                  <w:r w:rsidRPr="002B22D5">
                    <w:rPr>
                      <w:rFonts w:ascii="Times New Roman" w:eastAsia="Times New Roman" w:hAnsi="Times New Roman" w:cs="Times New Roman"/>
                      <w:color w:val="000000"/>
                      <w:sz w:val="22"/>
                      <w:szCs w:val="22"/>
                    </w:rPr>
                    <w:t>​arithmetic</w:t>
                  </w:r>
                </w:p>
              </w:tc>
            </w:tr>
            <w:tr w:rsidR="00E30F01" w:rsidRPr="002B22D5" w14:paraId="1DD49FAF" w14:textId="77777777">
              <w:tc>
                <w:tcPr>
                  <w:tcW w:w="400" w:type="dxa"/>
                  <w:tcMar>
                    <w:top w:w="0" w:type="dxa"/>
                    <w:left w:w="0" w:type="dxa"/>
                    <w:bottom w:w="0" w:type="dxa"/>
                    <w:right w:w="0" w:type="dxa"/>
                  </w:tcMar>
                </w:tcPr>
                <w:p w14:paraId="6B555D3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4E6709B"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577AD1EF" w14:textId="77777777" w:rsidR="00E30F01" w:rsidRPr="002B22D5" w:rsidRDefault="000E70FC">
                  <w:pPr>
                    <w:pStyle w:val="p"/>
                  </w:pPr>
                  <w:r w:rsidRPr="002B22D5">
                    <w:rPr>
                      <w:rFonts w:ascii="Times New Roman" w:eastAsia="Times New Roman" w:hAnsi="Times New Roman" w:cs="Times New Roman"/>
                      <w:color w:val="000000"/>
                      <w:sz w:val="22"/>
                      <w:szCs w:val="22"/>
                    </w:rPr>
                    <w:t>​output</w:t>
                  </w:r>
                </w:p>
              </w:tc>
            </w:tr>
          </w:tbl>
          <w:p w14:paraId="00FEB899"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03639670" w14:textId="77777777">
              <w:tc>
                <w:tcPr>
                  <w:tcW w:w="0" w:type="auto"/>
                  <w:tcMar>
                    <w:top w:w="30" w:type="dxa"/>
                    <w:left w:w="0" w:type="dxa"/>
                    <w:bottom w:w="30" w:type="dxa"/>
                    <w:right w:w="0" w:type="dxa"/>
                  </w:tcMar>
                </w:tcPr>
                <w:p w14:paraId="46FC65A7"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BD4879E" w14:textId="77777777" w:rsidR="00E30F01" w:rsidRPr="002B22D5" w:rsidRDefault="000E70FC">
                  <w:r w:rsidRPr="002B22D5">
                    <w:rPr>
                      <w:rFonts w:ascii="Times New Roman" w:eastAsia="Times New Roman" w:hAnsi="Times New Roman" w:cs="Times New Roman"/>
                      <w:color w:val="000000"/>
                      <w:sz w:val="22"/>
                      <w:szCs w:val="22"/>
                    </w:rPr>
                    <w:t>c</w:t>
                  </w:r>
                </w:p>
              </w:tc>
            </w:tr>
            <w:tr w:rsidR="003C106C" w:rsidRPr="002B22D5" w14:paraId="5804AF15" w14:textId="77777777">
              <w:tc>
                <w:tcPr>
                  <w:tcW w:w="0" w:type="auto"/>
                  <w:tcMar>
                    <w:top w:w="30" w:type="dxa"/>
                    <w:left w:w="0" w:type="dxa"/>
                    <w:bottom w:w="30" w:type="dxa"/>
                    <w:right w:w="0" w:type="dxa"/>
                  </w:tcMar>
                </w:tcPr>
                <w:p w14:paraId="2A29D31B" w14:textId="13B317AA"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1947978" w14:textId="69459185"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63BD2AB5" w14:textId="77777777" w:rsidR="00E30F01" w:rsidRPr="002B22D5" w:rsidRDefault="00E30F01"/>
        </w:tc>
      </w:tr>
    </w:tbl>
    <w:p w14:paraId="3A206E9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0ACE9CA" w14:textId="77777777">
        <w:tc>
          <w:tcPr>
            <w:tcW w:w="5000" w:type="pct"/>
            <w:tcMar>
              <w:top w:w="0" w:type="dxa"/>
              <w:left w:w="0" w:type="dxa"/>
              <w:bottom w:w="0" w:type="dxa"/>
              <w:right w:w="0" w:type="dxa"/>
            </w:tcMar>
            <w:vAlign w:val="center"/>
          </w:tcPr>
          <w:p w14:paraId="093FCCDC"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18. It is the ability of a computer to perform ____ operations that separates it from other types of calculating devices.​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92"/>
            </w:tblGrid>
            <w:tr w:rsidR="00E30F01" w:rsidRPr="002B22D5" w14:paraId="2B8495C1" w14:textId="77777777">
              <w:tc>
                <w:tcPr>
                  <w:tcW w:w="400" w:type="dxa"/>
                  <w:tcMar>
                    <w:top w:w="0" w:type="dxa"/>
                    <w:left w:w="0" w:type="dxa"/>
                    <w:bottom w:w="0" w:type="dxa"/>
                    <w:right w:w="0" w:type="dxa"/>
                  </w:tcMar>
                </w:tcPr>
                <w:p w14:paraId="6FA2CF4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3F63825"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27D4D88E" w14:textId="77777777" w:rsidR="00E30F01" w:rsidRPr="002B22D5" w:rsidRDefault="000E70FC">
                  <w:pPr>
                    <w:pStyle w:val="p"/>
                  </w:pPr>
                  <w:r w:rsidRPr="002B22D5">
                    <w:rPr>
                      <w:rFonts w:ascii="Times New Roman" w:eastAsia="Times New Roman" w:hAnsi="Times New Roman" w:cs="Times New Roman"/>
                      <w:color w:val="000000"/>
                      <w:sz w:val="22"/>
                      <w:szCs w:val="22"/>
                    </w:rPr>
                    <w:t>​arithmetic</w:t>
                  </w:r>
                </w:p>
              </w:tc>
            </w:tr>
            <w:tr w:rsidR="00E30F01" w:rsidRPr="002B22D5" w14:paraId="58A7329B" w14:textId="77777777">
              <w:tc>
                <w:tcPr>
                  <w:tcW w:w="400" w:type="dxa"/>
                  <w:tcMar>
                    <w:top w:w="0" w:type="dxa"/>
                    <w:left w:w="0" w:type="dxa"/>
                    <w:bottom w:w="0" w:type="dxa"/>
                    <w:right w:w="0" w:type="dxa"/>
                  </w:tcMar>
                </w:tcPr>
                <w:p w14:paraId="1871E29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40F37D0"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6DD08CB" w14:textId="77777777" w:rsidR="00E30F01" w:rsidRPr="002B22D5" w:rsidRDefault="000E70FC">
                  <w:pPr>
                    <w:pStyle w:val="p"/>
                  </w:pPr>
                  <w:r w:rsidRPr="002B22D5">
                    <w:rPr>
                      <w:rFonts w:ascii="Times New Roman" w:eastAsia="Times New Roman" w:hAnsi="Times New Roman" w:cs="Times New Roman"/>
                      <w:color w:val="000000"/>
                      <w:sz w:val="22"/>
                      <w:szCs w:val="22"/>
                    </w:rPr>
                    <w:t>​input</w:t>
                  </w:r>
                </w:p>
              </w:tc>
            </w:tr>
            <w:tr w:rsidR="00E30F01" w:rsidRPr="002B22D5" w14:paraId="0E003DE3" w14:textId="77777777">
              <w:tc>
                <w:tcPr>
                  <w:tcW w:w="400" w:type="dxa"/>
                  <w:tcMar>
                    <w:top w:w="0" w:type="dxa"/>
                    <w:left w:w="0" w:type="dxa"/>
                    <w:bottom w:w="0" w:type="dxa"/>
                    <w:right w:w="0" w:type="dxa"/>
                  </w:tcMar>
                </w:tcPr>
                <w:p w14:paraId="214D3C8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B16CC53"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24A94D1E" w14:textId="77777777" w:rsidR="00E30F01" w:rsidRPr="002B22D5" w:rsidRDefault="000E70FC">
                  <w:pPr>
                    <w:pStyle w:val="p"/>
                  </w:pPr>
                  <w:r w:rsidRPr="002B22D5">
                    <w:rPr>
                      <w:rFonts w:ascii="Times New Roman" w:eastAsia="Times New Roman" w:hAnsi="Times New Roman" w:cs="Times New Roman"/>
                      <w:color w:val="000000"/>
                      <w:sz w:val="22"/>
                      <w:szCs w:val="22"/>
                    </w:rPr>
                    <w:t>​logical</w:t>
                  </w:r>
                </w:p>
              </w:tc>
            </w:tr>
            <w:tr w:rsidR="00E30F01" w:rsidRPr="002B22D5" w14:paraId="211B2438" w14:textId="77777777">
              <w:tc>
                <w:tcPr>
                  <w:tcW w:w="400" w:type="dxa"/>
                  <w:tcMar>
                    <w:top w:w="0" w:type="dxa"/>
                    <w:left w:w="0" w:type="dxa"/>
                    <w:bottom w:w="0" w:type="dxa"/>
                    <w:right w:w="0" w:type="dxa"/>
                  </w:tcMar>
                </w:tcPr>
                <w:p w14:paraId="3A52D39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68CA63F"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CD2768F" w14:textId="77777777" w:rsidR="00E30F01" w:rsidRPr="002B22D5" w:rsidRDefault="000E70FC">
                  <w:pPr>
                    <w:pStyle w:val="p"/>
                  </w:pPr>
                  <w:r w:rsidRPr="002B22D5">
                    <w:rPr>
                      <w:rFonts w:ascii="Times New Roman" w:eastAsia="Times New Roman" w:hAnsi="Times New Roman" w:cs="Times New Roman"/>
                      <w:color w:val="000000"/>
                      <w:sz w:val="22"/>
                      <w:szCs w:val="22"/>
                    </w:rPr>
                    <w:t>​output</w:t>
                  </w:r>
                </w:p>
              </w:tc>
            </w:tr>
          </w:tbl>
          <w:p w14:paraId="29492AC6"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16C0C3F1" w14:textId="77777777">
              <w:tc>
                <w:tcPr>
                  <w:tcW w:w="0" w:type="auto"/>
                  <w:tcMar>
                    <w:top w:w="30" w:type="dxa"/>
                    <w:left w:w="0" w:type="dxa"/>
                    <w:bottom w:w="30" w:type="dxa"/>
                    <w:right w:w="0" w:type="dxa"/>
                  </w:tcMar>
                </w:tcPr>
                <w:p w14:paraId="76FAAAC5"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976344B" w14:textId="77777777" w:rsidR="00E30F01" w:rsidRPr="002B22D5" w:rsidRDefault="000E70FC">
                  <w:r w:rsidRPr="002B22D5">
                    <w:rPr>
                      <w:rFonts w:ascii="Times New Roman" w:eastAsia="Times New Roman" w:hAnsi="Times New Roman" w:cs="Times New Roman"/>
                      <w:color w:val="000000"/>
                      <w:sz w:val="22"/>
                      <w:szCs w:val="22"/>
                    </w:rPr>
                    <w:t>c</w:t>
                  </w:r>
                </w:p>
              </w:tc>
            </w:tr>
            <w:tr w:rsidR="003C106C" w:rsidRPr="002B22D5" w14:paraId="4308E0AC" w14:textId="77777777">
              <w:tc>
                <w:tcPr>
                  <w:tcW w:w="0" w:type="auto"/>
                  <w:tcMar>
                    <w:top w:w="30" w:type="dxa"/>
                    <w:left w:w="0" w:type="dxa"/>
                    <w:bottom w:w="30" w:type="dxa"/>
                    <w:right w:w="0" w:type="dxa"/>
                  </w:tcMar>
                </w:tcPr>
                <w:p w14:paraId="0FD0402E" w14:textId="2B720478"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33AD4F7" w14:textId="21B68716"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490C1C77" w14:textId="77777777" w:rsidR="00E30F01" w:rsidRPr="002B22D5" w:rsidRDefault="00E30F01"/>
        </w:tc>
      </w:tr>
    </w:tbl>
    <w:p w14:paraId="3491E9C3"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8286034" w14:textId="77777777">
        <w:tc>
          <w:tcPr>
            <w:tcW w:w="5000" w:type="pct"/>
            <w:tcMar>
              <w:top w:w="0" w:type="dxa"/>
              <w:left w:w="0" w:type="dxa"/>
              <w:bottom w:w="0" w:type="dxa"/>
              <w:right w:w="0" w:type="dxa"/>
            </w:tcMar>
            <w:vAlign w:val="center"/>
          </w:tcPr>
          <w:p w14:paraId="5CC1AF96"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19. A computer uses ____ operations to compare two values to see if they are equal to each other.​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92"/>
            </w:tblGrid>
            <w:tr w:rsidR="00E30F01" w:rsidRPr="002B22D5" w14:paraId="1C4769E7" w14:textId="77777777">
              <w:tc>
                <w:tcPr>
                  <w:tcW w:w="400" w:type="dxa"/>
                  <w:tcMar>
                    <w:top w:w="0" w:type="dxa"/>
                    <w:left w:w="0" w:type="dxa"/>
                    <w:bottom w:w="0" w:type="dxa"/>
                    <w:right w:w="0" w:type="dxa"/>
                  </w:tcMar>
                </w:tcPr>
                <w:p w14:paraId="0D79EDD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9A68E4D"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25ADEC1A" w14:textId="77777777" w:rsidR="00E30F01" w:rsidRPr="002B22D5" w:rsidRDefault="000E70FC">
                  <w:pPr>
                    <w:pStyle w:val="p"/>
                  </w:pPr>
                  <w:r w:rsidRPr="002B22D5">
                    <w:rPr>
                      <w:rFonts w:ascii="Times New Roman" w:eastAsia="Times New Roman" w:hAnsi="Times New Roman" w:cs="Times New Roman"/>
                      <w:color w:val="000000"/>
                      <w:sz w:val="22"/>
                      <w:szCs w:val="22"/>
                    </w:rPr>
                    <w:t>​arithmetic</w:t>
                  </w:r>
                </w:p>
              </w:tc>
            </w:tr>
            <w:tr w:rsidR="00E30F01" w:rsidRPr="002B22D5" w14:paraId="5D2A068F" w14:textId="77777777">
              <w:tc>
                <w:tcPr>
                  <w:tcW w:w="400" w:type="dxa"/>
                  <w:tcMar>
                    <w:top w:w="0" w:type="dxa"/>
                    <w:left w:w="0" w:type="dxa"/>
                    <w:bottom w:w="0" w:type="dxa"/>
                    <w:right w:w="0" w:type="dxa"/>
                  </w:tcMar>
                </w:tcPr>
                <w:p w14:paraId="7AB68F3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8A0478E"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7E5FD0F" w14:textId="77777777" w:rsidR="00E30F01" w:rsidRPr="002B22D5" w:rsidRDefault="000E70FC">
                  <w:pPr>
                    <w:pStyle w:val="p"/>
                  </w:pPr>
                  <w:r w:rsidRPr="002B22D5">
                    <w:rPr>
                      <w:rFonts w:ascii="Times New Roman" w:eastAsia="Times New Roman" w:hAnsi="Times New Roman" w:cs="Times New Roman"/>
                      <w:color w:val="000000"/>
                      <w:sz w:val="22"/>
                      <w:szCs w:val="22"/>
                    </w:rPr>
                    <w:t>​logical</w:t>
                  </w:r>
                </w:p>
              </w:tc>
            </w:tr>
            <w:tr w:rsidR="00E30F01" w:rsidRPr="002B22D5" w14:paraId="6E9BE724" w14:textId="77777777">
              <w:tc>
                <w:tcPr>
                  <w:tcW w:w="400" w:type="dxa"/>
                  <w:tcMar>
                    <w:top w:w="0" w:type="dxa"/>
                    <w:left w:w="0" w:type="dxa"/>
                    <w:bottom w:w="0" w:type="dxa"/>
                    <w:right w:w="0" w:type="dxa"/>
                  </w:tcMar>
                </w:tcPr>
                <w:p w14:paraId="304A7B2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4648EBF"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0C4F29B" w14:textId="77777777" w:rsidR="00E30F01" w:rsidRPr="002B22D5" w:rsidRDefault="000E70FC">
                  <w:pPr>
                    <w:pStyle w:val="p"/>
                  </w:pPr>
                  <w:r w:rsidRPr="002B22D5">
                    <w:rPr>
                      <w:rFonts w:ascii="Times New Roman" w:eastAsia="Times New Roman" w:hAnsi="Times New Roman" w:cs="Times New Roman"/>
                      <w:color w:val="000000"/>
                      <w:sz w:val="22"/>
                      <w:szCs w:val="22"/>
                    </w:rPr>
                    <w:t>​grouping</w:t>
                  </w:r>
                </w:p>
              </w:tc>
            </w:tr>
            <w:tr w:rsidR="00E30F01" w:rsidRPr="002B22D5" w14:paraId="14171947" w14:textId="77777777">
              <w:tc>
                <w:tcPr>
                  <w:tcW w:w="400" w:type="dxa"/>
                  <w:tcMar>
                    <w:top w:w="0" w:type="dxa"/>
                    <w:left w:w="0" w:type="dxa"/>
                    <w:bottom w:w="0" w:type="dxa"/>
                    <w:right w:w="0" w:type="dxa"/>
                  </w:tcMar>
                </w:tcPr>
                <w:p w14:paraId="6DFF512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6DA2A59"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A97940A" w14:textId="77777777" w:rsidR="00E30F01" w:rsidRPr="002B22D5" w:rsidRDefault="000E70FC">
                  <w:pPr>
                    <w:pStyle w:val="p"/>
                  </w:pPr>
                  <w:r w:rsidRPr="002B22D5">
                    <w:rPr>
                      <w:rFonts w:ascii="Times New Roman" w:eastAsia="Times New Roman" w:hAnsi="Times New Roman" w:cs="Times New Roman"/>
                      <w:color w:val="000000"/>
                      <w:sz w:val="22"/>
                      <w:szCs w:val="22"/>
                    </w:rPr>
                    <w:t>​sorting</w:t>
                  </w:r>
                </w:p>
              </w:tc>
            </w:tr>
          </w:tbl>
          <w:p w14:paraId="553183D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247FF0D2" w14:textId="77777777">
              <w:tc>
                <w:tcPr>
                  <w:tcW w:w="0" w:type="auto"/>
                  <w:tcMar>
                    <w:top w:w="30" w:type="dxa"/>
                    <w:left w:w="0" w:type="dxa"/>
                    <w:bottom w:w="30" w:type="dxa"/>
                    <w:right w:w="0" w:type="dxa"/>
                  </w:tcMar>
                </w:tcPr>
                <w:p w14:paraId="679CDC0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7B0CB9D" w14:textId="77777777" w:rsidR="00E30F01" w:rsidRPr="002B22D5" w:rsidRDefault="000E70FC">
                  <w:r w:rsidRPr="002B22D5">
                    <w:rPr>
                      <w:rFonts w:ascii="Times New Roman" w:eastAsia="Times New Roman" w:hAnsi="Times New Roman" w:cs="Times New Roman"/>
                      <w:color w:val="000000"/>
                      <w:sz w:val="22"/>
                      <w:szCs w:val="22"/>
                    </w:rPr>
                    <w:t>b</w:t>
                  </w:r>
                </w:p>
              </w:tc>
            </w:tr>
            <w:tr w:rsidR="003C106C" w:rsidRPr="002B22D5" w14:paraId="43094A7E" w14:textId="77777777">
              <w:tc>
                <w:tcPr>
                  <w:tcW w:w="0" w:type="auto"/>
                  <w:tcMar>
                    <w:top w:w="30" w:type="dxa"/>
                    <w:left w:w="0" w:type="dxa"/>
                    <w:bottom w:w="30" w:type="dxa"/>
                    <w:right w:w="0" w:type="dxa"/>
                  </w:tcMar>
                </w:tcPr>
                <w:p w14:paraId="0FD4B713" w14:textId="2E0BEDE6"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E801743" w14:textId="4FA38147"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4F840E60" w14:textId="77777777" w:rsidR="00E30F01" w:rsidRPr="002B22D5" w:rsidRDefault="00E30F01"/>
        </w:tc>
      </w:tr>
    </w:tbl>
    <w:p w14:paraId="5FFF70DF"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3A6F636F" w14:textId="77777777">
        <w:tc>
          <w:tcPr>
            <w:tcW w:w="5000" w:type="pct"/>
            <w:tcMar>
              <w:top w:w="0" w:type="dxa"/>
              <w:left w:w="0" w:type="dxa"/>
              <w:bottom w:w="0" w:type="dxa"/>
              <w:right w:w="0" w:type="dxa"/>
            </w:tcMar>
            <w:vAlign w:val="center"/>
          </w:tcPr>
          <w:p w14:paraId="659A0DE0"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20. A program can direct a computer to take alternative actions based on the results of ____ comparisons.​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92"/>
            </w:tblGrid>
            <w:tr w:rsidR="00E30F01" w:rsidRPr="002B22D5" w14:paraId="22A1E7EC" w14:textId="77777777">
              <w:tc>
                <w:tcPr>
                  <w:tcW w:w="400" w:type="dxa"/>
                  <w:tcMar>
                    <w:top w:w="0" w:type="dxa"/>
                    <w:left w:w="0" w:type="dxa"/>
                    <w:bottom w:w="0" w:type="dxa"/>
                    <w:right w:w="0" w:type="dxa"/>
                  </w:tcMar>
                </w:tcPr>
                <w:p w14:paraId="621335A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5FEE586"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EB7F794" w14:textId="77777777" w:rsidR="00E30F01" w:rsidRPr="002B22D5" w:rsidRDefault="000E70FC">
                  <w:pPr>
                    <w:pStyle w:val="p"/>
                  </w:pPr>
                  <w:r w:rsidRPr="002B22D5">
                    <w:rPr>
                      <w:rFonts w:ascii="Times New Roman" w:eastAsia="Times New Roman" w:hAnsi="Times New Roman" w:cs="Times New Roman"/>
                      <w:color w:val="000000"/>
                      <w:sz w:val="22"/>
                      <w:szCs w:val="22"/>
                    </w:rPr>
                    <w:t>​arithmetic</w:t>
                  </w:r>
                </w:p>
              </w:tc>
            </w:tr>
            <w:tr w:rsidR="00E30F01" w:rsidRPr="002B22D5" w14:paraId="0CBFD235" w14:textId="77777777">
              <w:tc>
                <w:tcPr>
                  <w:tcW w:w="400" w:type="dxa"/>
                  <w:tcMar>
                    <w:top w:w="0" w:type="dxa"/>
                    <w:left w:w="0" w:type="dxa"/>
                    <w:bottom w:w="0" w:type="dxa"/>
                    <w:right w:w="0" w:type="dxa"/>
                  </w:tcMar>
                </w:tcPr>
                <w:p w14:paraId="384B05A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124A4FF"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5DA8F7E" w14:textId="77777777" w:rsidR="00E30F01" w:rsidRPr="002B22D5" w:rsidRDefault="000E70FC">
                  <w:pPr>
                    <w:pStyle w:val="p"/>
                  </w:pPr>
                  <w:r w:rsidRPr="002B22D5">
                    <w:rPr>
                      <w:rFonts w:ascii="Times New Roman" w:eastAsia="Times New Roman" w:hAnsi="Times New Roman" w:cs="Times New Roman"/>
                      <w:color w:val="000000"/>
                      <w:sz w:val="22"/>
                      <w:szCs w:val="22"/>
                    </w:rPr>
                    <w:t>​grouping</w:t>
                  </w:r>
                </w:p>
              </w:tc>
            </w:tr>
            <w:tr w:rsidR="00E30F01" w:rsidRPr="002B22D5" w14:paraId="4EA2A425" w14:textId="77777777">
              <w:tc>
                <w:tcPr>
                  <w:tcW w:w="400" w:type="dxa"/>
                  <w:tcMar>
                    <w:top w:w="0" w:type="dxa"/>
                    <w:left w:w="0" w:type="dxa"/>
                    <w:bottom w:w="0" w:type="dxa"/>
                    <w:right w:w="0" w:type="dxa"/>
                  </w:tcMar>
                </w:tcPr>
                <w:p w14:paraId="35EFF14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1080935"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3C561CFB" w14:textId="77777777" w:rsidR="00E30F01" w:rsidRPr="002B22D5" w:rsidRDefault="000E70FC">
                  <w:pPr>
                    <w:pStyle w:val="p"/>
                  </w:pPr>
                  <w:r w:rsidRPr="002B22D5">
                    <w:rPr>
                      <w:rFonts w:ascii="Times New Roman" w:eastAsia="Times New Roman" w:hAnsi="Times New Roman" w:cs="Times New Roman"/>
                      <w:color w:val="000000"/>
                      <w:sz w:val="22"/>
                      <w:szCs w:val="22"/>
                    </w:rPr>
                    <w:t>​logical</w:t>
                  </w:r>
                </w:p>
              </w:tc>
            </w:tr>
            <w:tr w:rsidR="00E30F01" w:rsidRPr="002B22D5" w14:paraId="19DF6F22" w14:textId="77777777">
              <w:tc>
                <w:tcPr>
                  <w:tcW w:w="400" w:type="dxa"/>
                  <w:tcMar>
                    <w:top w:w="0" w:type="dxa"/>
                    <w:left w:w="0" w:type="dxa"/>
                    <w:bottom w:w="0" w:type="dxa"/>
                    <w:right w:w="0" w:type="dxa"/>
                  </w:tcMar>
                </w:tcPr>
                <w:p w14:paraId="50800CE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B7C2EF2"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621CDC2" w14:textId="77777777" w:rsidR="00E30F01" w:rsidRPr="002B22D5" w:rsidRDefault="000E70FC">
                  <w:pPr>
                    <w:pStyle w:val="p"/>
                  </w:pPr>
                  <w:r w:rsidRPr="002B22D5">
                    <w:rPr>
                      <w:rFonts w:ascii="Times New Roman" w:eastAsia="Times New Roman" w:hAnsi="Times New Roman" w:cs="Times New Roman"/>
                      <w:color w:val="000000"/>
                      <w:sz w:val="22"/>
                      <w:szCs w:val="22"/>
                    </w:rPr>
                    <w:t>​sorting</w:t>
                  </w:r>
                </w:p>
              </w:tc>
            </w:tr>
          </w:tbl>
          <w:p w14:paraId="2BB73528"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7067D22A" w14:textId="77777777">
              <w:tc>
                <w:tcPr>
                  <w:tcW w:w="0" w:type="auto"/>
                  <w:tcMar>
                    <w:top w:w="30" w:type="dxa"/>
                    <w:left w:w="0" w:type="dxa"/>
                    <w:bottom w:w="30" w:type="dxa"/>
                    <w:right w:w="0" w:type="dxa"/>
                  </w:tcMar>
                </w:tcPr>
                <w:p w14:paraId="2E7F162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C8188BE" w14:textId="77777777" w:rsidR="00E30F01" w:rsidRPr="002B22D5" w:rsidRDefault="000E70FC">
                  <w:r w:rsidRPr="002B22D5">
                    <w:rPr>
                      <w:rFonts w:ascii="Times New Roman" w:eastAsia="Times New Roman" w:hAnsi="Times New Roman" w:cs="Times New Roman"/>
                      <w:color w:val="000000"/>
                      <w:sz w:val="22"/>
                      <w:szCs w:val="22"/>
                    </w:rPr>
                    <w:t>c</w:t>
                  </w:r>
                </w:p>
              </w:tc>
            </w:tr>
            <w:tr w:rsidR="003C106C" w:rsidRPr="002B22D5" w14:paraId="6BACB6BA" w14:textId="77777777">
              <w:tc>
                <w:tcPr>
                  <w:tcW w:w="0" w:type="auto"/>
                  <w:tcMar>
                    <w:top w:w="30" w:type="dxa"/>
                    <w:left w:w="0" w:type="dxa"/>
                    <w:bottom w:w="30" w:type="dxa"/>
                    <w:right w:w="0" w:type="dxa"/>
                  </w:tcMar>
                </w:tcPr>
                <w:p w14:paraId="4F54746B" w14:textId="67B4C6C1"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602FCE4" w14:textId="1EE857A4"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020950DA" w14:textId="77777777" w:rsidR="00E30F01" w:rsidRPr="002B22D5" w:rsidRDefault="00E30F01"/>
        </w:tc>
      </w:tr>
    </w:tbl>
    <w:p w14:paraId="5E46618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351CBEB" w14:textId="77777777">
        <w:tc>
          <w:tcPr>
            <w:tcW w:w="5000" w:type="pct"/>
            <w:tcMar>
              <w:top w:w="0" w:type="dxa"/>
              <w:left w:w="0" w:type="dxa"/>
              <w:bottom w:w="0" w:type="dxa"/>
              <w:right w:w="0" w:type="dxa"/>
            </w:tcMar>
            <w:vAlign w:val="center"/>
          </w:tcPr>
          <w:p w14:paraId="4D19795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21. A ____ is a collection of data organized in a manner that allows access, retrieval, and use of that data.​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58"/>
            </w:tblGrid>
            <w:tr w:rsidR="00E30F01" w:rsidRPr="002B22D5" w14:paraId="4EB64628" w14:textId="77777777">
              <w:tc>
                <w:tcPr>
                  <w:tcW w:w="400" w:type="dxa"/>
                  <w:tcMar>
                    <w:top w:w="0" w:type="dxa"/>
                    <w:left w:w="0" w:type="dxa"/>
                    <w:bottom w:w="0" w:type="dxa"/>
                    <w:right w:w="0" w:type="dxa"/>
                  </w:tcMar>
                </w:tcPr>
                <w:p w14:paraId="65503ED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287A834"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94CB486" w14:textId="77777777" w:rsidR="00E30F01" w:rsidRPr="002B22D5" w:rsidRDefault="000E70FC">
                  <w:pPr>
                    <w:pStyle w:val="p"/>
                  </w:pPr>
                  <w:r w:rsidRPr="002B22D5">
                    <w:rPr>
                      <w:rFonts w:ascii="Times New Roman" w:eastAsia="Times New Roman" w:hAnsi="Times New Roman" w:cs="Times New Roman"/>
                      <w:color w:val="000000"/>
                      <w:sz w:val="22"/>
                      <w:szCs w:val="22"/>
                    </w:rPr>
                    <w:t>​file</w:t>
                  </w:r>
                </w:p>
              </w:tc>
            </w:tr>
            <w:tr w:rsidR="00E30F01" w:rsidRPr="002B22D5" w14:paraId="03D66066" w14:textId="77777777">
              <w:tc>
                <w:tcPr>
                  <w:tcW w:w="400" w:type="dxa"/>
                  <w:tcMar>
                    <w:top w:w="0" w:type="dxa"/>
                    <w:left w:w="0" w:type="dxa"/>
                    <w:bottom w:w="0" w:type="dxa"/>
                    <w:right w:w="0" w:type="dxa"/>
                  </w:tcMar>
                </w:tcPr>
                <w:p w14:paraId="41AE3F5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4C04857"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FA40EBD" w14:textId="77777777" w:rsidR="00E30F01" w:rsidRPr="002B22D5" w:rsidRDefault="000E70FC">
                  <w:pPr>
                    <w:pStyle w:val="p"/>
                  </w:pPr>
                  <w:r w:rsidRPr="002B22D5">
                    <w:rPr>
                      <w:rFonts w:ascii="Times New Roman" w:eastAsia="Times New Roman" w:hAnsi="Times New Roman" w:cs="Times New Roman"/>
                      <w:color w:val="000000"/>
                      <w:sz w:val="22"/>
                      <w:szCs w:val="22"/>
                    </w:rPr>
                    <w:t>​folder</w:t>
                  </w:r>
                </w:p>
              </w:tc>
            </w:tr>
            <w:tr w:rsidR="00E30F01" w:rsidRPr="002B22D5" w14:paraId="624A65D5" w14:textId="77777777">
              <w:tc>
                <w:tcPr>
                  <w:tcW w:w="400" w:type="dxa"/>
                  <w:tcMar>
                    <w:top w:w="0" w:type="dxa"/>
                    <w:left w:w="0" w:type="dxa"/>
                    <w:bottom w:w="0" w:type="dxa"/>
                    <w:right w:w="0" w:type="dxa"/>
                  </w:tcMar>
                </w:tcPr>
                <w:p w14:paraId="523CE6B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56C0D7E"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D4E5CCA" w14:textId="77777777" w:rsidR="00E30F01" w:rsidRPr="002B22D5" w:rsidRDefault="000E70FC">
                  <w:pPr>
                    <w:pStyle w:val="p"/>
                  </w:pPr>
                  <w:r w:rsidRPr="002B22D5">
                    <w:rPr>
                      <w:rFonts w:ascii="Times New Roman" w:eastAsia="Times New Roman" w:hAnsi="Times New Roman" w:cs="Times New Roman"/>
                      <w:color w:val="000000"/>
                      <w:sz w:val="22"/>
                      <w:szCs w:val="22"/>
                    </w:rPr>
                    <w:t>​program</w:t>
                  </w:r>
                </w:p>
              </w:tc>
            </w:tr>
            <w:tr w:rsidR="00E30F01" w:rsidRPr="002B22D5" w14:paraId="4D501A1B" w14:textId="77777777">
              <w:tc>
                <w:tcPr>
                  <w:tcW w:w="400" w:type="dxa"/>
                  <w:tcMar>
                    <w:top w:w="0" w:type="dxa"/>
                    <w:left w:w="0" w:type="dxa"/>
                    <w:bottom w:w="0" w:type="dxa"/>
                    <w:right w:w="0" w:type="dxa"/>
                  </w:tcMar>
                </w:tcPr>
                <w:p w14:paraId="5B317BE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46B8A31"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CA12688" w14:textId="77777777" w:rsidR="00E30F01" w:rsidRPr="002B22D5" w:rsidRDefault="000E70FC">
                  <w:pPr>
                    <w:pStyle w:val="p"/>
                  </w:pPr>
                  <w:r w:rsidRPr="002B22D5">
                    <w:rPr>
                      <w:rFonts w:ascii="Times New Roman" w:eastAsia="Times New Roman" w:hAnsi="Times New Roman" w:cs="Times New Roman"/>
                      <w:color w:val="000000"/>
                      <w:sz w:val="22"/>
                      <w:szCs w:val="22"/>
                    </w:rPr>
                    <w:t>​database</w:t>
                  </w:r>
                </w:p>
              </w:tc>
            </w:tr>
          </w:tbl>
          <w:p w14:paraId="15064A77"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75217E27" w14:textId="77777777">
              <w:tc>
                <w:tcPr>
                  <w:tcW w:w="0" w:type="auto"/>
                  <w:tcMar>
                    <w:top w:w="30" w:type="dxa"/>
                    <w:left w:w="0" w:type="dxa"/>
                    <w:bottom w:w="30" w:type="dxa"/>
                    <w:right w:w="0" w:type="dxa"/>
                  </w:tcMar>
                </w:tcPr>
                <w:p w14:paraId="2D6363BD"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8F61F74" w14:textId="77777777" w:rsidR="00E30F01" w:rsidRPr="002B22D5" w:rsidRDefault="000E70FC">
                  <w:r w:rsidRPr="002B22D5">
                    <w:rPr>
                      <w:rFonts w:ascii="Times New Roman" w:eastAsia="Times New Roman" w:hAnsi="Times New Roman" w:cs="Times New Roman"/>
                      <w:color w:val="000000"/>
                      <w:sz w:val="22"/>
                      <w:szCs w:val="22"/>
                    </w:rPr>
                    <w:t>d</w:t>
                  </w:r>
                </w:p>
              </w:tc>
            </w:tr>
            <w:tr w:rsidR="003C106C" w:rsidRPr="002B22D5" w14:paraId="2851C6BE" w14:textId="77777777">
              <w:tc>
                <w:tcPr>
                  <w:tcW w:w="0" w:type="auto"/>
                  <w:tcMar>
                    <w:top w:w="30" w:type="dxa"/>
                    <w:left w:w="0" w:type="dxa"/>
                    <w:bottom w:w="30" w:type="dxa"/>
                    <w:right w:w="0" w:type="dxa"/>
                  </w:tcMar>
                </w:tcPr>
                <w:p w14:paraId="11B18228" w14:textId="6360160A"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lastRenderedPageBreak/>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1DAF765" w14:textId="2D342439"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226DA4A3" w14:textId="77777777" w:rsidR="00E30F01" w:rsidRPr="002B22D5" w:rsidRDefault="00E30F01"/>
        </w:tc>
      </w:tr>
    </w:tbl>
    <w:p w14:paraId="5408D3E1"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A24E5A8" w14:textId="77777777">
        <w:tc>
          <w:tcPr>
            <w:tcW w:w="5000" w:type="pct"/>
            <w:tcMar>
              <w:top w:w="0" w:type="dxa"/>
              <w:left w:w="0" w:type="dxa"/>
              <w:bottom w:w="0" w:type="dxa"/>
              <w:right w:w="0" w:type="dxa"/>
            </w:tcMar>
            <w:vAlign w:val="center"/>
          </w:tcPr>
          <w:p w14:paraId="71B552F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22. The ____ of a programming language is the set of usage rules for that language.​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68"/>
            </w:tblGrid>
            <w:tr w:rsidR="00E30F01" w:rsidRPr="002B22D5" w14:paraId="15400132" w14:textId="77777777">
              <w:tc>
                <w:tcPr>
                  <w:tcW w:w="400" w:type="dxa"/>
                  <w:tcMar>
                    <w:top w:w="0" w:type="dxa"/>
                    <w:left w:w="0" w:type="dxa"/>
                    <w:bottom w:w="0" w:type="dxa"/>
                    <w:right w:w="0" w:type="dxa"/>
                  </w:tcMar>
                </w:tcPr>
                <w:p w14:paraId="543C29E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320D6BE"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DDAFD9B" w14:textId="77777777" w:rsidR="00E30F01" w:rsidRPr="002B22D5" w:rsidRDefault="000E70FC">
                  <w:pPr>
                    <w:pStyle w:val="p"/>
                  </w:pPr>
                  <w:r w:rsidRPr="002B22D5">
                    <w:rPr>
                      <w:rFonts w:ascii="Times New Roman" w:eastAsia="Times New Roman" w:hAnsi="Times New Roman" w:cs="Times New Roman"/>
                      <w:color w:val="000000"/>
                      <w:sz w:val="22"/>
                      <w:szCs w:val="22"/>
                    </w:rPr>
                    <w:t>​logic</w:t>
                  </w:r>
                </w:p>
              </w:tc>
            </w:tr>
            <w:tr w:rsidR="00E30F01" w:rsidRPr="002B22D5" w14:paraId="6619B2A5" w14:textId="77777777">
              <w:tc>
                <w:tcPr>
                  <w:tcW w:w="400" w:type="dxa"/>
                  <w:tcMar>
                    <w:top w:w="0" w:type="dxa"/>
                    <w:left w:w="0" w:type="dxa"/>
                    <w:bottom w:w="0" w:type="dxa"/>
                    <w:right w:w="0" w:type="dxa"/>
                  </w:tcMar>
                </w:tcPr>
                <w:p w14:paraId="537AA57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32BB3CF"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E9DC84A" w14:textId="77777777" w:rsidR="00E30F01" w:rsidRPr="002B22D5" w:rsidRDefault="000E70FC">
                  <w:pPr>
                    <w:pStyle w:val="p"/>
                  </w:pPr>
                  <w:r w:rsidRPr="002B22D5">
                    <w:rPr>
                      <w:rFonts w:ascii="Times New Roman" w:eastAsia="Times New Roman" w:hAnsi="Times New Roman" w:cs="Times New Roman"/>
                      <w:color w:val="000000"/>
                      <w:sz w:val="22"/>
                      <w:szCs w:val="22"/>
                    </w:rPr>
                    <w:t>​semantics</w:t>
                  </w:r>
                </w:p>
              </w:tc>
            </w:tr>
            <w:tr w:rsidR="00E30F01" w:rsidRPr="002B22D5" w14:paraId="08AF997D" w14:textId="77777777">
              <w:tc>
                <w:tcPr>
                  <w:tcW w:w="400" w:type="dxa"/>
                  <w:tcMar>
                    <w:top w:w="0" w:type="dxa"/>
                    <w:left w:w="0" w:type="dxa"/>
                    <w:bottom w:w="0" w:type="dxa"/>
                    <w:right w:w="0" w:type="dxa"/>
                  </w:tcMar>
                </w:tcPr>
                <w:p w14:paraId="02E7562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FE0294B"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59D255F" w14:textId="77777777" w:rsidR="00E30F01" w:rsidRPr="002B22D5" w:rsidRDefault="000E70FC">
                  <w:pPr>
                    <w:pStyle w:val="p"/>
                  </w:pPr>
                  <w:r w:rsidRPr="002B22D5">
                    <w:rPr>
                      <w:rFonts w:ascii="Times New Roman" w:eastAsia="Times New Roman" w:hAnsi="Times New Roman" w:cs="Times New Roman"/>
                      <w:color w:val="000000"/>
                      <w:sz w:val="22"/>
                      <w:szCs w:val="22"/>
                    </w:rPr>
                    <w:t>​syntax</w:t>
                  </w:r>
                </w:p>
              </w:tc>
            </w:tr>
            <w:tr w:rsidR="00E30F01" w:rsidRPr="002B22D5" w14:paraId="23629C79" w14:textId="77777777">
              <w:tc>
                <w:tcPr>
                  <w:tcW w:w="400" w:type="dxa"/>
                  <w:tcMar>
                    <w:top w:w="0" w:type="dxa"/>
                    <w:left w:w="0" w:type="dxa"/>
                    <w:bottom w:w="0" w:type="dxa"/>
                    <w:right w:w="0" w:type="dxa"/>
                  </w:tcMar>
                </w:tcPr>
                <w:p w14:paraId="539FFA1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B495E14"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08AB016E" w14:textId="77777777" w:rsidR="00E30F01" w:rsidRPr="002B22D5" w:rsidRDefault="000E70FC">
                  <w:pPr>
                    <w:pStyle w:val="p"/>
                  </w:pPr>
                  <w:r w:rsidRPr="002B22D5">
                    <w:rPr>
                      <w:rFonts w:ascii="Times New Roman" w:eastAsia="Times New Roman" w:hAnsi="Times New Roman" w:cs="Times New Roman"/>
                      <w:color w:val="000000"/>
                      <w:sz w:val="22"/>
                      <w:szCs w:val="22"/>
                    </w:rPr>
                    <w:t>​GUI</w:t>
                  </w:r>
                </w:p>
              </w:tc>
            </w:tr>
          </w:tbl>
          <w:p w14:paraId="19199AB0"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7ABE0F19" w14:textId="77777777">
              <w:tc>
                <w:tcPr>
                  <w:tcW w:w="0" w:type="auto"/>
                  <w:tcMar>
                    <w:top w:w="30" w:type="dxa"/>
                    <w:left w:w="0" w:type="dxa"/>
                    <w:bottom w:w="30" w:type="dxa"/>
                    <w:right w:w="0" w:type="dxa"/>
                  </w:tcMar>
                </w:tcPr>
                <w:p w14:paraId="0650056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6EC852E" w14:textId="77777777" w:rsidR="00E30F01" w:rsidRPr="002B22D5" w:rsidRDefault="000E70FC">
                  <w:r w:rsidRPr="002B22D5">
                    <w:rPr>
                      <w:rFonts w:ascii="Times New Roman" w:eastAsia="Times New Roman" w:hAnsi="Times New Roman" w:cs="Times New Roman"/>
                      <w:color w:val="000000"/>
                      <w:sz w:val="22"/>
                      <w:szCs w:val="22"/>
                    </w:rPr>
                    <w:t>c</w:t>
                  </w:r>
                </w:p>
              </w:tc>
            </w:tr>
            <w:tr w:rsidR="003C106C" w:rsidRPr="002B22D5" w14:paraId="58CFD9AB" w14:textId="77777777">
              <w:tc>
                <w:tcPr>
                  <w:tcW w:w="0" w:type="auto"/>
                  <w:tcMar>
                    <w:top w:w="30" w:type="dxa"/>
                    <w:left w:w="0" w:type="dxa"/>
                    <w:bottom w:w="30" w:type="dxa"/>
                    <w:right w:w="0" w:type="dxa"/>
                  </w:tcMar>
                </w:tcPr>
                <w:p w14:paraId="2B75E96F" w14:textId="2FAF8640"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5892150" w14:textId="01DA8E7F"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570306B3" w14:textId="77777777" w:rsidR="00E30F01" w:rsidRPr="002B22D5" w:rsidRDefault="00E30F01"/>
        </w:tc>
      </w:tr>
    </w:tbl>
    <w:p w14:paraId="648B35B2"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4F12F2E" w14:textId="77777777">
        <w:tc>
          <w:tcPr>
            <w:tcW w:w="5000" w:type="pct"/>
            <w:tcMar>
              <w:top w:w="0" w:type="dxa"/>
              <w:left w:w="0" w:type="dxa"/>
              <w:bottom w:w="0" w:type="dxa"/>
              <w:right w:w="0" w:type="dxa"/>
            </w:tcMar>
            <w:vAlign w:val="center"/>
          </w:tcPr>
          <w:p w14:paraId="4B97DB6F"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23. A(n) ____ is a set of services and tools that enable a developer to code, test, and implement a single program or series of programs that comprise an application.​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4206"/>
            </w:tblGrid>
            <w:tr w:rsidR="00E30F01" w:rsidRPr="002B22D5" w14:paraId="1442DE2C" w14:textId="77777777">
              <w:tc>
                <w:tcPr>
                  <w:tcW w:w="400" w:type="dxa"/>
                  <w:tcMar>
                    <w:top w:w="0" w:type="dxa"/>
                    <w:left w:w="0" w:type="dxa"/>
                    <w:bottom w:w="0" w:type="dxa"/>
                    <w:right w:w="0" w:type="dxa"/>
                  </w:tcMar>
                </w:tcPr>
                <w:p w14:paraId="1BCA0F2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1B37514"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C9F3F0E" w14:textId="77777777" w:rsidR="00E30F01" w:rsidRPr="002B22D5" w:rsidRDefault="000E70FC">
                  <w:pPr>
                    <w:pStyle w:val="p"/>
                  </w:pPr>
                  <w:r w:rsidRPr="002B22D5">
                    <w:rPr>
                      <w:rFonts w:ascii="Times New Roman" w:eastAsia="Times New Roman" w:hAnsi="Times New Roman" w:cs="Times New Roman"/>
                      <w:color w:val="000000"/>
                      <w:sz w:val="22"/>
                      <w:szCs w:val="22"/>
                    </w:rPr>
                    <w:t>​integrated development environment (IDE)</w:t>
                  </w:r>
                </w:p>
              </w:tc>
            </w:tr>
            <w:tr w:rsidR="00E30F01" w:rsidRPr="002B22D5" w14:paraId="5433DAC6" w14:textId="77777777">
              <w:tc>
                <w:tcPr>
                  <w:tcW w:w="400" w:type="dxa"/>
                  <w:tcMar>
                    <w:top w:w="0" w:type="dxa"/>
                    <w:left w:w="0" w:type="dxa"/>
                    <w:bottom w:w="0" w:type="dxa"/>
                    <w:right w:w="0" w:type="dxa"/>
                  </w:tcMar>
                </w:tcPr>
                <w:p w14:paraId="6451E88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552FCEE"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BBE0788" w14:textId="77777777" w:rsidR="00E30F01" w:rsidRPr="002B22D5" w:rsidRDefault="000E70FC">
                  <w:pPr>
                    <w:pStyle w:val="p"/>
                  </w:pPr>
                  <w:r w:rsidRPr="002B22D5">
                    <w:rPr>
                      <w:rFonts w:ascii="Times New Roman" w:eastAsia="Times New Roman" w:hAnsi="Times New Roman" w:cs="Times New Roman"/>
                      <w:color w:val="000000"/>
                      <w:sz w:val="22"/>
                      <w:szCs w:val="22"/>
                    </w:rPr>
                    <w:t>​graphical user interface (GUI)</w:t>
                  </w:r>
                </w:p>
              </w:tc>
            </w:tr>
            <w:tr w:rsidR="00E30F01" w:rsidRPr="002B22D5" w14:paraId="1AE3043D" w14:textId="77777777">
              <w:tc>
                <w:tcPr>
                  <w:tcW w:w="400" w:type="dxa"/>
                  <w:tcMar>
                    <w:top w:w="0" w:type="dxa"/>
                    <w:left w:w="0" w:type="dxa"/>
                    <w:bottom w:w="0" w:type="dxa"/>
                    <w:right w:w="0" w:type="dxa"/>
                  </w:tcMar>
                </w:tcPr>
                <w:p w14:paraId="645CCD1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7360D61"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FAC2A63" w14:textId="77777777" w:rsidR="00E30F01" w:rsidRPr="002B22D5" w:rsidRDefault="000E70FC">
                  <w:pPr>
                    <w:pStyle w:val="p"/>
                  </w:pPr>
                  <w:r w:rsidRPr="002B22D5">
                    <w:rPr>
                      <w:rFonts w:ascii="Times New Roman" w:eastAsia="Times New Roman" w:hAnsi="Times New Roman" w:cs="Times New Roman"/>
                      <w:color w:val="000000"/>
                      <w:sz w:val="22"/>
                      <w:szCs w:val="22"/>
                    </w:rPr>
                    <w:t>​development studio</w:t>
                  </w:r>
                </w:p>
              </w:tc>
            </w:tr>
            <w:tr w:rsidR="00E30F01" w:rsidRPr="002B22D5" w14:paraId="32348EA7" w14:textId="77777777">
              <w:tc>
                <w:tcPr>
                  <w:tcW w:w="400" w:type="dxa"/>
                  <w:tcMar>
                    <w:top w:w="0" w:type="dxa"/>
                    <w:left w:w="0" w:type="dxa"/>
                    <w:bottom w:w="0" w:type="dxa"/>
                    <w:right w:w="0" w:type="dxa"/>
                  </w:tcMar>
                </w:tcPr>
                <w:p w14:paraId="12265DB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4E53EB8"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9A3F681" w14:textId="77777777" w:rsidR="00E30F01" w:rsidRPr="002B22D5" w:rsidRDefault="000E70FC">
                  <w:pPr>
                    <w:pStyle w:val="p"/>
                  </w:pPr>
                  <w:r w:rsidRPr="002B22D5">
                    <w:rPr>
                      <w:rFonts w:ascii="Times New Roman" w:eastAsia="Times New Roman" w:hAnsi="Times New Roman" w:cs="Times New Roman"/>
                      <w:color w:val="000000"/>
                      <w:sz w:val="22"/>
                      <w:szCs w:val="22"/>
                    </w:rPr>
                    <w:t>​Microsoft Intermediate Language (MSIL)</w:t>
                  </w:r>
                </w:p>
              </w:tc>
            </w:tr>
          </w:tbl>
          <w:p w14:paraId="255163B4"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3EAD793F" w14:textId="77777777">
              <w:tc>
                <w:tcPr>
                  <w:tcW w:w="0" w:type="auto"/>
                  <w:tcMar>
                    <w:top w:w="30" w:type="dxa"/>
                    <w:left w:w="0" w:type="dxa"/>
                    <w:bottom w:w="30" w:type="dxa"/>
                    <w:right w:w="0" w:type="dxa"/>
                  </w:tcMar>
                </w:tcPr>
                <w:p w14:paraId="3E6AAB5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D3CC064" w14:textId="77777777" w:rsidR="00E30F01" w:rsidRPr="002B22D5" w:rsidRDefault="000E70FC">
                  <w:r w:rsidRPr="002B22D5">
                    <w:rPr>
                      <w:rFonts w:ascii="Times New Roman" w:eastAsia="Times New Roman" w:hAnsi="Times New Roman" w:cs="Times New Roman"/>
                      <w:color w:val="000000"/>
                      <w:sz w:val="22"/>
                      <w:szCs w:val="22"/>
                    </w:rPr>
                    <w:t>a</w:t>
                  </w:r>
                </w:p>
              </w:tc>
            </w:tr>
            <w:tr w:rsidR="003C106C" w:rsidRPr="002B22D5" w14:paraId="7659B788" w14:textId="77777777">
              <w:tc>
                <w:tcPr>
                  <w:tcW w:w="0" w:type="auto"/>
                  <w:tcMar>
                    <w:top w:w="30" w:type="dxa"/>
                    <w:left w:w="0" w:type="dxa"/>
                    <w:bottom w:w="30" w:type="dxa"/>
                    <w:right w:w="0" w:type="dxa"/>
                  </w:tcMar>
                </w:tcPr>
                <w:p w14:paraId="48A87181" w14:textId="34D58EA6"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1174FB6" w14:textId="3DF92745"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1114C5B3" w14:textId="77777777" w:rsidR="00E30F01" w:rsidRPr="002B22D5" w:rsidRDefault="00E30F01"/>
        </w:tc>
      </w:tr>
    </w:tbl>
    <w:p w14:paraId="13ABD8AC"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689768A" w14:textId="77777777">
        <w:tc>
          <w:tcPr>
            <w:tcW w:w="5000" w:type="pct"/>
            <w:tcMar>
              <w:top w:w="0" w:type="dxa"/>
              <w:left w:w="0" w:type="dxa"/>
              <w:bottom w:w="0" w:type="dxa"/>
              <w:right w:w="0" w:type="dxa"/>
            </w:tcMar>
            <w:vAlign w:val="center"/>
          </w:tcPr>
          <w:p w14:paraId="42A3F39C"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24. In the Visual Studio IDE, the ____ identifies the window and the application open in the window.​</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25"/>
            </w:tblGrid>
            <w:tr w:rsidR="00E30F01" w:rsidRPr="002B22D5" w14:paraId="5A1954A7" w14:textId="77777777">
              <w:tc>
                <w:tcPr>
                  <w:tcW w:w="400" w:type="dxa"/>
                  <w:tcMar>
                    <w:top w:w="0" w:type="dxa"/>
                    <w:left w:w="0" w:type="dxa"/>
                    <w:bottom w:w="0" w:type="dxa"/>
                    <w:right w:w="0" w:type="dxa"/>
                  </w:tcMar>
                </w:tcPr>
                <w:p w14:paraId="26C5793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0C73E9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6BA09DD" w14:textId="77777777" w:rsidR="00E30F01" w:rsidRPr="002B22D5" w:rsidRDefault="000E70FC">
                  <w:pPr>
                    <w:pStyle w:val="p"/>
                  </w:pPr>
                  <w:r w:rsidRPr="002B22D5">
                    <w:rPr>
                      <w:rFonts w:ascii="Times New Roman" w:eastAsia="Times New Roman" w:hAnsi="Times New Roman" w:cs="Times New Roman"/>
                      <w:color w:val="000000"/>
                      <w:sz w:val="22"/>
                      <w:szCs w:val="22"/>
                    </w:rPr>
                    <w:t>​title bar</w:t>
                  </w:r>
                </w:p>
              </w:tc>
            </w:tr>
            <w:tr w:rsidR="00E30F01" w:rsidRPr="002B22D5" w14:paraId="2B03CF1E" w14:textId="77777777">
              <w:tc>
                <w:tcPr>
                  <w:tcW w:w="400" w:type="dxa"/>
                  <w:tcMar>
                    <w:top w:w="0" w:type="dxa"/>
                    <w:left w:w="0" w:type="dxa"/>
                    <w:bottom w:w="0" w:type="dxa"/>
                    <w:right w:w="0" w:type="dxa"/>
                  </w:tcMar>
                </w:tcPr>
                <w:p w14:paraId="18D1694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4C1989F"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208E9F3" w14:textId="77777777" w:rsidR="00E30F01" w:rsidRPr="002B22D5" w:rsidRDefault="000E70FC">
                  <w:pPr>
                    <w:pStyle w:val="p"/>
                  </w:pPr>
                  <w:r w:rsidRPr="002B22D5">
                    <w:rPr>
                      <w:rFonts w:ascii="Times New Roman" w:eastAsia="Times New Roman" w:hAnsi="Times New Roman" w:cs="Times New Roman"/>
                      <w:color w:val="000000"/>
                      <w:sz w:val="22"/>
                      <w:szCs w:val="22"/>
                    </w:rPr>
                    <w:t>​menu bar</w:t>
                  </w:r>
                </w:p>
              </w:tc>
            </w:tr>
            <w:tr w:rsidR="00E30F01" w:rsidRPr="002B22D5" w14:paraId="167DC196" w14:textId="77777777">
              <w:tc>
                <w:tcPr>
                  <w:tcW w:w="400" w:type="dxa"/>
                  <w:tcMar>
                    <w:top w:w="0" w:type="dxa"/>
                    <w:left w:w="0" w:type="dxa"/>
                    <w:bottom w:w="0" w:type="dxa"/>
                    <w:right w:w="0" w:type="dxa"/>
                  </w:tcMar>
                </w:tcPr>
                <w:p w14:paraId="4C2D827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8F24A60"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21BFB1F" w14:textId="77777777" w:rsidR="00E30F01" w:rsidRPr="002B22D5" w:rsidRDefault="000E70FC">
                  <w:pPr>
                    <w:pStyle w:val="p"/>
                  </w:pPr>
                  <w:r w:rsidRPr="002B22D5">
                    <w:rPr>
                      <w:rFonts w:ascii="Times New Roman" w:eastAsia="Times New Roman" w:hAnsi="Times New Roman" w:cs="Times New Roman"/>
                      <w:color w:val="000000"/>
                      <w:sz w:val="22"/>
                      <w:szCs w:val="22"/>
                    </w:rPr>
                    <w:t>​index bar</w:t>
                  </w:r>
                </w:p>
              </w:tc>
            </w:tr>
            <w:tr w:rsidR="00E30F01" w:rsidRPr="002B22D5" w14:paraId="099983BD" w14:textId="77777777">
              <w:tc>
                <w:tcPr>
                  <w:tcW w:w="400" w:type="dxa"/>
                  <w:tcMar>
                    <w:top w:w="0" w:type="dxa"/>
                    <w:left w:w="0" w:type="dxa"/>
                    <w:bottom w:w="0" w:type="dxa"/>
                    <w:right w:w="0" w:type="dxa"/>
                  </w:tcMar>
                </w:tcPr>
                <w:p w14:paraId="71784B7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EF4FCDD"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079566E8" w14:textId="77777777" w:rsidR="00E30F01" w:rsidRPr="002B22D5" w:rsidRDefault="000E70FC">
                  <w:pPr>
                    <w:pStyle w:val="p"/>
                  </w:pPr>
                  <w:r w:rsidRPr="002B22D5">
                    <w:rPr>
                      <w:rFonts w:ascii="Times New Roman" w:eastAsia="Times New Roman" w:hAnsi="Times New Roman" w:cs="Times New Roman"/>
                      <w:color w:val="000000"/>
                      <w:sz w:val="22"/>
                      <w:szCs w:val="22"/>
                    </w:rPr>
                    <w:t>​property</w:t>
                  </w:r>
                </w:p>
              </w:tc>
            </w:tr>
          </w:tbl>
          <w:p w14:paraId="615F98A3"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51C4D91E" w14:textId="77777777">
              <w:tc>
                <w:tcPr>
                  <w:tcW w:w="0" w:type="auto"/>
                  <w:tcMar>
                    <w:top w:w="30" w:type="dxa"/>
                    <w:left w:w="0" w:type="dxa"/>
                    <w:bottom w:w="30" w:type="dxa"/>
                    <w:right w:w="0" w:type="dxa"/>
                  </w:tcMar>
                </w:tcPr>
                <w:p w14:paraId="2B6FA12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485F2E9" w14:textId="77777777" w:rsidR="00E30F01" w:rsidRPr="002B22D5" w:rsidRDefault="000E70FC">
                  <w:r w:rsidRPr="002B22D5">
                    <w:rPr>
                      <w:rFonts w:ascii="Times New Roman" w:eastAsia="Times New Roman" w:hAnsi="Times New Roman" w:cs="Times New Roman"/>
                      <w:color w:val="000000"/>
                      <w:sz w:val="22"/>
                      <w:szCs w:val="22"/>
                    </w:rPr>
                    <w:t>a</w:t>
                  </w:r>
                </w:p>
              </w:tc>
            </w:tr>
            <w:tr w:rsidR="003C106C" w:rsidRPr="002B22D5" w14:paraId="592CCBCE" w14:textId="77777777">
              <w:tc>
                <w:tcPr>
                  <w:tcW w:w="0" w:type="auto"/>
                  <w:tcMar>
                    <w:top w:w="30" w:type="dxa"/>
                    <w:left w:w="0" w:type="dxa"/>
                    <w:bottom w:w="30" w:type="dxa"/>
                    <w:right w:w="0" w:type="dxa"/>
                  </w:tcMar>
                </w:tcPr>
                <w:p w14:paraId="340E6B07" w14:textId="5BA906DA"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82CC921" w14:textId="3E14E42B"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1E57BA0E" w14:textId="77777777" w:rsidR="00E30F01" w:rsidRPr="002B22D5" w:rsidRDefault="00E30F01"/>
        </w:tc>
      </w:tr>
    </w:tbl>
    <w:p w14:paraId="0295629B"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680DD47" w14:textId="77777777">
        <w:tc>
          <w:tcPr>
            <w:tcW w:w="5000" w:type="pct"/>
            <w:tcMar>
              <w:top w:w="0" w:type="dxa"/>
              <w:left w:w="0" w:type="dxa"/>
              <w:bottom w:w="0" w:type="dxa"/>
              <w:right w:w="0" w:type="dxa"/>
            </w:tcMar>
            <w:vAlign w:val="center"/>
          </w:tcPr>
          <w:p w14:paraId="37F478F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25. The ____ contains a list of commands that allow you to create, edit, save, print, test, and run a Visual Basic program.​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56"/>
            </w:tblGrid>
            <w:tr w:rsidR="00E30F01" w:rsidRPr="002B22D5" w14:paraId="0543722C" w14:textId="77777777">
              <w:tc>
                <w:tcPr>
                  <w:tcW w:w="400" w:type="dxa"/>
                  <w:tcMar>
                    <w:top w:w="0" w:type="dxa"/>
                    <w:left w:w="0" w:type="dxa"/>
                    <w:bottom w:w="0" w:type="dxa"/>
                    <w:right w:w="0" w:type="dxa"/>
                  </w:tcMar>
                </w:tcPr>
                <w:p w14:paraId="38D0D54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E93BF58"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5205AAD" w14:textId="77777777" w:rsidR="00E30F01" w:rsidRPr="002B22D5" w:rsidRDefault="000E70FC">
                  <w:pPr>
                    <w:pStyle w:val="p"/>
                  </w:pPr>
                  <w:r w:rsidRPr="002B22D5">
                    <w:rPr>
                      <w:rFonts w:ascii="Times New Roman" w:eastAsia="Times New Roman" w:hAnsi="Times New Roman" w:cs="Times New Roman"/>
                      <w:color w:val="000000"/>
                      <w:sz w:val="22"/>
                      <w:szCs w:val="22"/>
                    </w:rPr>
                    <w:t>​menu bar</w:t>
                  </w:r>
                </w:p>
              </w:tc>
            </w:tr>
            <w:tr w:rsidR="00E30F01" w:rsidRPr="002B22D5" w14:paraId="3F4F7548" w14:textId="77777777">
              <w:tc>
                <w:tcPr>
                  <w:tcW w:w="400" w:type="dxa"/>
                  <w:tcMar>
                    <w:top w:w="0" w:type="dxa"/>
                    <w:left w:w="0" w:type="dxa"/>
                    <w:bottom w:w="0" w:type="dxa"/>
                    <w:right w:w="0" w:type="dxa"/>
                  </w:tcMar>
                </w:tcPr>
                <w:p w14:paraId="077FB4D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94A4293"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0E8D566" w14:textId="77777777" w:rsidR="00E30F01" w:rsidRPr="002B22D5" w:rsidRDefault="000E70FC">
                  <w:pPr>
                    <w:pStyle w:val="p"/>
                  </w:pPr>
                  <w:r w:rsidRPr="002B22D5">
                    <w:rPr>
                      <w:rFonts w:ascii="Times New Roman" w:eastAsia="Times New Roman" w:hAnsi="Times New Roman" w:cs="Times New Roman"/>
                      <w:color w:val="000000"/>
                      <w:sz w:val="22"/>
                      <w:szCs w:val="22"/>
                    </w:rPr>
                    <w:t>​toolbar</w:t>
                  </w:r>
                </w:p>
              </w:tc>
            </w:tr>
            <w:tr w:rsidR="00E30F01" w:rsidRPr="002B22D5" w14:paraId="28EC12B4" w14:textId="77777777">
              <w:tc>
                <w:tcPr>
                  <w:tcW w:w="400" w:type="dxa"/>
                  <w:tcMar>
                    <w:top w:w="0" w:type="dxa"/>
                    <w:left w:w="0" w:type="dxa"/>
                    <w:bottom w:w="0" w:type="dxa"/>
                    <w:right w:w="0" w:type="dxa"/>
                  </w:tcMar>
                </w:tcPr>
                <w:p w14:paraId="6653331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0DB83FF"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20639F89" w14:textId="77777777" w:rsidR="00E30F01" w:rsidRPr="002B22D5" w:rsidRDefault="000E70FC">
                  <w:pPr>
                    <w:pStyle w:val="p"/>
                  </w:pPr>
                  <w:r w:rsidRPr="002B22D5">
                    <w:rPr>
                      <w:rFonts w:ascii="Times New Roman" w:eastAsia="Times New Roman" w:hAnsi="Times New Roman" w:cs="Times New Roman"/>
                      <w:color w:val="000000"/>
                      <w:sz w:val="22"/>
                      <w:szCs w:val="22"/>
                    </w:rPr>
                    <w:t>​Toolbox</w:t>
                  </w:r>
                </w:p>
              </w:tc>
            </w:tr>
            <w:tr w:rsidR="00E30F01" w:rsidRPr="002B22D5" w14:paraId="5D2FE4DE" w14:textId="77777777">
              <w:tc>
                <w:tcPr>
                  <w:tcW w:w="400" w:type="dxa"/>
                  <w:tcMar>
                    <w:top w:w="0" w:type="dxa"/>
                    <w:left w:w="0" w:type="dxa"/>
                    <w:bottom w:w="0" w:type="dxa"/>
                    <w:right w:w="0" w:type="dxa"/>
                  </w:tcMar>
                </w:tcPr>
                <w:p w14:paraId="0396454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6EB9B7E"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07B8F231" w14:textId="77777777" w:rsidR="00E30F01" w:rsidRPr="002B22D5" w:rsidRDefault="000E70FC">
                  <w:pPr>
                    <w:pStyle w:val="p"/>
                  </w:pPr>
                  <w:r w:rsidRPr="002B22D5">
                    <w:rPr>
                      <w:rFonts w:ascii="Times New Roman" w:eastAsia="Times New Roman" w:hAnsi="Times New Roman" w:cs="Times New Roman"/>
                      <w:color w:val="000000"/>
                      <w:sz w:val="22"/>
                      <w:szCs w:val="22"/>
                    </w:rPr>
                    <w:t>​Properties window</w:t>
                  </w:r>
                </w:p>
              </w:tc>
            </w:tr>
          </w:tbl>
          <w:p w14:paraId="116BF2CA"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48F2E0ED" w14:textId="77777777">
              <w:tc>
                <w:tcPr>
                  <w:tcW w:w="0" w:type="auto"/>
                  <w:tcMar>
                    <w:top w:w="30" w:type="dxa"/>
                    <w:left w:w="0" w:type="dxa"/>
                    <w:bottom w:w="30" w:type="dxa"/>
                    <w:right w:w="0" w:type="dxa"/>
                  </w:tcMar>
                </w:tcPr>
                <w:p w14:paraId="754DF69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AF8E195" w14:textId="77777777" w:rsidR="00E30F01" w:rsidRPr="002B22D5" w:rsidRDefault="000E70FC">
                  <w:r w:rsidRPr="002B22D5">
                    <w:rPr>
                      <w:rFonts w:ascii="Times New Roman" w:eastAsia="Times New Roman" w:hAnsi="Times New Roman" w:cs="Times New Roman"/>
                      <w:color w:val="000000"/>
                      <w:sz w:val="22"/>
                      <w:szCs w:val="22"/>
                    </w:rPr>
                    <w:t>a</w:t>
                  </w:r>
                </w:p>
              </w:tc>
            </w:tr>
            <w:tr w:rsidR="003C106C" w:rsidRPr="002B22D5" w14:paraId="4DDF07CE" w14:textId="77777777">
              <w:tc>
                <w:tcPr>
                  <w:tcW w:w="0" w:type="auto"/>
                  <w:tcMar>
                    <w:top w:w="30" w:type="dxa"/>
                    <w:left w:w="0" w:type="dxa"/>
                    <w:bottom w:w="30" w:type="dxa"/>
                    <w:right w:w="0" w:type="dxa"/>
                  </w:tcMar>
                </w:tcPr>
                <w:p w14:paraId="362B780E" w14:textId="42045098"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CA981A2" w14:textId="549E896A" w:rsidR="003C106C" w:rsidRPr="002B22D5" w:rsidRDefault="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10E5447B" w14:textId="77777777" w:rsidR="00E30F01" w:rsidRPr="002B22D5" w:rsidRDefault="00E30F01"/>
        </w:tc>
      </w:tr>
    </w:tbl>
    <w:p w14:paraId="58B5C84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E295159" w14:textId="77777777">
        <w:tc>
          <w:tcPr>
            <w:tcW w:w="5000" w:type="pct"/>
            <w:tcMar>
              <w:top w:w="0" w:type="dxa"/>
              <w:left w:w="0" w:type="dxa"/>
              <w:bottom w:w="0" w:type="dxa"/>
              <w:right w:w="0" w:type="dxa"/>
            </w:tcMar>
            <w:vAlign w:val="center"/>
          </w:tcPr>
          <w:p w14:paraId="50D143AD" w14:textId="389326A8"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26. The ____ of Visual Studio </w:t>
            </w:r>
            <w:r w:rsidR="006068E8" w:rsidRPr="002B22D5">
              <w:rPr>
                <w:rFonts w:ascii="Times New Roman" w:eastAsia="Times New Roman" w:hAnsi="Times New Roman" w:cs="Times New Roman"/>
                <w:color w:val="000000"/>
                <w:sz w:val="22"/>
                <w:szCs w:val="22"/>
              </w:rPr>
              <w:t xml:space="preserve">2017 </w:t>
            </w:r>
            <w:r w:rsidRPr="002B22D5">
              <w:rPr>
                <w:rFonts w:ascii="Times New Roman" w:eastAsia="Times New Roman" w:hAnsi="Times New Roman" w:cs="Times New Roman"/>
                <w:color w:val="000000"/>
                <w:sz w:val="22"/>
                <w:szCs w:val="22"/>
              </w:rPr>
              <w:t>contains buttons for commands that are frequently used, such as Open Project, Save, Cut, Copy, Paste, and Undo.​</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56"/>
            </w:tblGrid>
            <w:tr w:rsidR="00E30F01" w:rsidRPr="002B22D5" w14:paraId="586990EC" w14:textId="77777777">
              <w:tc>
                <w:tcPr>
                  <w:tcW w:w="400" w:type="dxa"/>
                  <w:tcMar>
                    <w:top w:w="0" w:type="dxa"/>
                    <w:left w:w="0" w:type="dxa"/>
                    <w:bottom w:w="0" w:type="dxa"/>
                    <w:right w:w="0" w:type="dxa"/>
                  </w:tcMar>
                </w:tcPr>
                <w:p w14:paraId="071E35A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CFD913A"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6B92914" w14:textId="77777777" w:rsidR="00E30F01" w:rsidRPr="002B22D5" w:rsidRDefault="000E70FC">
                  <w:pPr>
                    <w:pStyle w:val="p"/>
                  </w:pPr>
                  <w:r w:rsidRPr="002B22D5">
                    <w:rPr>
                      <w:rFonts w:ascii="Times New Roman" w:eastAsia="Times New Roman" w:hAnsi="Times New Roman" w:cs="Times New Roman"/>
                      <w:color w:val="000000"/>
                      <w:sz w:val="22"/>
                      <w:szCs w:val="22"/>
                    </w:rPr>
                    <w:t>​menu bar</w:t>
                  </w:r>
                </w:p>
              </w:tc>
            </w:tr>
            <w:tr w:rsidR="00E30F01" w:rsidRPr="002B22D5" w14:paraId="162A1450" w14:textId="77777777">
              <w:tc>
                <w:tcPr>
                  <w:tcW w:w="400" w:type="dxa"/>
                  <w:tcMar>
                    <w:top w:w="0" w:type="dxa"/>
                    <w:left w:w="0" w:type="dxa"/>
                    <w:bottom w:w="0" w:type="dxa"/>
                    <w:right w:w="0" w:type="dxa"/>
                  </w:tcMar>
                </w:tcPr>
                <w:p w14:paraId="64E9917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F7E5300"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C431FDC" w14:textId="77777777" w:rsidR="00E30F01" w:rsidRPr="002B22D5" w:rsidRDefault="000E70FC">
                  <w:pPr>
                    <w:pStyle w:val="p"/>
                  </w:pPr>
                  <w:r w:rsidRPr="002B22D5">
                    <w:rPr>
                      <w:rFonts w:ascii="Times New Roman" w:eastAsia="Times New Roman" w:hAnsi="Times New Roman" w:cs="Times New Roman"/>
                      <w:color w:val="000000"/>
                      <w:sz w:val="22"/>
                      <w:szCs w:val="22"/>
                    </w:rPr>
                    <w:t>​Standard toolbar</w:t>
                  </w:r>
                </w:p>
              </w:tc>
            </w:tr>
            <w:tr w:rsidR="00E30F01" w:rsidRPr="002B22D5" w14:paraId="4124AAAF" w14:textId="77777777">
              <w:tc>
                <w:tcPr>
                  <w:tcW w:w="400" w:type="dxa"/>
                  <w:tcMar>
                    <w:top w:w="0" w:type="dxa"/>
                    <w:left w:w="0" w:type="dxa"/>
                    <w:bottom w:w="0" w:type="dxa"/>
                    <w:right w:w="0" w:type="dxa"/>
                  </w:tcMar>
                </w:tcPr>
                <w:p w14:paraId="675A0F4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50955A4"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2271A31" w14:textId="77777777" w:rsidR="00E30F01" w:rsidRPr="002B22D5" w:rsidRDefault="000E70FC">
                  <w:pPr>
                    <w:pStyle w:val="p"/>
                  </w:pPr>
                  <w:r w:rsidRPr="002B22D5">
                    <w:rPr>
                      <w:rFonts w:ascii="Times New Roman" w:eastAsia="Times New Roman" w:hAnsi="Times New Roman" w:cs="Times New Roman"/>
                      <w:color w:val="000000"/>
                      <w:sz w:val="22"/>
                      <w:szCs w:val="22"/>
                    </w:rPr>
                    <w:t>​Toolbox</w:t>
                  </w:r>
                </w:p>
              </w:tc>
            </w:tr>
            <w:tr w:rsidR="00E30F01" w:rsidRPr="002B22D5" w14:paraId="22A3F847" w14:textId="77777777">
              <w:tc>
                <w:tcPr>
                  <w:tcW w:w="400" w:type="dxa"/>
                  <w:tcMar>
                    <w:top w:w="0" w:type="dxa"/>
                    <w:left w:w="0" w:type="dxa"/>
                    <w:bottom w:w="0" w:type="dxa"/>
                    <w:right w:w="0" w:type="dxa"/>
                  </w:tcMar>
                </w:tcPr>
                <w:p w14:paraId="36B4D01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19FFE5C"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01EE00DE" w14:textId="77777777" w:rsidR="00E30F01" w:rsidRPr="002B22D5" w:rsidRDefault="000E70FC">
                  <w:pPr>
                    <w:pStyle w:val="p"/>
                  </w:pPr>
                  <w:r w:rsidRPr="002B22D5">
                    <w:rPr>
                      <w:rFonts w:ascii="Times New Roman" w:eastAsia="Times New Roman" w:hAnsi="Times New Roman" w:cs="Times New Roman"/>
                      <w:color w:val="000000"/>
                      <w:sz w:val="22"/>
                      <w:szCs w:val="22"/>
                    </w:rPr>
                    <w:t>​Properties window</w:t>
                  </w:r>
                </w:p>
              </w:tc>
            </w:tr>
          </w:tbl>
          <w:p w14:paraId="0778750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40B96BFF" w14:textId="77777777">
              <w:tc>
                <w:tcPr>
                  <w:tcW w:w="0" w:type="auto"/>
                  <w:tcMar>
                    <w:top w:w="30" w:type="dxa"/>
                    <w:left w:w="0" w:type="dxa"/>
                    <w:bottom w:w="30" w:type="dxa"/>
                    <w:right w:w="0" w:type="dxa"/>
                  </w:tcMar>
                </w:tcPr>
                <w:p w14:paraId="332EE8C9"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9A52CEE" w14:textId="77777777" w:rsidR="00E30F01" w:rsidRPr="002B22D5" w:rsidRDefault="000E70FC">
                  <w:r w:rsidRPr="002B22D5">
                    <w:rPr>
                      <w:rFonts w:ascii="Times New Roman" w:eastAsia="Times New Roman" w:hAnsi="Times New Roman" w:cs="Times New Roman"/>
                      <w:color w:val="000000"/>
                      <w:sz w:val="22"/>
                      <w:szCs w:val="22"/>
                    </w:rPr>
                    <w:t>b</w:t>
                  </w:r>
                </w:p>
              </w:tc>
            </w:tr>
            <w:tr w:rsidR="006A2D8A" w:rsidRPr="002B22D5" w14:paraId="5C934D74" w14:textId="77777777">
              <w:tc>
                <w:tcPr>
                  <w:tcW w:w="0" w:type="auto"/>
                  <w:tcMar>
                    <w:top w:w="30" w:type="dxa"/>
                    <w:left w:w="0" w:type="dxa"/>
                    <w:bottom w:w="30" w:type="dxa"/>
                    <w:right w:w="0" w:type="dxa"/>
                  </w:tcMar>
                </w:tcPr>
                <w:p w14:paraId="6DAA486E" w14:textId="3DD3E11C" w:rsidR="006A2D8A" w:rsidRPr="002B22D5" w:rsidRDefault="00200CB7" w:rsidP="006A2D8A">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lastRenderedPageBreak/>
                    <w:t>REFERENCES</w:t>
                  </w:r>
                  <w:r w:rsidR="006A2D8A"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8A993AE" w14:textId="1F7F0E62" w:rsidR="006A2D8A" w:rsidRPr="002B22D5" w:rsidRDefault="006A2D8A" w:rsidP="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74431FD6" w14:textId="77777777" w:rsidR="00E30F01" w:rsidRPr="002B22D5" w:rsidRDefault="00E30F01"/>
        </w:tc>
      </w:tr>
    </w:tbl>
    <w:p w14:paraId="22229FDF"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6FE5EB1" w14:textId="77777777">
        <w:tc>
          <w:tcPr>
            <w:tcW w:w="5000" w:type="pct"/>
            <w:tcMar>
              <w:top w:w="0" w:type="dxa"/>
              <w:left w:w="0" w:type="dxa"/>
              <w:bottom w:w="0" w:type="dxa"/>
              <w:right w:w="0" w:type="dxa"/>
            </w:tcMar>
            <w:vAlign w:val="center"/>
          </w:tcPr>
          <w:p w14:paraId="255BEE01"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27. The ____ contains the .NET components that you can use to develop the GUI for a program.​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056"/>
            </w:tblGrid>
            <w:tr w:rsidR="00E30F01" w:rsidRPr="002B22D5" w14:paraId="111D2F60" w14:textId="77777777">
              <w:tc>
                <w:tcPr>
                  <w:tcW w:w="400" w:type="dxa"/>
                  <w:tcMar>
                    <w:top w:w="0" w:type="dxa"/>
                    <w:left w:w="0" w:type="dxa"/>
                    <w:bottom w:w="0" w:type="dxa"/>
                    <w:right w:w="0" w:type="dxa"/>
                  </w:tcMar>
                </w:tcPr>
                <w:p w14:paraId="52C6547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DA3F4C3"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5F19CE8" w14:textId="77777777" w:rsidR="00E30F01" w:rsidRPr="002B22D5" w:rsidRDefault="000E70FC">
                  <w:pPr>
                    <w:pStyle w:val="p"/>
                  </w:pPr>
                  <w:r w:rsidRPr="002B22D5">
                    <w:rPr>
                      <w:rFonts w:ascii="Times New Roman" w:eastAsia="Times New Roman" w:hAnsi="Times New Roman" w:cs="Times New Roman"/>
                      <w:color w:val="000000"/>
                      <w:sz w:val="22"/>
                      <w:szCs w:val="22"/>
                    </w:rPr>
                    <w:t>​menu bar</w:t>
                  </w:r>
                </w:p>
              </w:tc>
            </w:tr>
            <w:tr w:rsidR="00E30F01" w:rsidRPr="002B22D5" w14:paraId="5F23F446" w14:textId="77777777">
              <w:tc>
                <w:tcPr>
                  <w:tcW w:w="400" w:type="dxa"/>
                  <w:tcMar>
                    <w:top w:w="0" w:type="dxa"/>
                    <w:left w:w="0" w:type="dxa"/>
                    <w:bottom w:w="0" w:type="dxa"/>
                    <w:right w:w="0" w:type="dxa"/>
                  </w:tcMar>
                </w:tcPr>
                <w:p w14:paraId="27AF271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57BF740"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FC90DD0" w14:textId="77777777" w:rsidR="00E30F01" w:rsidRPr="002B22D5" w:rsidRDefault="000E70FC">
                  <w:pPr>
                    <w:pStyle w:val="p"/>
                  </w:pPr>
                  <w:r w:rsidRPr="002B22D5">
                    <w:rPr>
                      <w:rFonts w:ascii="Times New Roman" w:eastAsia="Times New Roman" w:hAnsi="Times New Roman" w:cs="Times New Roman"/>
                      <w:color w:val="000000"/>
                      <w:sz w:val="22"/>
                      <w:szCs w:val="22"/>
                    </w:rPr>
                    <w:t>​toolbar</w:t>
                  </w:r>
                </w:p>
              </w:tc>
            </w:tr>
            <w:tr w:rsidR="00E30F01" w:rsidRPr="002B22D5" w14:paraId="7AD3BFF6" w14:textId="77777777">
              <w:tc>
                <w:tcPr>
                  <w:tcW w:w="400" w:type="dxa"/>
                  <w:tcMar>
                    <w:top w:w="0" w:type="dxa"/>
                    <w:left w:w="0" w:type="dxa"/>
                    <w:bottom w:w="0" w:type="dxa"/>
                    <w:right w:w="0" w:type="dxa"/>
                  </w:tcMar>
                </w:tcPr>
                <w:p w14:paraId="015F0A4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6193DE0"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01678130" w14:textId="77777777" w:rsidR="00E30F01" w:rsidRPr="002B22D5" w:rsidRDefault="000E70FC">
                  <w:pPr>
                    <w:pStyle w:val="p"/>
                  </w:pPr>
                  <w:r w:rsidRPr="002B22D5">
                    <w:rPr>
                      <w:rFonts w:ascii="Times New Roman" w:eastAsia="Times New Roman" w:hAnsi="Times New Roman" w:cs="Times New Roman"/>
                      <w:color w:val="000000"/>
                      <w:sz w:val="22"/>
                      <w:szCs w:val="22"/>
                    </w:rPr>
                    <w:t>​Toolbox</w:t>
                  </w:r>
                </w:p>
              </w:tc>
            </w:tr>
            <w:tr w:rsidR="00E30F01" w:rsidRPr="002B22D5" w14:paraId="6680984E" w14:textId="77777777">
              <w:tc>
                <w:tcPr>
                  <w:tcW w:w="400" w:type="dxa"/>
                  <w:tcMar>
                    <w:top w:w="0" w:type="dxa"/>
                    <w:left w:w="0" w:type="dxa"/>
                    <w:bottom w:w="0" w:type="dxa"/>
                    <w:right w:w="0" w:type="dxa"/>
                  </w:tcMar>
                </w:tcPr>
                <w:p w14:paraId="2878430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8B0D9FC"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3A75BFC" w14:textId="77777777" w:rsidR="00E30F01" w:rsidRPr="002B22D5" w:rsidRDefault="000E70FC">
                  <w:pPr>
                    <w:pStyle w:val="p"/>
                  </w:pPr>
                  <w:r w:rsidRPr="002B22D5">
                    <w:rPr>
                      <w:rFonts w:ascii="Times New Roman" w:eastAsia="Times New Roman" w:hAnsi="Times New Roman" w:cs="Times New Roman"/>
                      <w:color w:val="000000"/>
                      <w:sz w:val="22"/>
                      <w:szCs w:val="22"/>
                    </w:rPr>
                    <w:t>​Properties window</w:t>
                  </w:r>
                </w:p>
              </w:tc>
            </w:tr>
          </w:tbl>
          <w:p w14:paraId="6E5FC64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2A3E4994" w14:textId="77777777">
              <w:tc>
                <w:tcPr>
                  <w:tcW w:w="0" w:type="auto"/>
                  <w:tcMar>
                    <w:top w:w="30" w:type="dxa"/>
                    <w:left w:w="0" w:type="dxa"/>
                    <w:bottom w:w="30" w:type="dxa"/>
                    <w:right w:w="0" w:type="dxa"/>
                  </w:tcMar>
                </w:tcPr>
                <w:p w14:paraId="6B4722E7"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312FB45" w14:textId="77777777" w:rsidR="00E30F01" w:rsidRPr="002B22D5" w:rsidRDefault="000E70FC">
                  <w:r w:rsidRPr="002B22D5">
                    <w:rPr>
                      <w:rFonts w:ascii="Times New Roman" w:eastAsia="Times New Roman" w:hAnsi="Times New Roman" w:cs="Times New Roman"/>
                      <w:color w:val="000000"/>
                      <w:sz w:val="22"/>
                      <w:szCs w:val="22"/>
                    </w:rPr>
                    <w:t>c</w:t>
                  </w:r>
                </w:p>
              </w:tc>
            </w:tr>
            <w:tr w:rsidR="006A2D8A" w:rsidRPr="002B22D5" w14:paraId="5541BAA7" w14:textId="77777777">
              <w:tc>
                <w:tcPr>
                  <w:tcW w:w="0" w:type="auto"/>
                  <w:tcMar>
                    <w:top w:w="30" w:type="dxa"/>
                    <w:left w:w="0" w:type="dxa"/>
                    <w:bottom w:w="30" w:type="dxa"/>
                    <w:right w:w="0" w:type="dxa"/>
                  </w:tcMar>
                </w:tcPr>
                <w:p w14:paraId="3AADC23E" w14:textId="7ABE91A7" w:rsidR="006A2D8A" w:rsidRPr="002B22D5" w:rsidRDefault="00200CB7" w:rsidP="006A2D8A">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A2D8A"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701A5C8" w14:textId="12736BC7" w:rsidR="006A2D8A" w:rsidRPr="002B22D5" w:rsidRDefault="006A2D8A" w:rsidP="006A2D8A">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39E9BCD7" w14:textId="77777777" w:rsidR="00E30F01" w:rsidRPr="002B22D5" w:rsidRDefault="00E30F01"/>
        </w:tc>
      </w:tr>
    </w:tbl>
    <w:p w14:paraId="77839D4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E85E821" w14:textId="77777777">
        <w:tc>
          <w:tcPr>
            <w:tcW w:w="5000" w:type="pct"/>
            <w:tcMar>
              <w:top w:w="0" w:type="dxa"/>
              <w:left w:w="0" w:type="dxa"/>
              <w:bottom w:w="0" w:type="dxa"/>
              <w:right w:w="0" w:type="dxa"/>
            </w:tcMar>
            <w:vAlign w:val="center"/>
          </w:tcPr>
          <w:p w14:paraId="0F361CCB"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28. Each control has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80"/>
            </w:tblGrid>
            <w:tr w:rsidR="00E30F01" w:rsidRPr="002B22D5" w14:paraId="4FD4A6A0" w14:textId="77777777">
              <w:tc>
                <w:tcPr>
                  <w:tcW w:w="400" w:type="dxa"/>
                  <w:tcMar>
                    <w:top w:w="0" w:type="dxa"/>
                    <w:left w:w="0" w:type="dxa"/>
                    <w:bottom w:w="0" w:type="dxa"/>
                    <w:right w:w="0" w:type="dxa"/>
                  </w:tcMar>
                </w:tcPr>
                <w:p w14:paraId="29FB436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756A8D5"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297AD00" w14:textId="77777777" w:rsidR="00E30F01" w:rsidRPr="002B22D5" w:rsidRDefault="000E70FC">
                  <w:pPr>
                    <w:pStyle w:val="p"/>
                  </w:pPr>
                  <w:r w:rsidRPr="002B22D5">
                    <w:rPr>
                      <w:rFonts w:ascii="Times New Roman" w:eastAsia="Times New Roman" w:hAnsi="Times New Roman" w:cs="Times New Roman"/>
                      <w:color w:val="000000"/>
                      <w:sz w:val="22"/>
                      <w:szCs w:val="22"/>
                    </w:rPr>
                    <w:t>​indices</w:t>
                  </w:r>
                </w:p>
              </w:tc>
            </w:tr>
            <w:tr w:rsidR="00E30F01" w:rsidRPr="002B22D5" w14:paraId="16E5B028" w14:textId="77777777">
              <w:tc>
                <w:tcPr>
                  <w:tcW w:w="400" w:type="dxa"/>
                  <w:tcMar>
                    <w:top w:w="0" w:type="dxa"/>
                    <w:left w:w="0" w:type="dxa"/>
                    <w:bottom w:w="0" w:type="dxa"/>
                    <w:right w:w="0" w:type="dxa"/>
                  </w:tcMar>
                </w:tcPr>
                <w:p w14:paraId="2C0928D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6714680"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2AAA0BF" w14:textId="77777777" w:rsidR="00E30F01" w:rsidRPr="002B22D5" w:rsidRDefault="000E70FC">
                  <w:pPr>
                    <w:pStyle w:val="p"/>
                  </w:pPr>
                  <w:r w:rsidRPr="002B22D5">
                    <w:rPr>
                      <w:rFonts w:ascii="Times New Roman" w:eastAsia="Times New Roman" w:hAnsi="Times New Roman" w:cs="Times New Roman"/>
                      <w:color w:val="000000"/>
                      <w:sz w:val="22"/>
                      <w:szCs w:val="22"/>
                    </w:rPr>
                    <w:t>​properties</w:t>
                  </w:r>
                </w:p>
              </w:tc>
            </w:tr>
            <w:tr w:rsidR="00E30F01" w:rsidRPr="002B22D5" w14:paraId="563A7C2A" w14:textId="77777777">
              <w:tc>
                <w:tcPr>
                  <w:tcW w:w="400" w:type="dxa"/>
                  <w:tcMar>
                    <w:top w:w="0" w:type="dxa"/>
                    <w:left w:w="0" w:type="dxa"/>
                    <w:bottom w:w="0" w:type="dxa"/>
                    <w:right w:w="0" w:type="dxa"/>
                  </w:tcMar>
                </w:tcPr>
                <w:p w14:paraId="04A3B03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6AD1FD4"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0AAAD1AC" w14:textId="77777777" w:rsidR="00E30F01" w:rsidRPr="002B22D5" w:rsidRDefault="000E70FC">
                  <w:pPr>
                    <w:pStyle w:val="p"/>
                  </w:pPr>
                  <w:r w:rsidRPr="002B22D5">
                    <w:rPr>
                      <w:rFonts w:ascii="Times New Roman" w:eastAsia="Times New Roman" w:hAnsi="Times New Roman" w:cs="Times New Roman"/>
                      <w:color w:val="000000"/>
                      <w:sz w:val="22"/>
                      <w:szCs w:val="22"/>
                    </w:rPr>
                    <w:t>​IDEs</w:t>
                  </w:r>
                </w:p>
              </w:tc>
            </w:tr>
            <w:tr w:rsidR="00E30F01" w:rsidRPr="002B22D5" w14:paraId="42FD6CF6" w14:textId="77777777">
              <w:tc>
                <w:tcPr>
                  <w:tcW w:w="400" w:type="dxa"/>
                  <w:tcMar>
                    <w:top w:w="0" w:type="dxa"/>
                    <w:left w:w="0" w:type="dxa"/>
                    <w:bottom w:w="0" w:type="dxa"/>
                    <w:right w:w="0" w:type="dxa"/>
                  </w:tcMar>
                </w:tcPr>
                <w:p w14:paraId="1CBA387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F141115"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FE017CA" w14:textId="77777777" w:rsidR="00E30F01" w:rsidRPr="002B22D5" w:rsidRDefault="000E70FC">
                  <w:pPr>
                    <w:pStyle w:val="p"/>
                  </w:pPr>
                  <w:r w:rsidRPr="002B22D5">
                    <w:rPr>
                      <w:rFonts w:ascii="Times New Roman" w:eastAsia="Times New Roman" w:hAnsi="Times New Roman" w:cs="Times New Roman"/>
                      <w:color w:val="000000"/>
                      <w:sz w:val="22"/>
                      <w:szCs w:val="22"/>
                    </w:rPr>
                    <w:t>​tools</w:t>
                  </w:r>
                </w:p>
              </w:tc>
            </w:tr>
          </w:tbl>
          <w:p w14:paraId="0F49E546"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73DD1DEB" w14:textId="77777777">
              <w:tc>
                <w:tcPr>
                  <w:tcW w:w="0" w:type="auto"/>
                  <w:tcMar>
                    <w:top w:w="30" w:type="dxa"/>
                    <w:left w:w="0" w:type="dxa"/>
                    <w:bottom w:w="30" w:type="dxa"/>
                    <w:right w:w="0" w:type="dxa"/>
                  </w:tcMar>
                </w:tcPr>
                <w:p w14:paraId="20ED61F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DD4B2D3" w14:textId="77777777" w:rsidR="00E30F01" w:rsidRPr="002B22D5" w:rsidRDefault="000E70FC">
                  <w:r w:rsidRPr="002B22D5">
                    <w:rPr>
                      <w:rFonts w:ascii="Times New Roman" w:eastAsia="Times New Roman" w:hAnsi="Times New Roman" w:cs="Times New Roman"/>
                      <w:color w:val="000000"/>
                      <w:sz w:val="22"/>
                      <w:szCs w:val="22"/>
                    </w:rPr>
                    <w:t>b</w:t>
                  </w:r>
                </w:p>
              </w:tc>
            </w:tr>
            <w:tr w:rsidR="0052333C" w:rsidRPr="002B22D5" w14:paraId="352CF033" w14:textId="77777777">
              <w:tc>
                <w:tcPr>
                  <w:tcW w:w="0" w:type="auto"/>
                  <w:tcMar>
                    <w:top w:w="30" w:type="dxa"/>
                    <w:left w:w="0" w:type="dxa"/>
                    <w:bottom w:w="30" w:type="dxa"/>
                    <w:right w:w="0" w:type="dxa"/>
                  </w:tcMar>
                </w:tcPr>
                <w:p w14:paraId="6B62F256" w14:textId="5BD3E3F6" w:rsidR="0052333C" w:rsidRPr="002B22D5" w:rsidRDefault="00200CB7" w:rsidP="0052333C">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52333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DF7C427" w14:textId="769EF487" w:rsidR="0052333C" w:rsidRPr="002B22D5" w:rsidRDefault="0052333C" w:rsidP="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11394E84" w14:textId="77777777" w:rsidR="00E30F01" w:rsidRPr="002B22D5" w:rsidRDefault="00E30F01"/>
        </w:tc>
      </w:tr>
    </w:tbl>
    <w:p w14:paraId="52273372"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A0B39A3" w14:textId="77777777">
        <w:tc>
          <w:tcPr>
            <w:tcW w:w="5000" w:type="pct"/>
            <w:tcMar>
              <w:top w:w="0" w:type="dxa"/>
              <w:left w:w="0" w:type="dxa"/>
              <w:bottom w:w="0" w:type="dxa"/>
              <w:right w:w="0" w:type="dxa"/>
            </w:tcMar>
            <w:vAlign w:val="center"/>
          </w:tcPr>
          <w:p w14:paraId="44ED871D"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29. A button or a text box are examples of objects, also called ____, that are a visible part of the GUI.​</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21"/>
            </w:tblGrid>
            <w:tr w:rsidR="00E30F01" w:rsidRPr="002B22D5" w14:paraId="44C34ACA" w14:textId="77777777">
              <w:tc>
                <w:tcPr>
                  <w:tcW w:w="400" w:type="dxa"/>
                  <w:tcMar>
                    <w:top w:w="0" w:type="dxa"/>
                    <w:left w:w="0" w:type="dxa"/>
                    <w:bottom w:w="0" w:type="dxa"/>
                    <w:right w:w="0" w:type="dxa"/>
                  </w:tcMar>
                </w:tcPr>
                <w:p w14:paraId="6765302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FF6744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CD8D07F" w14:textId="77777777" w:rsidR="00E30F01" w:rsidRPr="002B22D5" w:rsidRDefault="000E70FC">
                  <w:pPr>
                    <w:pStyle w:val="p"/>
                  </w:pPr>
                  <w:r w:rsidRPr="002B22D5">
                    <w:rPr>
                      <w:rFonts w:ascii="Times New Roman" w:eastAsia="Times New Roman" w:hAnsi="Times New Roman" w:cs="Times New Roman"/>
                      <w:color w:val="000000"/>
                      <w:sz w:val="22"/>
                      <w:szCs w:val="22"/>
                    </w:rPr>
                    <w:t>​indices</w:t>
                  </w:r>
                </w:p>
              </w:tc>
            </w:tr>
            <w:tr w:rsidR="00E30F01" w:rsidRPr="002B22D5" w14:paraId="0867F3D2" w14:textId="77777777">
              <w:tc>
                <w:tcPr>
                  <w:tcW w:w="400" w:type="dxa"/>
                  <w:tcMar>
                    <w:top w:w="0" w:type="dxa"/>
                    <w:left w:w="0" w:type="dxa"/>
                    <w:bottom w:w="0" w:type="dxa"/>
                    <w:right w:w="0" w:type="dxa"/>
                  </w:tcMar>
                </w:tcPr>
                <w:p w14:paraId="1318F92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01A4759"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B2FEB70" w14:textId="77777777" w:rsidR="00E30F01" w:rsidRPr="002B22D5" w:rsidRDefault="000E70FC">
                  <w:pPr>
                    <w:pStyle w:val="p"/>
                  </w:pPr>
                  <w:r w:rsidRPr="002B22D5">
                    <w:rPr>
                      <w:rFonts w:ascii="Times New Roman" w:eastAsia="Times New Roman" w:hAnsi="Times New Roman" w:cs="Times New Roman"/>
                      <w:color w:val="000000"/>
                      <w:sz w:val="22"/>
                      <w:szCs w:val="22"/>
                    </w:rPr>
                    <w:t>​classes</w:t>
                  </w:r>
                </w:p>
              </w:tc>
            </w:tr>
            <w:tr w:rsidR="00E30F01" w:rsidRPr="002B22D5" w14:paraId="3540EA63" w14:textId="77777777">
              <w:tc>
                <w:tcPr>
                  <w:tcW w:w="400" w:type="dxa"/>
                  <w:tcMar>
                    <w:top w:w="0" w:type="dxa"/>
                    <w:left w:w="0" w:type="dxa"/>
                    <w:bottom w:w="0" w:type="dxa"/>
                    <w:right w:w="0" w:type="dxa"/>
                  </w:tcMar>
                </w:tcPr>
                <w:p w14:paraId="1701616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B01B8E1"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7C1E6621" w14:textId="77777777" w:rsidR="00E30F01" w:rsidRPr="002B22D5" w:rsidRDefault="000E70FC">
                  <w:pPr>
                    <w:pStyle w:val="p"/>
                  </w:pPr>
                  <w:r w:rsidRPr="002B22D5">
                    <w:rPr>
                      <w:rFonts w:ascii="Times New Roman" w:eastAsia="Times New Roman" w:hAnsi="Times New Roman" w:cs="Times New Roman"/>
                      <w:color w:val="000000"/>
                      <w:sz w:val="22"/>
                      <w:szCs w:val="22"/>
                    </w:rPr>
                    <w:t>​libraries</w:t>
                  </w:r>
                </w:p>
              </w:tc>
            </w:tr>
            <w:tr w:rsidR="00E30F01" w:rsidRPr="002B22D5" w14:paraId="6F445D52" w14:textId="77777777">
              <w:tc>
                <w:tcPr>
                  <w:tcW w:w="400" w:type="dxa"/>
                  <w:tcMar>
                    <w:top w:w="0" w:type="dxa"/>
                    <w:left w:w="0" w:type="dxa"/>
                    <w:bottom w:w="0" w:type="dxa"/>
                    <w:right w:w="0" w:type="dxa"/>
                  </w:tcMar>
                </w:tcPr>
                <w:p w14:paraId="166CAF1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2868229"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5D3C598D" w14:textId="77777777" w:rsidR="00E30F01" w:rsidRPr="002B22D5" w:rsidRDefault="000E70FC">
                  <w:pPr>
                    <w:pStyle w:val="p"/>
                  </w:pPr>
                  <w:r w:rsidRPr="002B22D5">
                    <w:rPr>
                      <w:rFonts w:ascii="Times New Roman" w:eastAsia="Times New Roman" w:hAnsi="Times New Roman" w:cs="Times New Roman"/>
                      <w:color w:val="000000"/>
                      <w:sz w:val="22"/>
                      <w:szCs w:val="22"/>
                    </w:rPr>
                    <w:t>​controls</w:t>
                  </w:r>
                </w:p>
              </w:tc>
            </w:tr>
          </w:tbl>
          <w:p w14:paraId="2CBD1098"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00CB6E1E" w14:textId="77777777">
              <w:tc>
                <w:tcPr>
                  <w:tcW w:w="0" w:type="auto"/>
                  <w:tcMar>
                    <w:top w:w="30" w:type="dxa"/>
                    <w:left w:w="0" w:type="dxa"/>
                    <w:bottom w:w="30" w:type="dxa"/>
                    <w:right w:w="0" w:type="dxa"/>
                  </w:tcMar>
                </w:tcPr>
                <w:p w14:paraId="6C327028"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6059FAC" w14:textId="77777777" w:rsidR="00E30F01" w:rsidRPr="002B22D5" w:rsidRDefault="000E70FC">
                  <w:r w:rsidRPr="002B22D5">
                    <w:rPr>
                      <w:rFonts w:ascii="Times New Roman" w:eastAsia="Times New Roman" w:hAnsi="Times New Roman" w:cs="Times New Roman"/>
                      <w:color w:val="000000"/>
                      <w:sz w:val="22"/>
                      <w:szCs w:val="22"/>
                    </w:rPr>
                    <w:t>d</w:t>
                  </w:r>
                </w:p>
              </w:tc>
            </w:tr>
            <w:tr w:rsidR="0052333C" w:rsidRPr="002B22D5" w14:paraId="669C16C9" w14:textId="77777777">
              <w:tc>
                <w:tcPr>
                  <w:tcW w:w="0" w:type="auto"/>
                  <w:tcMar>
                    <w:top w:w="30" w:type="dxa"/>
                    <w:left w:w="0" w:type="dxa"/>
                    <w:bottom w:w="30" w:type="dxa"/>
                    <w:right w:w="0" w:type="dxa"/>
                  </w:tcMar>
                </w:tcPr>
                <w:p w14:paraId="1362302F" w14:textId="4755449E" w:rsidR="0052333C" w:rsidRPr="002B22D5" w:rsidRDefault="00200CB7" w:rsidP="0052333C">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52333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8DF390A" w14:textId="29DDB595" w:rsidR="0052333C" w:rsidRPr="002B22D5" w:rsidRDefault="0052333C" w:rsidP="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72EC3070" w14:textId="77777777" w:rsidR="00E30F01" w:rsidRPr="002B22D5" w:rsidRDefault="00E30F01"/>
        </w:tc>
      </w:tr>
    </w:tbl>
    <w:p w14:paraId="4BAF134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4527517" w14:textId="77777777">
        <w:tc>
          <w:tcPr>
            <w:tcW w:w="5000" w:type="pct"/>
            <w:tcMar>
              <w:top w:w="0" w:type="dxa"/>
              <w:left w:w="0" w:type="dxa"/>
              <w:bottom w:w="0" w:type="dxa"/>
              <w:right w:w="0" w:type="dxa"/>
            </w:tcMar>
            <w:vAlign w:val="center"/>
          </w:tcPr>
          <w:p w14:paraId="16838EAB"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30. A ____ is an item that is a visible part of a GUI.​</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46"/>
            </w:tblGrid>
            <w:tr w:rsidR="00E30F01" w:rsidRPr="002B22D5" w14:paraId="7ACE9B09" w14:textId="77777777">
              <w:tc>
                <w:tcPr>
                  <w:tcW w:w="400" w:type="dxa"/>
                  <w:tcMar>
                    <w:top w:w="0" w:type="dxa"/>
                    <w:left w:w="0" w:type="dxa"/>
                    <w:bottom w:w="0" w:type="dxa"/>
                    <w:right w:w="0" w:type="dxa"/>
                  </w:tcMar>
                </w:tcPr>
                <w:p w14:paraId="500503F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B7636BB"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11E8484" w14:textId="77777777" w:rsidR="00E30F01" w:rsidRPr="002B22D5" w:rsidRDefault="000E70FC">
                  <w:pPr>
                    <w:pStyle w:val="p"/>
                  </w:pPr>
                  <w:r w:rsidRPr="002B22D5">
                    <w:rPr>
                      <w:rFonts w:ascii="Times New Roman" w:eastAsia="Times New Roman" w:hAnsi="Times New Roman" w:cs="Times New Roman"/>
                      <w:color w:val="000000"/>
                      <w:sz w:val="22"/>
                      <w:szCs w:val="22"/>
                    </w:rPr>
                    <w:t>​property</w:t>
                  </w:r>
                </w:p>
              </w:tc>
            </w:tr>
            <w:tr w:rsidR="00E30F01" w:rsidRPr="002B22D5" w14:paraId="781C2A41" w14:textId="77777777">
              <w:tc>
                <w:tcPr>
                  <w:tcW w:w="400" w:type="dxa"/>
                  <w:tcMar>
                    <w:top w:w="0" w:type="dxa"/>
                    <w:left w:w="0" w:type="dxa"/>
                    <w:bottom w:w="0" w:type="dxa"/>
                    <w:right w:w="0" w:type="dxa"/>
                  </w:tcMar>
                </w:tcPr>
                <w:p w14:paraId="631E955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754FC9C"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26BAEC3" w14:textId="77777777" w:rsidR="00E30F01" w:rsidRPr="002B22D5" w:rsidRDefault="000E70FC">
                  <w:pPr>
                    <w:pStyle w:val="p"/>
                  </w:pPr>
                  <w:r w:rsidRPr="002B22D5">
                    <w:rPr>
                      <w:rFonts w:ascii="Times New Roman" w:eastAsia="Times New Roman" w:hAnsi="Times New Roman" w:cs="Times New Roman"/>
                      <w:color w:val="000000"/>
                      <w:sz w:val="22"/>
                      <w:szCs w:val="22"/>
                    </w:rPr>
                    <w:t>​control</w:t>
                  </w:r>
                </w:p>
              </w:tc>
            </w:tr>
            <w:tr w:rsidR="00E30F01" w:rsidRPr="002B22D5" w14:paraId="770E5D22" w14:textId="77777777">
              <w:tc>
                <w:tcPr>
                  <w:tcW w:w="400" w:type="dxa"/>
                  <w:tcMar>
                    <w:top w:w="0" w:type="dxa"/>
                    <w:left w:w="0" w:type="dxa"/>
                    <w:bottom w:w="0" w:type="dxa"/>
                    <w:right w:w="0" w:type="dxa"/>
                  </w:tcMar>
                </w:tcPr>
                <w:p w14:paraId="6B8E016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1D83AF6"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F5ABCEC" w14:textId="77777777" w:rsidR="00E30F01" w:rsidRPr="002B22D5" w:rsidRDefault="000E70FC">
                  <w:pPr>
                    <w:pStyle w:val="p"/>
                  </w:pPr>
                  <w:r w:rsidRPr="002B22D5">
                    <w:rPr>
                      <w:rFonts w:ascii="Times New Roman" w:eastAsia="Times New Roman" w:hAnsi="Times New Roman" w:cs="Times New Roman"/>
                      <w:color w:val="000000"/>
                      <w:sz w:val="22"/>
                      <w:szCs w:val="22"/>
                    </w:rPr>
                    <w:t>​class</w:t>
                  </w:r>
                </w:p>
              </w:tc>
            </w:tr>
            <w:tr w:rsidR="00E30F01" w:rsidRPr="002B22D5" w14:paraId="53F7942D" w14:textId="77777777">
              <w:tc>
                <w:tcPr>
                  <w:tcW w:w="400" w:type="dxa"/>
                  <w:tcMar>
                    <w:top w:w="0" w:type="dxa"/>
                    <w:left w:w="0" w:type="dxa"/>
                    <w:bottom w:w="0" w:type="dxa"/>
                    <w:right w:w="0" w:type="dxa"/>
                  </w:tcMar>
                </w:tcPr>
                <w:p w14:paraId="7D17D26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5F03076"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A7FCD66" w14:textId="77777777" w:rsidR="00E30F01" w:rsidRPr="002B22D5" w:rsidRDefault="000E70FC">
                  <w:pPr>
                    <w:pStyle w:val="p"/>
                  </w:pPr>
                  <w:r w:rsidRPr="002B22D5">
                    <w:rPr>
                      <w:rFonts w:ascii="Times New Roman" w:eastAsia="Times New Roman" w:hAnsi="Times New Roman" w:cs="Times New Roman"/>
                      <w:color w:val="000000"/>
                      <w:sz w:val="22"/>
                      <w:szCs w:val="22"/>
                    </w:rPr>
                    <w:t>​library</w:t>
                  </w:r>
                </w:p>
              </w:tc>
            </w:tr>
          </w:tbl>
          <w:p w14:paraId="5BFC5F2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099D10BA" w14:textId="77777777">
              <w:tc>
                <w:tcPr>
                  <w:tcW w:w="0" w:type="auto"/>
                  <w:tcMar>
                    <w:top w:w="30" w:type="dxa"/>
                    <w:left w:w="0" w:type="dxa"/>
                    <w:bottom w:w="30" w:type="dxa"/>
                    <w:right w:w="0" w:type="dxa"/>
                  </w:tcMar>
                </w:tcPr>
                <w:p w14:paraId="7BDC69E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1D8EA30" w14:textId="77777777" w:rsidR="00E30F01" w:rsidRPr="002B22D5" w:rsidRDefault="000E70FC">
                  <w:r w:rsidRPr="002B22D5">
                    <w:rPr>
                      <w:rFonts w:ascii="Times New Roman" w:eastAsia="Times New Roman" w:hAnsi="Times New Roman" w:cs="Times New Roman"/>
                      <w:color w:val="000000"/>
                      <w:sz w:val="22"/>
                      <w:szCs w:val="22"/>
                    </w:rPr>
                    <w:t>b</w:t>
                  </w:r>
                </w:p>
              </w:tc>
            </w:tr>
            <w:tr w:rsidR="0052333C" w:rsidRPr="002B22D5" w14:paraId="78483C06" w14:textId="77777777">
              <w:tc>
                <w:tcPr>
                  <w:tcW w:w="0" w:type="auto"/>
                  <w:tcMar>
                    <w:top w:w="30" w:type="dxa"/>
                    <w:left w:w="0" w:type="dxa"/>
                    <w:bottom w:w="30" w:type="dxa"/>
                    <w:right w:w="0" w:type="dxa"/>
                  </w:tcMar>
                </w:tcPr>
                <w:p w14:paraId="20D4E01A" w14:textId="55D1401D" w:rsidR="0052333C" w:rsidRPr="002B22D5" w:rsidRDefault="00200CB7" w:rsidP="0052333C">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52333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1A5FF84" w14:textId="056E001C" w:rsidR="0052333C" w:rsidRPr="002B22D5" w:rsidRDefault="0052333C" w:rsidP="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54A62125" w14:textId="77777777" w:rsidR="00E30F01" w:rsidRPr="002B22D5" w:rsidRDefault="00E30F01"/>
        </w:tc>
      </w:tr>
    </w:tbl>
    <w:p w14:paraId="6A62B55D"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C41D205" w14:textId="77777777">
        <w:tc>
          <w:tcPr>
            <w:tcW w:w="5000" w:type="pct"/>
            <w:tcMar>
              <w:top w:w="0" w:type="dxa"/>
              <w:left w:w="0" w:type="dxa"/>
              <w:bottom w:w="0" w:type="dxa"/>
              <w:right w:w="0" w:type="dxa"/>
            </w:tcMar>
            <w:vAlign w:val="center"/>
          </w:tcPr>
          <w:p w14:paraId="67D4B1F6"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31. ____ are the characteristics of objects in Visual Basic.​</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305"/>
            </w:tblGrid>
            <w:tr w:rsidR="00E30F01" w:rsidRPr="002B22D5" w14:paraId="2479881F" w14:textId="77777777">
              <w:tc>
                <w:tcPr>
                  <w:tcW w:w="400" w:type="dxa"/>
                  <w:tcMar>
                    <w:top w:w="0" w:type="dxa"/>
                    <w:left w:w="0" w:type="dxa"/>
                    <w:bottom w:w="0" w:type="dxa"/>
                    <w:right w:w="0" w:type="dxa"/>
                  </w:tcMar>
                </w:tcPr>
                <w:p w14:paraId="65BC09E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9D4AD18"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F016B2D" w14:textId="77777777" w:rsidR="00E30F01" w:rsidRPr="002B22D5" w:rsidRDefault="000E70FC">
                  <w:pPr>
                    <w:pStyle w:val="p"/>
                  </w:pPr>
                  <w:r w:rsidRPr="002B22D5">
                    <w:rPr>
                      <w:rFonts w:ascii="Times New Roman" w:eastAsia="Times New Roman" w:hAnsi="Times New Roman" w:cs="Times New Roman"/>
                      <w:color w:val="000000"/>
                      <w:sz w:val="22"/>
                      <w:szCs w:val="22"/>
                    </w:rPr>
                    <w:t>​Methods</w:t>
                  </w:r>
                </w:p>
              </w:tc>
            </w:tr>
            <w:tr w:rsidR="00E30F01" w:rsidRPr="002B22D5" w14:paraId="21BD5E7C" w14:textId="77777777">
              <w:tc>
                <w:tcPr>
                  <w:tcW w:w="400" w:type="dxa"/>
                  <w:tcMar>
                    <w:top w:w="0" w:type="dxa"/>
                    <w:left w:w="0" w:type="dxa"/>
                    <w:bottom w:w="0" w:type="dxa"/>
                    <w:right w:w="0" w:type="dxa"/>
                  </w:tcMar>
                </w:tcPr>
                <w:p w14:paraId="6567E0F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D2DECB8"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5DF4741" w14:textId="29BDEC9C" w:rsidR="00E30F01" w:rsidRPr="002B22D5" w:rsidRDefault="000E70FC">
                  <w:pPr>
                    <w:pStyle w:val="p"/>
                  </w:pPr>
                  <w:r w:rsidRPr="002B22D5">
                    <w:rPr>
                      <w:rFonts w:ascii="Times New Roman" w:eastAsia="Times New Roman" w:hAnsi="Times New Roman" w:cs="Times New Roman"/>
                      <w:color w:val="000000"/>
                      <w:sz w:val="22"/>
                      <w:szCs w:val="22"/>
                    </w:rPr>
                    <w:t>​Function</w:t>
                  </w:r>
                  <w:r w:rsidR="005F278E" w:rsidRPr="002B22D5">
                    <w:rPr>
                      <w:rFonts w:ascii="Times New Roman" w:eastAsia="Times New Roman" w:hAnsi="Times New Roman" w:cs="Times New Roman"/>
                      <w:color w:val="000000"/>
                      <w:sz w:val="22"/>
                      <w:szCs w:val="22"/>
                    </w:rPr>
                    <w:t>s</w:t>
                  </w:r>
                </w:p>
              </w:tc>
            </w:tr>
            <w:tr w:rsidR="00E30F01" w:rsidRPr="002B22D5" w14:paraId="67C1C4D8" w14:textId="77777777">
              <w:tc>
                <w:tcPr>
                  <w:tcW w:w="400" w:type="dxa"/>
                  <w:tcMar>
                    <w:top w:w="0" w:type="dxa"/>
                    <w:left w:w="0" w:type="dxa"/>
                    <w:bottom w:w="0" w:type="dxa"/>
                    <w:right w:w="0" w:type="dxa"/>
                  </w:tcMar>
                </w:tcPr>
                <w:p w14:paraId="78DE74A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92E91C0"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A9A2D1E" w14:textId="77777777" w:rsidR="00E30F01" w:rsidRPr="002B22D5" w:rsidRDefault="000E70FC">
                  <w:pPr>
                    <w:pStyle w:val="p"/>
                  </w:pPr>
                  <w:r w:rsidRPr="002B22D5">
                    <w:rPr>
                      <w:rFonts w:ascii="Times New Roman" w:eastAsia="Times New Roman" w:hAnsi="Times New Roman" w:cs="Times New Roman"/>
                      <w:color w:val="000000"/>
                      <w:sz w:val="22"/>
                      <w:szCs w:val="22"/>
                    </w:rPr>
                    <w:t>​Identifiers</w:t>
                  </w:r>
                </w:p>
              </w:tc>
            </w:tr>
            <w:tr w:rsidR="00E30F01" w:rsidRPr="002B22D5" w14:paraId="2C4FFC2B" w14:textId="77777777">
              <w:tc>
                <w:tcPr>
                  <w:tcW w:w="400" w:type="dxa"/>
                  <w:tcMar>
                    <w:top w:w="0" w:type="dxa"/>
                    <w:left w:w="0" w:type="dxa"/>
                    <w:bottom w:w="0" w:type="dxa"/>
                    <w:right w:w="0" w:type="dxa"/>
                  </w:tcMar>
                </w:tcPr>
                <w:p w14:paraId="0FA9705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2481D62"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539C3FFF" w14:textId="77777777" w:rsidR="00E30F01" w:rsidRPr="002B22D5" w:rsidRDefault="000E70FC">
                  <w:pPr>
                    <w:pStyle w:val="p"/>
                  </w:pPr>
                  <w:r w:rsidRPr="002B22D5">
                    <w:rPr>
                      <w:rFonts w:ascii="Times New Roman" w:eastAsia="Times New Roman" w:hAnsi="Times New Roman" w:cs="Times New Roman"/>
                      <w:color w:val="000000"/>
                      <w:sz w:val="22"/>
                      <w:szCs w:val="22"/>
                    </w:rPr>
                    <w:t>​Properties</w:t>
                  </w:r>
                </w:p>
              </w:tc>
            </w:tr>
          </w:tbl>
          <w:p w14:paraId="1389D1FE"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15B1C21B" w14:textId="77777777">
              <w:tc>
                <w:tcPr>
                  <w:tcW w:w="0" w:type="auto"/>
                  <w:tcMar>
                    <w:top w:w="30" w:type="dxa"/>
                    <w:left w:w="0" w:type="dxa"/>
                    <w:bottom w:w="30" w:type="dxa"/>
                    <w:right w:w="0" w:type="dxa"/>
                  </w:tcMar>
                </w:tcPr>
                <w:p w14:paraId="2949C4F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E16A482" w14:textId="77777777" w:rsidR="00E30F01" w:rsidRPr="002B22D5" w:rsidRDefault="000E70FC">
                  <w:r w:rsidRPr="002B22D5">
                    <w:rPr>
                      <w:rFonts w:ascii="Times New Roman" w:eastAsia="Times New Roman" w:hAnsi="Times New Roman" w:cs="Times New Roman"/>
                      <w:color w:val="000000"/>
                      <w:sz w:val="22"/>
                      <w:szCs w:val="22"/>
                    </w:rPr>
                    <w:t>d</w:t>
                  </w:r>
                </w:p>
              </w:tc>
            </w:tr>
            <w:tr w:rsidR="0052333C" w:rsidRPr="002B22D5" w14:paraId="32069A01" w14:textId="77777777">
              <w:tc>
                <w:tcPr>
                  <w:tcW w:w="0" w:type="auto"/>
                  <w:tcMar>
                    <w:top w:w="30" w:type="dxa"/>
                    <w:left w:w="0" w:type="dxa"/>
                    <w:bottom w:w="30" w:type="dxa"/>
                    <w:right w:w="0" w:type="dxa"/>
                  </w:tcMar>
                </w:tcPr>
                <w:p w14:paraId="4063B4AD" w14:textId="55DA9EF1" w:rsidR="0052333C" w:rsidRPr="002B22D5" w:rsidRDefault="00200CB7" w:rsidP="0052333C">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52333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C173986" w14:textId="3ED1DEAA" w:rsidR="0052333C" w:rsidRPr="002B22D5" w:rsidRDefault="0052333C" w:rsidP="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04DF796C" w14:textId="77777777" w:rsidR="00E30F01" w:rsidRPr="002B22D5" w:rsidRDefault="00E30F01"/>
        </w:tc>
      </w:tr>
    </w:tbl>
    <w:p w14:paraId="5422BC9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B878D63" w14:textId="77777777">
        <w:tc>
          <w:tcPr>
            <w:tcW w:w="5000" w:type="pct"/>
            <w:tcMar>
              <w:top w:w="0" w:type="dxa"/>
              <w:left w:w="0" w:type="dxa"/>
              <w:bottom w:w="0" w:type="dxa"/>
              <w:right w:w="0" w:type="dxa"/>
            </w:tcMar>
            <w:vAlign w:val="center"/>
          </w:tcPr>
          <w:p w14:paraId="53AAD915"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lastRenderedPageBreak/>
              <w:t>32. The characteristics of GUI controls such as buttons and text boxes can be set using the ____ window in the Visual Studio IDE.​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708"/>
            </w:tblGrid>
            <w:tr w:rsidR="00E30F01" w:rsidRPr="002B22D5" w14:paraId="6CE9ED47" w14:textId="77777777">
              <w:tc>
                <w:tcPr>
                  <w:tcW w:w="400" w:type="dxa"/>
                  <w:tcMar>
                    <w:top w:w="0" w:type="dxa"/>
                    <w:left w:w="0" w:type="dxa"/>
                    <w:bottom w:w="0" w:type="dxa"/>
                    <w:right w:w="0" w:type="dxa"/>
                  </w:tcMar>
                </w:tcPr>
                <w:p w14:paraId="5C56D2B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9DFB43E"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612739B" w14:textId="77777777" w:rsidR="00E30F01" w:rsidRPr="002B22D5" w:rsidRDefault="000E70FC">
                  <w:pPr>
                    <w:pStyle w:val="p"/>
                  </w:pPr>
                  <w:r w:rsidRPr="002B22D5">
                    <w:rPr>
                      <w:rFonts w:ascii="Times New Roman" w:eastAsia="Times New Roman" w:hAnsi="Times New Roman" w:cs="Times New Roman"/>
                      <w:color w:val="000000"/>
                      <w:sz w:val="22"/>
                      <w:szCs w:val="22"/>
                    </w:rPr>
                    <w:t>​Characteristics</w:t>
                  </w:r>
                </w:p>
              </w:tc>
            </w:tr>
            <w:tr w:rsidR="00E30F01" w:rsidRPr="002B22D5" w14:paraId="6E381A2A" w14:textId="77777777">
              <w:tc>
                <w:tcPr>
                  <w:tcW w:w="400" w:type="dxa"/>
                  <w:tcMar>
                    <w:top w:w="0" w:type="dxa"/>
                    <w:left w:w="0" w:type="dxa"/>
                    <w:bottom w:w="0" w:type="dxa"/>
                    <w:right w:w="0" w:type="dxa"/>
                  </w:tcMar>
                </w:tcPr>
                <w:p w14:paraId="6540B32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E26C53F"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06A046A" w14:textId="77777777" w:rsidR="00E30F01" w:rsidRPr="002B22D5" w:rsidRDefault="000E70FC">
                  <w:pPr>
                    <w:pStyle w:val="p"/>
                  </w:pPr>
                  <w:r w:rsidRPr="002B22D5">
                    <w:rPr>
                      <w:rFonts w:ascii="Times New Roman" w:eastAsia="Times New Roman" w:hAnsi="Times New Roman" w:cs="Times New Roman"/>
                      <w:color w:val="000000"/>
                      <w:sz w:val="22"/>
                      <w:szCs w:val="22"/>
                    </w:rPr>
                    <w:t>​Attributes</w:t>
                  </w:r>
                </w:p>
              </w:tc>
            </w:tr>
            <w:tr w:rsidR="00E30F01" w:rsidRPr="002B22D5" w14:paraId="79DE44C9" w14:textId="77777777">
              <w:tc>
                <w:tcPr>
                  <w:tcW w:w="400" w:type="dxa"/>
                  <w:tcMar>
                    <w:top w:w="0" w:type="dxa"/>
                    <w:left w:w="0" w:type="dxa"/>
                    <w:bottom w:w="0" w:type="dxa"/>
                    <w:right w:w="0" w:type="dxa"/>
                  </w:tcMar>
                </w:tcPr>
                <w:p w14:paraId="7950BE4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9A0C845"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82FB923" w14:textId="77777777" w:rsidR="00E30F01" w:rsidRPr="002B22D5" w:rsidRDefault="000E70FC">
                  <w:pPr>
                    <w:pStyle w:val="p"/>
                  </w:pPr>
                  <w:r w:rsidRPr="002B22D5">
                    <w:rPr>
                      <w:rFonts w:ascii="Times New Roman" w:eastAsia="Times New Roman" w:hAnsi="Times New Roman" w:cs="Times New Roman"/>
                      <w:color w:val="000000"/>
                      <w:sz w:val="22"/>
                      <w:szCs w:val="22"/>
                    </w:rPr>
                    <w:t>​Properties</w:t>
                  </w:r>
                </w:p>
              </w:tc>
            </w:tr>
            <w:tr w:rsidR="00E30F01" w:rsidRPr="002B22D5" w14:paraId="3F89BD59" w14:textId="77777777">
              <w:tc>
                <w:tcPr>
                  <w:tcW w:w="400" w:type="dxa"/>
                  <w:tcMar>
                    <w:top w:w="0" w:type="dxa"/>
                    <w:left w:w="0" w:type="dxa"/>
                    <w:bottom w:w="0" w:type="dxa"/>
                    <w:right w:w="0" w:type="dxa"/>
                  </w:tcMar>
                </w:tcPr>
                <w:p w14:paraId="5F01C16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164E23B"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647E785" w14:textId="77777777" w:rsidR="00E30F01" w:rsidRPr="002B22D5" w:rsidRDefault="000E70FC">
                  <w:pPr>
                    <w:pStyle w:val="p"/>
                  </w:pPr>
                  <w:r w:rsidRPr="002B22D5">
                    <w:rPr>
                      <w:rFonts w:ascii="Times New Roman" w:eastAsia="Times New Roman" w:hAnsi="Times New Roman" w:cs="Times New Roman"/>
                      <w:color w:val="000000"/>
                      <w:sz w:val="22"/>
                      <w:szCs w:val="22"/>
                    </w:rPr>
                    <w:t>​Values</w:t>
                  </w:r>
                </w:p>
              </w:tc>
            </w:tr>
          </w:tbl>
          <w:p w14:paraId="2231C5B1"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289364BE" w14:textId="77777777">
              <w:tc>
                <w:tcPr>
                  <w:tcW w:w="0" w:type="auto"/>
                  <w:tcMar>
                    <w:top w:w="30" w:type="dxa"/>
                    <w:left w:w="0" w:type="dxa"/>
                    <w:bottom w:w="30" w:type="dxa"/>
                    <w:right w:w="0" w:type="dxa"/>
                  </w:tcMar>
                </w:tcPr>
                <w:p w14:paraId="6A79E047"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09E00D9" w14:textId="77777777" w:rsidR="00E30F01" w:rsidRPr="002B22D5" w:rsidRDefault="000E70FC">
                  <w:r w:rsidRPr="002B22D5">
                    <w:rPr>
                      <w:rFonts w:ascii="Times New Roman" w:eastAsia="Times New Roman" w:hAnsi="Times New Roman" w:cs="Times New Roman"/>
                      <w:color w:val="000000"/>
                      <w:sz w:val="22"/>
                      <w:szCs w:val="22"/>
                    </w:rPr>
                    <w:t>c</w:t>
                  </w:r>
                </w:p>
              </w:tc>
            </w:tr>
            <w:tr w:rsidR="0052333C" w:rsidRPr="002B22D5" w14:paraId="3885B15F" w14:textId="77777777">
              <w:tc>
                <w:tcPr>
                  <w:tcW w:w="0" w:type="auto"/>
                  <w:tcMar>
                    <w:top w:w="30" w:type="dxa"/>
                    <w:left w:w="0" w:type="dxa"/>
                    <w:bottom w:w="30" w:type="dxa"/>
                    <w:right w:w="0" w:type="dxa"/>
                  </w:tcMar>
                </w:tcPr>
                <w:p w14:paraId="4A369C28" w14:textId="67EF06BE" w:rsidR="0052333C" w:rsidRPr="002B22D5" w:rsidRDefault="00200CB7" w:rsidP="0052333C">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52333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C118E1D" w14:textId="41FE7EA3" w:rsidR="0052333C" w:rsidRPr="002B22D5" w:rsidRDefault="0052333C" w:rsidP="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624EFE88" w14:textId="77777777" w:rsidR="00E30F01" w:rsidRPr="002B22D5" w:rsidRDefault="00E30F01"/>
        </w:tc>
      </w:tr>
    </w:tbl>
    <w:p w14:paraId="6A47CA9B"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A8FBF46" w14:textId="53F9C06C">
        <w:tc>
          <w:tcPr>
            <w:tcW w:w="5000" w:type="pct"/>
            <w:tcMar>
              <w:top w:w="0" w:type="dxa"/>
              <w:left w:w="0" w:type="dxa"/>
              <w:bottom w:w="0" w:type="dxa"/>
              <w:right w:w="0" w:type="dxa"/>
            </w:tcMar>
            <w:vAlign w:val="center"/>
          </w:tcPr>
          <w:p w14:paraId="5F348CA0" w14:textId="2F9FE81A"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33. </w:t>
            </w:r>
            <w:r w:rsidR="00CD57BE" w:rsidRPr="002B22D5">
              <w:rPr>
                <w:rFonts w:ascii="Times New Roman" w:eastAsia="Times New Roman" w:hAnsi="Times New Roman" w:cs="Times New Roman"/>
                <w:color w:val="000000"/>
                <w:sz w:val="22"/>
                <w:szCs w:val="22"/>
              </w:rPr>
              <w:t xml:space="preserve">Visual Studio Code is an IDE that supports </w:t>
            </w:r>
            <w:r w:rsidRPr="002B22D5">
              <w:rPr>
                <w:rFonts w:ascii="Times New Roman" w:eastAsia="Times New Roman" w:hAnsi="Times New Roman" w:cs="Times New Roman"/>
                <w:color w:val="000000"/>
                <w:sz w:val="22"/>
                <w:szCs w:val="22"/>
              </w:rPr>
              <w:t>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824"/>
            </w:tblGrid>
            <w:tr w:rsidR="00E30F01" w:rsidRPr="002B22D5" w14:paraId="21F1505E" w14:textId="6720603E">
              <w:tc>
                <w:tcPr>
                  <w:tcW w:w="400" w:type="dxa"/>
                  <w:tcMar>
                    <w:top w:w="0" w:type="dxa"/>
                    <w:left w:w="0" w:type="dxa"/>
                    <w:bottom w:w="0" w:type="dxa"/>
                    <w:right w:w="0" w:type="dxa"/>
                  </w:tcMar>
                </w:tcPr>
                <w:p w14:paraId="7E03BAAD" w14:textId="5B92F776"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01D75E8" w14:textId="2CE66BA9"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5413740" w14:textId="2497FA19" w:rsidR="00E30F01" w:rsidRPr="002B22D5" w:rsidRDefault="000E70FC">
                  <w:pPr>
                    <w:pStyle w:val="p"/>
                  </w:pPr>
                  <w:r w:rsidRPr="002B22D5">
                    <w:rPr>
                      <w:rFonts w:ascii="Times New Roman" w:eastAsia="Times New Roman" w:hAnsi="Times New Roman" w:cs="Times New Roman"/>
                      <w:color w:val="000000"/>
                      <w:sz w:val="22"/>
                      <w:szCs w:val="22"/>
                    </w:rPr>
                    <w:t>​</w:t>
                  </w:r>
                  <w:r w:rsidR="00CD57BE" w:rsidRPr="002B22D5">
                    <w:rPr>
                      <w:rFonts w:ascii="Times New Roman" w:eastAsia="Times New Roman" w:hAnsi="Times New Roman" w:cs="Times New Roman"/>
                      <w:color w:val="000000"/>
                      <w:sz w:val="22"/>
                      <w:szCs w:val="22"/>
                    </w:rPr>
                    <w:t>C++</w:t>
                  </w:r>
                </w:p>
              </w:tc>
            </w:tr>
            <w:tr w:rsidR="00E30F01" w:rsidRPr="002B22D5" w14:paraId="1AD38819" w14:textId="776F5E82">
              <w:tc>
                <w:tcPr>
                  <w:tcW w:w="400" w:type="dxa"/>
                  <w:tcMar>
                    <w:top w:w="0" w:type="dxa"/>
                    <w:left w:w="0" w:type="dxa"/>
                    <w:bottom w:w="0" w:type="dxa"/>
                    <w:right w:w="0" w:type="dxa"/>
                  </w:tcMar>
                </w:tcPr>
                <w:p w14:paraId="41A4EFE1" w14:textId="3B2AF10F"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F935A62" w14:textId="26DCA050"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2FF6508" w14:textId="756263F3" w:rsidR="00E30F01" w:rsidRPr="002B22D5" w:rsidRDefault="000E70FC">
                  <w:pPr>
                    <w:pStyle w:val="p"/>
                  </w:pPr>
                  <w:r w:rsidRPr="002B22D5">
                    <w:rPr>
                      <w:rFonts w:ascii="Times New Roman" w:eastAsia="Times New Roman" w:hAnsi="Times New Roman" w:cs="Times New Roman"/>
                      <w:color w:val="000000"/>
                      <w:sz w:val="22"/>
                      <w:szCs w:val="22"/>
                    </w:rPr>
                    <w:t>​</w:t>
                  </w:r>
                  <w:r w:rsidR="00CD57BE" w:rsidRPr="002B22D5">
                    <w:rPr>
                      <w:rFonts w:ascii="Times New Roman" w:eastAsia="Times New Roman" w:hAnsi="Times New Roman" w:cs="Times New Roman"/>
                      <w:color w:val="000000"/>
                      <w:sz w:val="22"/>
                      <w:szCs w:val="22"/>
                    </w:rPr>
                    <w:t>C#</w:t>
                  </w:r>
                </w:p>
              </w:tc>
            </w:tr>
            <w:tr w:rsidR="00E30F01" w:rsidRPr="002B22D5" w14:paraId="6C80B0DD" w14:textId="35A73F1E">
              <w:tc>
                <w:tcPr>
                  <w:tcW w:w="400" w:type="dxa"/>
                  <w:tcMar>
                    <w:top w:w="0" w:type="dxa"/>
                    <w:left w:w="0" w:type="dxa"/>
                    <w:bottom w:w="0" w:type="dxa"/>
                    <w:right w:w="0" w:type="dxa"/>
                  </w:tcMar>
                </w:tcPr>
                <w:p w14:paraId="4018F6A9" w14:textId="66EF02B5"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8BB7821" w14:textId="2D0C3105"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AFC4F72" w14:textId="7B8A4469" w:rsidR="00E30F01" w:rsidRPr="002B22D5" w:rsidRDefault="000E70FC">
                  <w:pPr>
                    <w:pStyle w:val="p"/>
                  </w:pPr>
                  <w:r w:rsidRPr="002B22D5">
                    <w:rPr>
                      <w:rFonts w:ascii="Times New Roman" w:eastAsia="Times New Roman" w:hAnsi="Times New Roman" w:cs="Times New Roman"/>
                      <w:color w:val="000000"/>
                      <w:sz w:val="22"/>
                      <w:szCs w:val="22"/>
                    </w:rPr>
                    <w:t>​</w:t>
                  </w:r>
                  <w:r w:rsidR="00CD57BE" w:rsidRPr="002B22D5">
                    <w:rPr>
                      <w:rFonts w:ascii="Times New Roman" w:eastAsia="Times New Roman" w:hAnsi="Times New Roman" w:cs="Times New Roman"/>
                      <w:color w:val="000000"/>
                      <w:sz w:val="22"/>
                      <w:szCs w:val="22"/>
                    </w:rPr>
                    <w:t>Python</w:t>
                  </w:r>
                </w:p>
              </w:tc>
            </w:tr>
            <w:tr w:rsidR="00E30F01" w:rsidRPr="002B22D5" w14:paraId="78A40403" w14:textId="54A77BA6">
              <w:tc>
                <w:tcPr>
                  <w:tcW w:w="400" w:type="dxa"/>
                  <w:tcMar>
                    <w:top w:w="0" w:type="dxa"/>
                    <w:left w:w="0" w:type="dxa"/>
                    <w:bottom w:w="0" w:type="dxa"/>
                    <w:right w:w="0" w:type="dxa"/>
                  </w:tcMar>
                </w:tcPr>
                <w:p w14:paraId="200DF038" w14:textId="1DAA3B39"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1C55767" w14:textId="1955D1CC"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AB6FA10" w14:textId="026F6F3A" w:rsidR="00E30F01" w:rsidRPr="002B22D5" w:rsidRDefault="000E70FC">
                  <w:pPr>
                    <w:pStyle w:val="p"/>
                  </w:pPr>
                  <w:r w:rsidRPr="002B22D5">
                    <w:rPr>
                      <w:rFonts w:ascii="Times New Roman" w:eastAsia="Times New Roman" w:hAnsi="Times New Roman" w:cs="Times New Roman"/>
                      <w:color w:val="000000"/>
                      <w:sz w:val="22"/>
                      <w:szCs w:val="22"/>
                    </w:rPr>
                    <w:t>​</w:t>
                  </w:r>
                  <w:r w:rsidR="00CD57BE" w:rsidRPr="002B22D5">
                    <w:rPr>
                      <w:rFonts w:ascii="Times New Roman" w:eastAsia="Times New Roman" w:hAnsi="Times New Roman" w:cs="Times New Roman"/>
                      <w:color w:val="000000"/>
                      <w:sz w:val="22"/>
                      <w:szCs w:val="22"/>
                    </w:rPr>
                    <w:t>All of the above</w:t>
                  </w:r>
                </w:p>
              </w:tc>
            </w:tr>
          </w:tbl>
          <w:p w14:paraId="473ADCE1" w14:textId="383F7582"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1B67CBE2" w14:textId="63E36BC0">
              <w:tc>
                <w:tcPr>
                  <w:tcW w:w="0" w:type="auto"/>
                  <w:tcMar>
                    <w:top w:w="30" w:type="dxa"/>
                    <w:left w:w="0" w:type="dxa"/>
                    <w:bottom w:w="30" w:type="dxa"/>
                    <w:right w:w="0" w:type="dxa"/>
                  </w:tcMar>
                </w:tcPr>
                <w:p w14:paraId="38386BE5" w14:textId="0F3BABE3"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79006F5" w14:textId="080AB9F3" w:rsidR="00E30F01" w:rsidRPr="002B22D5" w:rsidRDefault="00CD57BE">
                  <w:r w:rsidRPr="002B22D5">
                    <w:rPr>
                      <w:rFonts w:ascii="Times New Roman" w:eastAsia="Times New Roman" w:hAnsi="Times New Roman" w:cs="Times New Roman"/>
                      <w:color w:val="000000"/>
                      <w:sz w:val="22"/>
                      <w:szCs w:val="22"/>
                    </w:rPr>
                    <w:t>d</w:t>
                  </w:r>
                </w:p>
              </w:tc>
            </w:tr>
            <w:tr w:rsidR="00CD57BE" w:rsidRPr="002B22D5" w14:paraId="227CDDF2" w14:textId="77777777">
              <w:tc>
                <w:tcPr>
                  <w:tcW w:w="0" w:type="auto"/>
                  <w:tcMar>
                    <w:top w:w="30" w:type="dxa"/>
                    <w:left w:w="0" w:type="dxa"/>
                    <w:bottom w:w="30" w:type="dxa"/>
                    <w:right w:w="0" w:type="dxa"/>
                  </w:tcMar>
                </w:tcPr>
                <w:p w14:paraId="7692C6CC" w14:textId="33F9C4B2" w:rsidR="00CD57BE"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CD57BE"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7E18A20" w14:textId="50B4AE59" w:rsidR="00CD57BE" w:rsidRPr="002B22D5" w:rsidRDefault="00CD57B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2535C33D" w14:textId="37D07A8A" w:rsidR="00E30F01" w:rsidRPr="002B22D5" w:rsidRDefault="00E30F01"/>
        </w:tc>
      </w:tr>
    </w:tbl>
    <w:p w14:paraId="17A9982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1D19A70" w14:textId="77777777">
        <w:tc>
          <w:tcPr>
            <w:tcW w:w="5000" w:type="pct"/>
            <w:tcMar>
              <w:top w:w="0" w:type="dxa"/>
              <w:left w:w="0" w:type="dxa"/>
              <w:bottom w:w="0" w:type="dxa"/>
              <w:right w:w="0" w:type="dxa"/>
            </w:tcMar>
            <w:vAlign w:val="center"/>
          </w:tcPr>
          <w:p w14:paraId="603FD594"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34. ____ is a language that can be used in Visual Studio.​</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62"/>
            </w:tblGrid>
            <w:tr w:rsidR="00E30F01" w:rsidRPr="002B22D5" w14:paraId="5C6D2874" w14:textId="77777777">
              <w:tc>
                <w:tcPr>
                  <w:tcW w:w="400" w:type="dxa"/>
                  <w:tcMar>
                    <w:top w:w="0" w:type="dxa"/>
                    <w:left w:w="0" w:type="dxa"/>
                    <w:bottom w:w="0" w:type="dxa"/>
                    <w:right w:w="0" w:type="dxa"/>
                  </w:tcMar>
                </w:tcPr>
                <w:p w14:paraId="0BF189C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C403AB0"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7185B23" w14:textId="77777777" w:rsidR="00E30F01" w:rsidRPr="002B22D5" w:rsidRDefault="000E70FC">
                  <w:pPr>
                    <w:pStyle w:val="p"/>
                  </w:pPr>
                  <w:r w:rsidRPr="002B22D5">
                    <w:rPr>
                      <w:rFonts w:ascii="Times New Roman" w:eastAsia="Times New Roman" w:hAnsi="Times New Roman" w:cs="Times New Roman"/>
                      <w:color w:val="000000"/>
                      <w:sz w:val="22"/>
                      <w:szCs w:val="22"/>
                    </w:rPr>
                    <w:t>​Fortran</w:t>
                  </w:r>
                </w:p>
              </w:tc>
            </w:tr>
            <w:tr w:rsidR="00E30F01" w:rsidRPr="002B22D5" w14:paraId="58A5D40E" w14:textId="77777777">
              <w:tc>
                <w:tcPr>
                  <w:tcW w:w="400" w:type="dxa"/>
                  <w:tcMar>
                    <w:top w:w="0" w:type="dxa"/>
                    <w:left w:w="0" w:type="dxa"/>
                    <w:bottom w:w="0" w:type="dxa"/>
                    <w:right w:w="0" w:type="dxa"/>
                  </w:tcMar>
                </w:tcPr>
                <w:p w14:paraId="62B5C2B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1FB680D"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4D3B3CE" w14:textId="77777777" w:rsidR="00E30F01" w:rsidRPr="002B22D5" w:rsidRDefault="000E70FC">
                  <w:pPr>
                    <w:pStyle w:val="p"/>
                  </w:pPr>
                  <w:r w:rsidRPr="002B22D5">
                    <w:rPr>
                      <w:rFonts w:ascii="Times New Roman" w:eastAsia="Times New Roman" w:hAnsi="Times New Roman" w:cs="Times New Roman"/>
                      <w:color w:val="000000"/>
                      <w:sz w:val="22"/>
                      <w:szCs w:val="22"/>
                    </w:rPr>
                    <w:t>​Visual F#</w:t>
                  </w:r>
                </w:p>
              </w:tc>
            </w:tr>
            <w:tr w:rsidR="00E30F01" w:rsidRPr="002B22D5" w14:paraId="3ECC1A2D" w14:textId="77777777">
              <w:tc>
                <w:tcPr>
                  <w:tcW w:w="400" w:type="dxa"/>
                  <w:tcMar>
                    <w:top w:w="0" w:type="dxa"/>
                    <w:left w:w="0" w:type="dxa"/>
                    <w:bottom w:w="0" w:type="dxa"/>
                    <w:right w:w="0" w:type="dxa"/>
                  </w:tcMar>
                </w:tcPr>
                <w:p w14:paraId="6CC4FE5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C5E46F7"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27D55935" w14:textId="77777777" w:rsidR="00E30F01" w:rsidRPr="002B22D5" w:rsidRDefault="000E70FC">
                  <w:pPr>
                    <w:pStyle w:val="p"/>
                  </w:pPr>
                  <w:r w:rsidRPr="002B22D5">
                    <w:rPr>
                      <w:rFonts w:ascii="Times New Roman" w:eastAsia="Times New Roman" w:hAnsi="Times New Roman" w:cs="Times New Roman"/>
                      <w:color w:val="000000"/>
                      <w:sz w:val="22"/>
                      <w:szCs w:val="22"/>
                    </w:rPr>
                    <w:t>​Lisp</w:t>
                  </w:r>
                </w:p>
              </w:tc>
            </w:tr>
            <w:tr w:rsidR="00E30F01" w:rsidRPr="002B22D5" w14:paraId="4941B424" w14:textId="77777777">
              <w:tc>
                <w:tcPr>
                  <w:tcW w:w="400" w:type="dxa"/>
                  <w:tcMar>
                    <w:top w:w="0" w:type="dxa"/>
                    <w:left w:w="0" w:type="dxa"/>
                    <w:bottom w:w="0" w:type="dxa"/>
                    <w:right w:w="0" w:type="dxa"/>
                  </w:tcMar>
                </w:tcPr>
                <w:p w14:paraId="3714F49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9F8CA5B"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877DC0E" w14:textId="77777777" w:rsidR="00E30F01" w:rsidRPr="002B22D5" w:rsidRDefault="000E70FC">
                  <w:pPr>
                    <w:pStyle w:val="p"/>
                  </w:pPr>
                  <w:r w:rsidRPr="002B22D5">
                    <w:rPr>
                      <w:rFonts w:ascii="Times New Roman" w:eastAsia="Times New Roman" w:hAnsi="Times New Roman" w:cs="Times New Roman"/>
                      <w:color w:val="000000"/>
                      <w:sz w:val="22"/>
                      <w:szCs w:val="22"/>
                    </w:rPr>
                    <w:t>​COBOL</w:t>
                  </w:r>
                </w:p>
              </w:tc>
            </w:tr>
          </w:tbl>
          <w:p w14:paraId="78A8A59D"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218"/>
            </w:tblGrid>
            <w:tr w:rsidR="00E30F01" w:rsidRPr="002B22D5" w14:paraId="3332094F" w14:textId="77777777">
              <w:tc>
                <w:tcPr>
                  <w:tcW w:w="0" w:type="auto"/>
                  <w:tcMar>
                    <w:top w:w="30" w:type="dxa"/>
                    <w:left w:w="0" w:type="dxa"/>
                    <w:bottom w:w="30" w:type="dxa"/>
                    <w:right w:w="0" w:type="dxa"/>
                  </w:tcMar>
                </w:tcPr>
                <w:p w14:paraId="78E65E62"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8BFDA9A" w14:textId="77777777" w:rsidR="00E30F01" w:rsidRPr="002B22D5" w:rsidRDefault="000E70FC">
                  <w:r w:rsidRPr="002B22D5">
                    <w:rPr>
                      <w:rFonts w:ascii="Times New Roman" w:eastAsia="Times New Roman" w:hAnsi="Times New Roman" w:cs="Times New Roman"/>
                      <w:color w:val="000000"/>
                      <w:sz w:val="22"/>
                      <w:szCs w:val="22"/>
                    </w:rPr>
                    <w:t>b</w:t>
                  </w:r>
                </w:p>
              </w:tc>
            </w:tr>
            <w:tr w:rsidR="003C106C" w:rsidRPr="002B22D5" w14:paraId="60469332" w14:textId="77777777">
              <w:tc>
                <w:tcPr>
                  <w:tcW w:w="0" w:type="auto"/>
                  <w:tcMar>
                    <w:top w:w="30" w:type="dxa"/>
                    <w:left w:w="0" w:type="dxa"/>
                    <w:bottom w:w="30" w:type="dxa"/>
                    <w:right w:w="0" w:type="dxa"/>
                  </w:tcMar>
                </w:tcPr>
                <w:p w14:paraId="23FD2AF7" w14:textId="29FAA5BA"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2660E7C" w14:textId="615CB4A3" w:rsidR="003C106C" w:rsidRPr="002B22D5" w:rsidRDefault="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Programming Languages</w:t>
                  </w:r>
                </w:p>
              </w:tc>
            </w:tr>
          </w:tbl>
          <w:p w14:paraId="613ED080" w14:textId="77777777" w:rsidR="00E30F01" w:rsidRPr="002B22D5" w:rsidRDefault="00E30F01"/>
        </w:tc>
      </w:tr>
    </w:tbl>
    <w:p w14:paraId="211E8FA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4364936" w14:textId="77777777">
        <w:tc>
          <w:tcPr>
            <w:tcW w:w="5000" w:type="pct"/>
            <w:tcMar>
              <w:top w:w="0" w:type="dxa"/>
              <w:left w:w="0" w:type="dxa"/>
              <w:bottom w:w="0" w:type="dxa"/>
              <w:right w:w="0" w:type="dxa"/>
            </w:tcMar>
            <w:vAlign w:val="center"/>
          </w:tcPr>
          <w:p w14:paraId="2C79F91F"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35. One of the most widely used programming languages in the world is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519"/>
            </w:tblGrid>
            <w:tr w:rsidR="00E30F01" w:rsidRPr="002B22D5" w14:paraId="54899D11" w14:textId="77777777">
              <w:tc>
                <w:tcPr>
                  <w:tcW w:w="400" w:type="dxa"/>
                  <w:tcMar>
                    <w:top w:w="0" w:type="dxa"/>
                    <w:left w:w="0" w:type="dxa"/>
                    <w:bottom w:w="0" w:type="dxa"/>
                    <w:right w:w="0" w:type="dxa"/>
                  </w:tcMar>
                </w:tcPr>
                <w:p w14:paraId="5E56F2F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8B43D0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59732EE" w14:textId="77777777" w:rsidR="00E30F01" w:rsidRPr="002B22D5" w:rsidRDefault="000E70FC">
                  <w:pPr>
                    <w:pStyle w:val="p"/>
                  </w:pPr>
                  <w:r w:rsidRPr="002B22D5">
                    <w:rPr>
                      <w:rFonts w:ascii="Times New Roman" w:eastAsia="Times New Roman" w:hAnsi="Times New Roman" w:cs="Times New Roman"/>
                      <w:color w:val="000000"/>
                      <w:sz w:val="22"/>
                      <w:szCs w:val="22"/>
                    </w:rPr>
                    <w:t>​Pascal</w:t>
                  </w:r>
                </w:p>
              </w:tc>
            </w:tr>
            <w:tr w:rsidR="00E30F01" w:rsidRPr="002B22D5" w14:paraId="3D7B17B1" w14:textId="77777777">
              <w:tc>
                <w:tcPr>
                  <w:tcW w:w="400" w:type="dxa"/>
                  <w:tcMar>
                    <w:top w:w="0" w:type="dxa"/>
                    <w:left w:w="0" w:type="dxa"/>
                    <w:bottom w:w="0" w:type="dxa"/>
                    <w:right w:w="0" w:type="dxa"/>
                  </w:tcMar>
                </w:tcPr>
                <w:p w14:paraId="3E5B6F6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4CD1D7A"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BF0BC77" w14:textId="77777777" w:rsidR="00E30F01" w:rsidRPr="002B22D5" w:rsidRDefault="000E70FC">
                  <w:pPr>
                    <w:pStyle w:val="p"/>
                  </w:pPr>
                  <w:r w:rsidRPr="002B22D5">
                    <w:rPr>
                      <w:rFonts w:ascii="Times New Roman" w:eastAsia="Times New Roman" w:hAnsi="Times New Roman" w:cs="Times New Roman"/>
                      <w:color w:val="000000"/>
                      <w:sz w:val="22"/>
                      <w:szCs w:val="22"/>
                    </w:rPr>
                    <w:t>​BASIC</w:t>
                  </w:r>
                </w:p>
              </w:tc>
            </w:tr>
            <w:tr w:rsidR="00E30F01" w:rsidRPr="002B22D5" w14:paraId="4C00E559" w14:textId="77777777">
              <w:tc>
                <w:tcPr>
                  <w:tcW w:w="400" w:type="dxa"/>
                  <w:tcMar>
                    <w:top w:w="0" w:type="dxa"/>
                    <w:left w:w="0" w:type="dxa"/>
                    <w:bottom w:w="0" w:type="dxa"/>
                    <w:right w:w="0" w:type="dxa"/>
                  </w:tcMar>
                </w:tcPr>
                <w:p w14:paraId="3648C1C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03FFA3E"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16FE068" w14:textId="77777777" w:rsidR="00E30F01" w:rsidRPr="002B22D5" w:rsidRDefault="000E70FC">
                  <w:pPr>
                    <w:pStyle w:val="p"/>
                  </w:pPr>
                  <w:r w:rsidRPr="002B22D5">
                    <w:rPr>
                      <w:rFonts w:ascii="Times New Roman" w:eastAsia="Times New Roman" w:hAnsi="Times New Roman" w:cs="Times New Roman"/>
                      <w:color w:val="000000"/>
                      <w:sz w:val="22"/>
                      <w:szCs w:val="22"/>
                    </w:rPr>
                    <w:t>​Fortran</w:t>
                  </w:r>
                </w:p>
              </w:tc>
            </w:tr>
            <w:tr w:rsidR="00E30F01" w:rsidRPr="002B22D5" w14:paraId="2E1AC184" w14:textId="77777777">
              <w:tc>
                <w:tcPr>
                  <w:tcW w:w="400" w:type="dxa"/>
                  <w:tcMar>
                    <w:top w:w="0" w:type="dxa"/>
                    <w:left w:w="0" w:type="dxa"/>
                    <w:bottom w:w="0" w:type="dxa"/>
                    <w:right w:w="0" w:type="dxa"/>
                  </w:tcMar>
                </w:tcPr>
                <w:p w14:paraId="596B72E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A24E802"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4E55C82" w14:textId="77777777" w:rsidR="00E30F01" w:rsidRPr="002B22D5" w:rsidRDefault="000E70FC">
                  <w:pPr>
                    <w:pStyle w:val="p"/>
                  </w:pPr>
                  <w:r w:rsidRPr="002B22D5">
                    <w:rPr>
                      <w:rFonts w:ascii="Times New Roman" w:eastAsia="Times New Roman" w:hAnsi="Times New Roman" w:cs="Times New Roman"/>
                      <w:color w:val="000000"/>
                      <w:sz w:val="22"/>
                      <w:szCs w:val="22"/>
                    </w:rPr>
                    <w:t>​Visual Basic</w:t>
                  </w:r>
                </w:p>
              </w:tc>
            </w:tr>
          </w:tbl>
          <w:p w14:paraId="537EBA12"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218"/>
            </w:tblGrid>
            <w:tr w:rsidR="00E30F01" w:rsidRPr="002B22D5" w14:paraId="723ED0CA" w14:textId="77777777">
              <w:tc>
                <w:tcPr>
                  <w:tcW w:w="0" w:type="auto"/>
                  <w:tcMar>
                    <w:top w:w="30" w:type="dxa"/>
                    <w:left w:w="0" w:type="dxa"/>
                    <w:bottom w:w="30" w:type="dxa"/>
                    <w:right w:w="0" w:type="dxa"/>
                  </w:tcMar>
                </w:tcPr>
                <w:p w14:paraId="3FB52B9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4552A27" w14:textId="77777777" w:rsidR="00E30F01" w:rsidRPr="002B22D5" w:rsidRDefault="000E70FC">
                  <w:r w:rsidRPr="002B22D5">
                    <w:rPr>
                      <w:rFonts w:ascii="Times New Roman" w:eastAsia="Times New Roman" w:hAnsi="Times New Roman" w:cs="Times New Roman"/>
                      <w:color w:val="000000"/>
                      <w:sz w:val="22"/>
                      <w:szCs w:val="22"/>
                    </w:rPr>
                    <w:t>d</w:t>
                  </w:r>
                </w:p>
              </w:tc>
            </w:tr>
            <w:tr w:rsidR="003C106C" w:rsidRPr="002B22D5" w14:paraId="6CDE025D" w14:textId="77777777">
              <w:tc>
                <w:tcPr>
                  <w:tcW w:w="0" w:type="auto"/>
                  <w:tcMar>
                    <w:top w:w="30" w:type="dxa"/>
                    <w:left w:w="0" w:type="dxa"/>
                    <w:bottom w:w="30" w:type="dxa"/>
                    <w:right w:w="0" w:type="dxa"/>
                  </w:tcMar>
                </w:tcPr>
                <w:p w14:paraId="31402D15" w14:textId="1F611D6B"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60E479D" w14:textId="4F902999" w:rsidR="003C106C" w:rsidRPr="002B22D5" w:rsidRDefault="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Programming Languages</w:t>
                  </w:r>
                </w:p>
              </w:tc>
            </w:tr>
          </w:tbl>
          <w:p w14:paraId="794B2E25" w14:textId="77777777" w:rsidR="00E30F01" w:rsidRPr="002B22D5" w:rsidRDefault="00E30F01"/>
        </w:tc>
      </w:tr>
    </w:tbl>
    <w:p w14:paraId="41A37B8D"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E48A8B4" w14:textId="77777777">
        <w:tc>
          <w:tcPr>
            <w:tcW w:w="5000" w:type="pct"/>
            <w:tcMar>
              <w:top w:w="0" w:type="dxa"/>
              <w:left w:w="0" w:type="dxa"/>
              <w:bottom w:w="0" w:type="dxa"/>
              <w:right w:w="0" w:type="dxa"/>
            </w:tcMar>
            <w:vAlign w:val="center"/>
          </w:tcPr>
          <w:p w14:paraId="37C7AF62"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36. The ____ provides tools and processes developers can use to produce and run programs.​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952"/>
            </w:tblGrid>
            <w:tr w:rsidR="00E30F01" w:rsidRPr="002B22D5" w14:paraId="205E67F7" w14:textId="77777777">
              <w:tc>
                <w:tcPr>
                  <w:tcW w:w="400" w:type="dxa"/>
                  <w:tcMar>
                    <w:top w:w="0" w:type="dxa"/>
                    <w:left w:w="0" w:type="dxa"/>
                    <w:bottom w:w="0" w:type="dxa"/>
                    <w:right w:w="0" w:type="dxa"/>
                  </w:tcMar>
                </w:tcPr>
                <w:p w14:paraId="02A0104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19E41AC"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F4A4C50" w14:textId="77777777" w:rsidR="00E30F01" w:rsidRPr="002B22D5" w:rsidRDefault="000E70FC">
                  <w:pPr>
                    <w:pStyle w:val="p"/>
                  </w:pPr>
                  <w:r w:rsidRPr="002B22D5">
                    <w:rPr>
                      <w:rFonts w:ascii="Times New Roman" w:eastAsia="Times New Roman" w:hAnsi="Times New Roman" w:cs="Times New Roman"/>
                      <w:color w:val="000000"/>
                      <w:sz w:val="22"/>
                      <w:szCs w:val="22"/>
                    </w:rPr>
                    <w:t>​SQL Server Set</w:t>
                  </w:r>
                </w:p>
              </w:tc>
            </w:tr>
            <w:tr w:rsidR="00E30F01" w:rsidRPr="002B22D5" w14:paraId="3E503A6A" w14:textId="77777777">
              <w:tc>
                <w:tcPr>
                  <w:tcW w:w="400" w:type="dxa"/>
                  <w:tcMar>
                    <w:top w:w="0" w:type="dxa"/>
                    <w:left w:w="0" w:type="dxa"/>
                    <w:bottom w:w="0" w:type="dxa"/>
                    <w:right w:w="0" w:type="dxa"/>
                  </w:tcMar>
                </w:tcPr>
                <w:p w14:paraId="60C72C7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401EB35"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8A93481" w14:textId="77777777" w:rsidR="00E30F01" w:rsidRPr="002B22D5" w:rsidRDefault="000E70FC">
                  <w:pPr>
                    <w:pStyle w:val="p"/>
                  </w:pPr>
                  <w:r w:rsidRPr="002B22D5">
                    <w:rPr>
                      <w:rFonts w:ascii="Times New Roman" w:eastAsia="Times New Roman" w:hAnsi="Times New Roman" w:cs="Times New Roman"/>
                      <w:color w:val="000000"/>
                      <w:sz w:val="22"/>
                      <w:szCs w:val="22"/>
                    </w:rPr>
                    <w:t>​.NET Framework</w:t>
                  </w:r>
                </w:p>
              </w:tc>
            </w:tr>
            <w:tr w:rsidR="00E30F01" w:rsidRPr="002B22D5" w14:paraId="00B7E139" w14:textId="77777777">
              <w:tc>
                <w:tcPr>
                  <w:tcW w:w="400" w:type="dxa"/>
                  <w:tcMar>
                    <w:top w:w="0" w:type="dxa"/>
                    <w:left w:w="0" w:type="dxa"/>
                    <w:bottom w:w="0" w:type="dxa"/>
                    <w:right w:w="0" w:type="dxa"/>
                  </w:tcMar>
                </w:tcPr>
                <w:p w14:paraId="26DDD08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6955A41"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AB44495" w14:textId="77777777" w:rsidR="00E30F01" w:rsidRPr="002B22D5" w:rsidRDefault="000E70FC">
                  <w:pPr>
                    <w:pStyle w:val="p"/>
                  </w:pPr>
                  <w:r w:rsidRPr="002B22D5">
                    <w:rPr>
                      <w:rFonts w:ascii="Times New Roman" w:eastAsia="Times New Roman" w:hAnsi="Times New Roman" w:cs="Times New Roman"/>
                      <w:color w:val="000000"/>
                      <w:sz w:val="22"/>
                      <w:szCs w:val="22"/>
                    </w:rPr>
                    <w:t>​Java Toolkit</w:t>
                  </w:r>
                </w:p>
              </w:tc>
            </w:tr>
            <w:tr w:rsidR="00E30F01" w:rsidRPr="002B22D5" w14:paraId="6CCF6496" w14:textId="77777777">
              <w:tc>
                <w:tcPr>
                  <w:tcW w:w="400" w:type="dxa"/>
                  <w:tcMar>
                    <w:top w:w="0" w:type="dxa"/>
                    <w:left w:w="0" w:type="dxa"/>
                    <w:bottom w:w="0" w:type="dxa"/>
                    <w:right w:w="0" w:type="dxa"/>
                  </w:tcMar>
                </w:tcPr>
                <w:p w14:paraId="2947FA1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950EDB0"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0BB4EEB" w14:textId="77777777" w:rsidR="00E30F01" w:rsidRPr="002B22D5" w:rsidRDefault="000E70FC">
                  <w:pPr>
                    <w:pStyle w:val="p"/>
                  </w:pPr>
                  <w:r w:rsidRPr="002B22D5">
                    <w:rPr>
                      <w:rFonts w:ascii="Times New Roman" w:eastAsia="Times New Roman" w:hAnsi="Times New Roman" w:cs="Times New Roman"/>
                      <w:color w:val="000000"/>
                      <w:sz w:val="22"/>
                      <w:szCs w:val="22"/>
                    </w:rPr>
                    <w:t>​both A and B</w:t>
                  </w:r>
                </w:p>
              </w:tc>
            </w:tr>
          </w:tbl>
          <w:p w14:paraId="6B52B8D0"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003A23A2" w14:textId="77777777">
              <w:tc>
                <w:tcPr>
                  <w:tcW w:w="0" w:type="auto"/>
                  <w:tcMar>
                    <w:top w:w="30" w:type="dxa"/>
                    <w:left w:w="0" w:type="dxa"/>
                    <w:bottom w:w="30" w:type="dxa"/>
                    <w:right w:w="0" w:type="dxa"/>
                  </w:tcMar>
                </w:tcPr>
                <w:p w14:paraId="5F88FA2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4F25881" w14:textId="77777777" w:rsidR="00E30F01" w:rsidRPr="002B22D5" w:rsidRDefault="000E70FC">
                  <w:r w:rsidRPr="002B22D5">
                    <w:rPr>
                      <w:rFonts w:ascii="Times New Roman" w:eastAsia="Times New Roman" w:hAnsi="Times New Roman" w:cs="Times New Roman"/>
                      <w:color w:val="000000"/>
                      <w:sz w:val="22"/>
                      <w:szCs w:val="22"/>
                    </w:rPr>
                    <w:t>b</w:t>
                  </w:r>
                </w:p>
              </w:tc>
            </w:tr>
            <w:tr w:rsidR="003C106C" w:rsidRPr="002B22D5" w14:paraId="279678E2" w14:textId="77777777">
              <w:tc>
                <w:tcPr>
                  <w:tcW w:w="0" w:type="auto"/>
                  <w:tcMar>
                    <w:top w:w="30" w:type="dxa"/>
                    <w:left w:w="0" w:type="dxa"/>
                    <w:bottom w:w="30" w:type="dxa"/>
                    <w:right w:w="0" w:type="dxa"/>
                  </w:tcMar>
                </w:tcPr>
                <w:p w14:paraId="71C5BB2B" w14:textId="05D04E90"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9AA5BF4" w14:textId="6C6A1823" w:rsidR="003C106C" w:rsidRPr="002B22D5" w:rsidRDefault="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3CE73E2A" w14:textId="77777777" w:rsidR="00E30F01" w:rsidRPr="002B22D5" w:rsidRDefault="00E30F01"/>
        </w:tc>
      </w:tr>
    </w:tbl>
    <w:p w14:paraId="147CB3E5"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E545925" w14:textId="77777777">
        <w:tc>
          <w:tcPr>
            <w:tcW w:w="5000" w:type="pct"/>
            <w:tcMar>
              <w:top w:w="0" w:type="dxa"/>
              <w:left w:w="0" w:type="dxa"/>
              <w:bottom w:w="0" w:type="dxa"/>
              <w:right w:w="0" w:type="dxa"/>
            </w:tcMar>
            <w:vAlign w:val="center"/>
          </w:tcPr>
          <w:p w14:paraId="0F0E1C01"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37. All of the following are major features of the .NET Framework 4.6 EXCEPT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3278"/>
            </w:tblGrid>
            <w:tr w:rsidR="00E30F01" w:rsidRPr="002B22D5" w14:paraId="095508E6" w14:textId="77777777">
              <w:tc>
                <w:tcPr>
                  <w:tcW w:w="400" w:type="dxa"/>
                  <w:tcMar>
                    <w:top w:w="0" w:type="dxa"/>
                    <w:left w:w="0" w:type="dxa"/>
                    <w:bottom w:w="0" w:type="dxa"/>
                    <w:right w:w="0" w:type="dxa"/>
                  </w:tcMar>
                </w:tcPr>
                <w:p w14:paraId="2B55149A" w14:textId="77777777" w:rsidR="00E30F01" w:rsidRPr="002B22D5" w:rsidRDefault="000E70FC">
                  <w:r w:rsidRPr="002B22D5">
                    <w:rPr>
                      <w:color w:val="000000"/>
                      <w:sz w:val="20"/>
                      <w:szCs w:val="20"/>
                    </w:rPr>
                    <w:lastRenderedPageBreak/>
                    <w:t> </w:t>
                  </w:r>
                </w:p>
              </w:tc>
              <w:tc>
                <w:tcPr>
                  <w:tcW w:w="0" w:type="auto"/>
                  <w:tcMar>
                    <w:top w:w="30" w:type="dxa"/>
                    <w:left w:w="0" w:type="dxa"/>
                    <w:bottom w:w="30" w:type="dxa"/>
                    <w:right w:w="0" w:type="dxa"/>
                  </w:tcMar>
                </w:tcPr>
                <w:p w14:paraId="7A04214C"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B7E5A26" w14:textId="77777777" w:rsidR="00E30F01" w:rsidRPr="002B22D5" w:rsidRDefault="000E70FC">
                  <w:pPr>
                    <w:pStyle w:val="p"/>
                  </w:pPr>
                  <w:r w:rsidRPr="002B22D5">
                    <w:rPr>
                      <w:rFonts w:ascii="Times New Roman" w:eastAsia="Times New Roman" w:hAnsi="Times New Roman" w:cs="Times New Roman"/>
                      <w:color w:val="000000"/>
                      <w:sz w:val="22"/>
                      <w:szCs w:val="22"/>
                    </w:rPr>
                    <w:t>​RAM</w:t>
                  </w:r>
                </w:p>
              </w:tc>
            </w:tr>
            <w:tr w:rsidR="00E30F01" w:rsidRPr="002B22D5" w14:paraId="4F88C1A2" w14:textId="77777777">
              <w:tc>
                <w:tcPr>
                  <w:tcW w:w="400" w:type="dxa"/>
                  <w:tcMar>
                    <w:top w:w="0" w:type="dxa"/>
                    <w:left w:w="0" w:type="dxa"/>
                    <w:bottom w:w="0" w:type="dxa"/>
                    <w:right w:w="0" w:type="dxa"/>
                  </w:tcMar>
                </w:tcPr>
                <w:p w14:paraId="1E430FA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DBC9167"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622C914" w14:textId="77777777" w:rsidR="00E30F01" w:rsidRPr="002B22D5" w:rsidRDefault="000E70FC">
                  <w:pPr>
                    <w:pStyle w:val="p"/>
                  </w:pPr>
                  <w:r w:rsidRPr="002B22D5">
                    <w:rPr>
                      <w:rFonts w:ascii="Times New Roman" w:eastAsia="Times New Roman" w:hAnsi="Times New Roman" w:cs="Times New Roman"/>
                      <w:color w:val="000000"/>
                      <w:sz w:val="22"/>
                      <w:szCs w:val="22"/>
                    </w:rPr>
                    <w:t>​ADO.NET</w:t>
                  </w:r>
                </w:p>
              </w:tc>
            </w:tr>
            <w:tr w:rsidR="00E30F01" w:rsidRPr="002B22D5" w14:paraId="228ECF86" w14:textId="77777777">
              <w:tc>
                <w:tcPr>
                  <w:tcW w:w="400" w:type="dxa"/>
                  <w:tcMar>
                    <w:top w:w="0" w:type="dxa"/>
                    <w:left w:w="0" w:type="dxa"/>
                    <w:bottom w:w="0" w:type="dxa"/>
                    <w:right w:w="0" w:type="dxa"/>
                  </w:tcMar>
                </w:tcPr>
                <w:p w14:paraId="4C7934A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0E4B09F"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0589D14" w14:textId="77777777" w:rsidR="00E30F01" w:rsidRPr="002B22D5" w:rsidRDefault="000E70FC">
                  <w:pPr>
                    <w:pStyle w:val="p"/>
                  </w:pPr>
                  <w:r w:rsidRPr="002B22D5">
                    <w:rPr>
                      <w:rFonts w:ascii="Times New Roman" w:eastAsia="Times New Roman" w:hAnsi="Times New Roman" w:cs="Times New Roman"/>
                      <w:color w:val="000000"/>
                      <w:sz w:val="22"/>
                      <w:szCs w:val="22"/>
                    </w:rPr>
                    <w:t>​the Common Language Runtime</w:t>
                  </w:r>
                </w:p>
              </w:tc>
            </w:tr>
            <w:tr w:rsidR="00E30F01" w:rsidRPr="002B22D5" w14:paraId="4103203B" w14:textId="77777777">
              <w:tc>
                <w:tcPr>
                  <w:tcW w:w="400" w:type="dxa"/>
                  <w:tcMar>
                    <w:top w:w="0" w:type="dxa"/>
                    <w:left w:w="0" w:type="dxa"/>
                    <w:bottom w:w="0" w:type="dxa"/>
                    <w:right w:w="0" w:type="dxa"/>
                  </w:tcMar>
                </w:tcPr>
                <w:p w14:paraId="5BBC178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9E06E30"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1F00BD8" w14:textId="39E68015" w:rsidR="00E30F01" w:rsidRPr="002B22D5" w:rsidRDefault="000E70FC">
                  <w:pPr>
                    <w:pStyle w:val="p"/>
                  </w:pPr>
                  <w:r w:rsidRPr="002B22D5">
                    <w:rPr>
                      <w:rFonts w:ascii="Times New Roman" w:eastAsia="Times New Roman" w:hAnsi="Times New Roman" w:cs="Times New Roman"/>
                      <w:color w:val="000000"/>
                      <w:sz w:val="22"/>
                      <w:szCs w:val="22"/>
                    </w:rPr>
                    <w:t>​ASP.NET</w:t>
                  </w:r>
                </w:p>
              </w:tc>
            </w:tr>
          </w:tbl>
          <w:p w14:paraId="2FF84B34"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7F12218A" w14:textId="77777777">
              <w:tc>
                <w:tcPr>
                  <w:tcW w:w="0" w:type="auto"/>
                  <w:tcMar>
                    <w:top w:w="30" w:type="dxa"/>
                    <w:left w:w="0" w:type="dxa"/>
                    <w:bottom w:w="30" w:type="dxa"/>
                    <w:right w:w="0" w:type="dxa"/>
                  </w:tcMar>
                </w:tcPr>
                <w:p w14:paraId="6369E693"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0BF89B0" w14:textId="77777777" w:rsidR="00E30F01" w:rsidRPr="002B22D5" w:rsidRDefault="000E70FC">
                  <w:r w:rsidRPr="002B22D5">
                    <w:rPr>
                      <w:rFonts w:ascii="Times New Roman" w:eastAsia="Times New Roman" w:hAnsi="Times New Roman" w:cs="Times New Roman"/>
                      <w:color w:val="000000"/>
                      <w:sz w:val="22"/>
                      <w:szCs w:val="22"/>
                    </w:rPr>
                    <w:t>a</w:t>
                  </w:r>
                </w:p>
              </w:tc>
            </w:tr>
            <w:tr w:rsidR="003C106C" w:rsidRPr="002B22D5" w14:paraId="202B2397" w14:textId="77777777">
              <w:tc>
                <w:tcPr>
                  <w:tcW w:w="0" w:type="auto"/>
                  <w:tcMar>
                    <w:top w:w="30" w:type="dxa"/>
                    <w:left w:w="0" w:type="dxa"/>
                    <w:bottom w:w="30" w:type="dxa"/>
                    <w:right w:w="0" w:type="dxa"/>
                  </w:tcMar>
                </w:tcPr>
                <w:p w14:paraId="6D11A359" w14:textId="00567915"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8B483A5" w14:textId="3C9E1601" w:rsidR="003C106C" w:rsidRPr="002B22D5" w:rsidRDefault="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4277F08E" w14:textId="77777777" w:rsidR="00E30F01" w:rsidRPr="002B22D5" w:rsidRDefault="00E30F01"/>
        </w:tc>
      </w:tr>
    </w:tbl>
    <w:p w14:paraId="54ECA6F3"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E8F7E07" w14:textId="77777777">
        <w:tc>
          <w:tcPr>
            <w:tcW w:w="5000" w:type="pct"/>
            <w:tcMar>
              <w:top w:w="0" w:type="dxa"/>
              <w:left w:w="0" w:type="dxa"/>
              <w:bottom w:w="0" w:type="dxa"/>
              <w:right w:w="0" w:type="dxa"/>
            </w:tcMar>
            <w:vAlign w:val="center"/>
          </w:tcPr>
          <w:p w14:paraId="15CD8F32"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38. A class ____ is a collection of classes that can be made available for developers to use.​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34"/>
            </w:tblGrid>
            <w:tr w:rsidR="00E30F01" w:rsidRPr="002B22D5" w14:paraId="4331DBCD" w14:textId="77777777">
              <w:tc>
                <w:tcPr>
                  <w:tcW w:w="400" w:type="dxa"/>
                  <w:tcMar>
                    <w:top w:w="0" w:type="dxa"/>
                    <w:left w:w="0" w:type="dxa"/>
                    <w:bottom w:w="0" w:type="dxa"/>
                    <w:right w:w="0" w:type="dxa"/>
                  </w:tcMar>
                </w:tcPr>
                <w:p w14:paraId="09FB3F9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6C44AB2"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3724E47" w14:textId="77777777" w:rsidR="00E30F01" w:rsidRPr="002B22D5" w:rsidRDefault="000E70FC">
                  <w:pPr>
                    <w:pStyle w:val="p"/>
                  </w:pPr>
                  <w:r w:rsidRPr="002B22D5">
                    <w:rPr>
                      <w:rFonts w:ascii="Times New Roman" w:eastAsia="Times New Roman" w:hAnsi="Times New Roman" w:cs="Times New Roman"/>
                      <w:color w:val="000000"/>
                      <w:sz w:val="22"/>
                      <w:szCs w:val="22"/>
                    </w:rPr>
                    <w:t>​glossary</w:t>
                  </w:r>
                </w:p>
              </w:tc>
            </w:tr>
            <w:tr w:rsidR="00E30F01" w:rsidRPr="002B22D5" w14:paraId="4FE9B6EB" w14:textId="77777777">
              <w:tc>
                <w:tcPr>
                  <w:tcW w:w="400" w:type="dxa"/>
                  <w:tcMar>
                    <w:top w:w="0" w:type="dxa"/>
                    <w:left w:w="0" w:type="dxa"/>
                    <w:bottom w:w="0" w:type="dxa"/>
                    <w:right w:w="0" w:type="dxa"/>
                  </w:tcMar>
                </w:tcPr>
                <w:p w14:paraId="6ACA116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50B6726"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1811405" w14:textId="77777777" w:rsidR="00E30F01" w:rsidRPr="002B22D5" w:rsidRDefault="000E70FC">
                  <w:pPr>
                    <w:pStyle w:val="p"/>
                  </w:pPr>
                  <w:r w:rsidRPr="002B22D5">
                    <w:rPr>
                      <w:rFonts w:ascii="Times New Roman" w:eastAsia="Times New Roman" w:hAnsi="Times New Roman" w:cs="Times New Roman"/>
                      <w:color w:val="000000"/>
                      <w:sz w:val="22"/>
                      <w:szCs w:val="22"/>
                    </w:rPr>
                    <w:t>​library</w:t>
                  </w:r>
                </w:p>
              </w:tc>
            </w:tr>
            <w:tr w:rsidR="00E30F01" w:rsidRPr="002B22D5" w14:paraId="44B3345B" w14:textId="77777777">
              <w:tc>
                <w:tcPr>
                  <w:tcW w:w="400" w:type="dxa"/>
                  <w:tcMar>
                    <w:top w:w="0" w:type="dxa"/>
                    <w:left w:w="0" w:type="dxa"/>
                    <w:bottom w:w="0" w:type="dxa"/>
                    <w:right w:w="0" w:type="dxa"/>
                  </w:tcMar>
                </w:tcPr>
                <w:p w14:paraId="541B2A9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13CCFC6"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04FBA345" w14:textId="77777777" w:rsidR="00E30F01" w:rsidRPr="002B22D5" w:rsidRDefault="000E70FC">
                  <w:pPr>
                    <w:pStyle w:val="p"/>
                  </w:pPr>
                  <w:r w:rsidRPr="002B22D5">
                    <w:rPr>
                      <w:rFonts w:ascii="Times New Roman" w:eastAsia="Times New Roman" w:hAnsi="Times New Roman" w:cs="Times New Roman"/>
                      <w:color w:val="000000"/>
                      <w:sz w:val="22"/>
                      <w:szCs w:val="22"/>
                    </w:rPr>
                    <w:t>​index</w:t>
                  </w:r>
                </w:p>
              </w:tc>
            </w:tr>
            <w:tr w:rsidR="00E30F01" w:rsidRPr="002B22D5" w14:paraId="4657AD3C" w14:textId="77777777">
              <w:tc>
                <w:tcPr>
                  <w:tcW w:w="400" w:type="dxa"/>
                  <w:tcMar>
                    <w:top w:w="0" w:type="dxa"/>
                    <w:left w:w="0" w:type="dxa"/>
                    <w:bottom w:w="0" w:type="dxa"/>
                    <w:right w:w="0" w:type="dxa"/>
                  </w:tcMar>
                </w:tcPr>
                <w:p w14:paraId="29EC59E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B42D540"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DFBF7A0" w14:textId="77777777" w:rsidR="00E30F01" w:rsidRPr="002B22D5" w:rsidRDefault="000E70FC">
                  <w:pPr>
                    <w:pStyle w:val="p"/>
                  </w:pPr>
                  <w:r w:rsidRPr="002B22D5">
                    <w:rPr>
                      <w:rFonts w:ascii="Times New Roman" w:eastAsia="Times New Roman" w:hAnsi="Times New Roman" w:cs="Times New Roman"/>
                      <w:color w:val="000000"/>
                      <w:sz w:val="22"/>
                      <w:szCs w:val="22"/>
                    </w:rPr>
                    <w:t>​roster</w:t>
                  </w:r>
                </w:p>
              </w:tc>
            </w:tr>
          </w:tbl>
          <w:p w14:paraId="2C9DB73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43D598A1" w14:textId="77777777">
              <w:tc>
                <w:tcPr>
                  <w:tcW w:w="0" w:type="auto"/>
                  <w:tcMar>
                    <w:top w:w="30" w:type="dxa"/>
                    <w:left w:w="0" w:type="dxa"/>
                    <w:bottom w:w="30" w:type="dxa"/>
                    <w:right w:w="0" w:type="dxa"/>
                  </w:tcMar>
                </w:tcPr>
                <w:p w14:paraId="398B2382"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9DDFA3C" w14:textId="77777777" w:rsidR="00E30F01" w:rsidRPr="002B22D5" w:rsidRDefault="000E70FC">
                  <w:r w:rsidRPr="002B22D5">
                    <w:rPr>
                      <w:rFonts w:ascii="Times New Roman" w:eastAsia="Times New Roman" w:hAnsi="Times New Roman" w:cs="Times New Roman"/>
                      <w:color w:val="000000"/>
                      <w:sz w:val="22"/>
                      <w:szCs w:val="22"/>
                    </w:rPr>
                    <w:t>b</w:t>
                  </w:r>
                </w:p>
              </w:tc>
            </w:tr>
            <w:tr w:rsidR="003C106C" w:rsidRPr="002B22D5" w14:paraId="23AF21A9" w14:textId="77777777">
              <w:tc>
                <w:tcPr>
                  <w:tcW w:w="0" w:type="auto"/>
                  <w:tcMar>
                    <w:top w:w="30" w:type="dxa"/>
                    <w:left w:w="0" w:type="dxa"/>
                    <w:bottom w:w="30" w:type="dxa"/>
                    <w:right w:w="0" w:type="dxa"/>
                  </w:tcMar>
                </w:tcPr>
                <w:p w14:paraId="44ABBDF8" w14:textId="6935DB06"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BA3BDA5" w14:textId="28FD60A5" w:rsidR="003C106C" w:rsidRPr="002B22D5" w:rsidRDefault="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2168DA68" w14:textId="77777777" w:rsidR="00E30F01" w:rsidRPr="002B22D5" w:rsidRDefault="00E30F01"/>
        </w:tc>
      </w:tr>
    </w:tbl>
    <w:p w14:paraId="71E2BFDC"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CBF7703" w14:textId="77777777">
        <w:tc>
          <w:tcPr>
            <w:tcW w:w="5000" w:type="pct"/>
            <w:tcMar>
              <w:top w:w="0" w:type="dxa"/>
              <w:left w:w="0" w:type="dxa"/>
              <w:bottom w:w="0" w:type="dxa"/>
              <w:right w:w="0" w:type="dxa"/>
            </w:tcMar>
            <w:vAlign w:val="center"/>
          </w:tcPr>
          <w:p w14:paraId="22E75BA7"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39. The process of ____ is used to create an object from a class.​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671"/>
            </w:tblGrid>
            <w:tr w:rsidR="00E30F01" w:rsidRPr="002B22D5" w14:paraId="5DDE17CF" w14:textId="77777777">
              <w:tc>
                <w:tcPr>
                  <w:tcW w:w="400" w:type="dxa"/>
                  <w:tcMar>
                    <w:top w:w="0" w:type="dxa"/>
                    <w:left w:w="0" w:type="dxa"/>
                    <w:bottom w:w="0" w:type="dxa"/>
                    <w:right w:w="0" w:type="dxa"/>
                  </w:tcMar>
                </w:tcPr>
                <w:p w14:paraId="20B3CB8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C945DFA"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2E6086D" w14:textId="77777777" w:rsidR="00E30F01" w:rsidRPr="002B22D5" w:rsidRDefault="000E70FC">
                  <w:pPr>
                    <w:pStyle w:val="p"/>
                  </w:pPr>
                  <w:r w:rsidRPr="002B22D5">
                    <w:rPr>
                      <w:rFonts w:ascii="Times New Roman" w:eastAsia="Times New Roman" w:hAnsi="Times New Roman" w:cs="Times New Roman"/>
                      <w:color w:val="000000"/>
                      <w:sz w:val="22"/>
                      <w:szCs w:val="22"/>
                    </w:rPr>
                    <w:t>​initialization</w:t>
                  </w:r>
                </w:p>
              </w:tc>
            </w:tr>
            <w:tr w:rsidR="00E30F01" w:rsidRPr="002B22D5" w14:paraId="6537B5FA" w14:textId="77777777">
              <w:tc>
                <w:tcPr>
                  <w:tcW w:w="400" w:type="dxa"/>
                  <w:tcMar>
                    <w:top w:w="0" w:type="dxa"/>
                    <w:left w:w="0" w:type="dxa"/>
                    <w:bottom w:w="0" w:type="dxa"/>
                    <w:right w:w="0" w:type="dxa"/>
                  </w:tcMar>
                </w:tcPr>
                <w:p w14:paraId="2C4454B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472B544"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FA0C1CD" w14:textId="77777777" w:rsidR="00E30F01" w:rsidRPr="002B22D5" w:rsidRDefault="000E70FC">
                  <w:pPr>
                    <w:pStyle w:val="p"/>
                  </w:pPr>
                  <w:r w:rsidRPr="002B22D5">
                    <w:rPr>
                      <w:rFonts w:ascii="Times New Roman" w:eastAsia="Times New Roman" w:hAnsi="Times New Roman" w:cs="Times New Roman"/>
                      <w:color w:val="000000"/>
                      <w:sz w:val="22"/>
                      <w:szCs w:val="22"/>
                    </w:rPr>
                    <w:t>​instantiation</w:t>
                  </w:r>
                </w:p>
              </w:tc>
            </w:tr>
            <w:tr w:rsidR="00E30F01" w:rsidRPr="002B22D5" w14:paraId="0A3E7EDB" w14:textId="77777777">
              <w:tc>
                <w:tcPr>
                  <w:tcW w:w="400" w:type="dxa"/>
                  <w:tcMar>
                    <w:top w:w="0" w:type="dxa"/>
                    <w:left w:w="0" w:type="dxa"/>
                    <w:bottom w:w="0" w:type="dxa"/>
                    <w:right w:w="0" w:type="dxa"/>
                  </w:tcMar>
                </w:tcPr>
                <w:p w14:paraId="254D363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E2612F5"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35B20A36" w14:textId="77777777" w:rsidR="00E30F01" w:rsidRPr="002B22D5" w:rsidRDefault="000E70FC">
                  <w:pPr>
                    <w:pStyle w:val="p"/>
                  </w:pPr>
                  <w:r w:rsidRPr="002B22D5">
                    <w:rPr>
                      <w:rFonts w:ascii="Times New Roman" w:eastAsia="Times New Roman" w:hAnsi="Times New Roman" w:cs="Times New Roman"/>
                      <w:color w:val="000000"/>
                      <w:sz w:val="22"/>
                      <w:szCs w:val="22"/>
                    </w:rPr>
                    <w:t>​objectification</w:t>
                  </w:r>
                </w:p>
              </w:tc>
            </w:tr>
            <w:tr w:rsidR="00E30F01" w:rsidRPr="002B22D5" w14:paraId="2D1769D2" w14:textId="77777777">
              <w:tc>
                <w:tcPr>
                  <w:tcW w:w="400" w:type="dxa"/>
                  <w:tcMar>
                    <w:top w:w="0" w:type="dxa"/>
                    <w:left w:w="0" w:type="dxa"/>
                    <w:bottom w:w="0" w:type="dxa"/>
                    <w:right w:w="0" w:type="dxa"/>
                  </w:tcMar>
                </w:tcPr>
                <w:p w14:paraId="1A9544B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B7AF4CD"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670E5D1F" w14:textId="77777777" w:rsidR="00E30F01" w:rsidRPr="002B22D5" w:rsidRDefault="000E70FC">
                  <w:pPr>
                    <w:pStyle w:val="p"/>
                  </w:pPr>
                  <w:r w:rsidRPr="002B22D5">
                    <w:rPr>
                      <w:rFonts w:ascii="Times New Roman" w:eastAsia="Times New Roman" w:hAnsi="Times New Roman" w:cs="Times New Roman"/>
                      <w:color w:val="000000"/>
                      <w:sz w:val="22"/>
                      <w:szCs w:val="22"/>
                    </w:rPr>
                    <w:t>​classification</w:t>
                  </w:r>
                </w:p>
              </w:tc>
            </w:tr>
          </w:tbl>
          <w:p w14:paraId="764364E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755615D7" w14:textId="77777777">
              <w:tc>
                <w:tcPr>
                  <w:tcW w:w="0" w:type="auto"/>
                  <w:tcMar>
                    <w:top w:w="30" w:type="dxa"/>
                    <w:left w:w="0" w:type="dxa"/>
                    <w:bottom w:w="30" w:type="dxa"/>
                    <w:right w:w="0" w:type="dxa"/>
                  </w:tcMar>
                </w:tcPr>
                <w:p w14:paraId="12837E17"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988EF6D" w14:textId="77777777" w:rsidR="00E30F01" w:rsidRPr="002B22D5" w:rsidRDefault="000E70FC">
                  <w:r w:rsidRPr="002B22D5">
                    <w:rPr>
                      <w:rFonts w:ascii="Times New Roman" w:eastAsia="Times New Roman" w:hAnsi="Times New Roman" w:cs="Times New Roman"/>
                      <w:color w:val="000000"/>
                      <w:sz w:val="22"/>
                      <w:szCs w:val="22"/>
                    </w:rPr>
                    <w:t>b</w:t>
                  </w:r>
                </w:p>
              </w:tc>
            </w:tr>
            <w:tr w:rsidR="003C106C" w:rsidRPr="002B22D5" w14:paraId="102A634F" w14:textId="77777777">
              <w:tc>
                <w:tcPr>
                  <w:tcW w:w="0" w:type="auto"/>
                  <w:tcMar>
                    <w:top w:w="30" w:type="dxa"/>
                    <w:left w:w="0" w:type="dxa"/>
                    <w:bottom w:w="30" w:type="dxa"/>
                    <w:right w:w="0" w:type="dxa"/>
                  </w:tcMar>
                </w:tcPr>
                <w:p w14:paraId="3D4E36E1" w14:textId="172E7FB5"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C9C3857" w14:textId="6B148152" w:rsidR="003C106C" w:rsidRPr="002B22D5" w:rsidRDefault="0052333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71859559" w14:textId="77777777" w:rsidR="00E30F01" w:rsidRPr="002B22D5" w:rsidRDefault="00E30F01"/>
        </w:tc>
      </w:tr>
    </w:tbl>
    <w:p w14:paraId="4845755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C143825" w14:textId="77777777">
        <w:tc>
          <w:tcPr>
            <w:tcW w:w="5000" w:type="pct"/>
            <w:tcMar>
              <w:top w:w="0" w:type="dxa"/>
              <w:left w:w="0" w:type="dxa"/>
              <w:bottom w:w="0" w:type="dxa"/>
              <w:right w:w="0" w:type="dxa"/>
            </w:tcMar>
            <w:vAlign w:val="center"/>
          </w:tcPr>
          <w:p w14:paraId="2BB3A735" w14:textId="572B6066"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40. </w:t>
            </w:r>
            <w:r w:rsidR="00C14FE0" w:rsidRPr="002B22D5">
              <w:rPr>
                <w:rFonts w:ascii="Times New Roman" w:eastAsia="Times New Roman" w:hAnsi="Times New Roman" w:cs="Times New Roman"/>
                <w:color w:val="000000"/>
                <w:sz w:val="22"/>
                <w:szCs w:val="22"/>
              </w:rPr>
              <w:t>____ is an example of a</w:t>
            </w:r>
            <w:r w:rsidRPr="002B22D5">
              <w:rPr>
                <w:rFonts w:ascii="Times New Roman" w:eastAsia="Times New Roman" w:hAnsi="Times New Roman" w:cs="Times New Roman"/>
                <w:color w:val="000000"/>
                <w:sz w:val="22"/>
                <w:szCs w:val="22"/>
              </w:rPr>
              <w:t xml:space="preserve"> set of prewritten classes </w:t>
            </w:r>
            <w:r w:rsidR="00C14FE0" w:rsidRPr="002B22D5">
              <w:rPr>
                <w:rFonts w:ascii="Times New Roman" w:eastAsia="Times New Roman" w:hAnsi="Times New Roman" w:cs="Times New Roman"/>
                <w:color w:val="000000"/>
                <w:sz w:val="22"/>
                <w:szCs w:val="22"/>
              </w:rPr>
              <w:t>that</w:t>
            </w:r>
            <w:r w:rsidRPr="002B22D5">
              <w:rPr>
                <w:rFonts w:ascii="Times New Roman" w:eastAsia="Times New Roman" w:hAnsi="Times New Roman" w:cs="Times New Roman"/>
                <w:color w:val="000000"/>
                <w:sz w:val="22"/>
                <w:szCs w:val="22"/>
              </w:rPr>
              <w:t xml:space="preserve"> allows you to access data stored in a database.​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360"/>
            </w:tblGrid>
            <w:tr w:rsidR="00E30F01" w:rsidRPr="002B22D5" w14:paraId="0440C38C" w14:textId="77777777">
              <w:tc>
                <w:tcPr>
                  <w:tcW w:w="400" w:type="dxa"/>
                  <w:tcMar>
                    <w:top w:w="0" w:type="dxa"/>
                    <w:left w:w="0" w:type="dxa"/>
                    <w:bottom w:w="0" w:type="dxa"/>
                    <w:right w:w="0" w:type="dxa"/>
                  </w:tcMar>
                </w:tcPr>
                <w:p w14:paraId="262267D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0F720F7"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3B8667D" w14:textId="77777777" w:rsidR="00E30F01" w:rsidRPr="002B22D5" w:rsidRDefault="000E70FC">
                  <w:pPr>
                    <w:pStyle w:val="p"/>
                  </w:pPr>
                  <w:r w:rsidRPr="002B22D5">
                    <w:rPr>
                      <w:rFonts w:ascii="Times New Roman" w:eastAsia="Times New Roman" w:hAnsi="Times New Roman" w:cs="Times New Roman"/>
                      <w:color w:val="000000"/>
                      <w:sz w:val="22"/>
                      <w:szCs w:val="22"/>
                    </w:rPr>
                    <w:t>​ADO.NET</w:t>
                  </w:r>
                </w:p>
              </w:tc>
            </w:tr>
            <w:tr w:rsidR="00E30F01" w:rsidRPr="002B22D5" w14:paraId="522B8E64" w14:textId="77777777">
              <w:tc>
                <w:tcPr>
                  <w:tcW w:w="400" w:type="dxa"/>
                  <w:tcMar>
                    <w:top w:w="0" w:type="dxa"/>
                    <w:left w:w="0" w:type="dxa"/>
                    <w:bottom w:w="0" w:type="dxa"/>
                    <w:right w:w="0" w:type="dxa"/>
                  </w:tcMar>
                </w:tcPr>
                <w:p w14:paraId="439A885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A6D00BE"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2C24706" w14:textId="77777777" w:rsidR="00E30F01" w:rsidRPr="002B22D5" w:rsidRDefault="000E70FC">
                  <w:pPr>
                    <w:pStyle w:val="p"/>
                  </w:pPr>
                  <w:r w:rsidRPr="002B22D5">
                    <w:rPr>
                      <w:rFonts w:ascii="Times New Roman" w:eastAsia="Times New Roman" w:hAnsi="Times New Roman" w:cs="Times New Roman"/>
                      <w:color w:val="000000"/>
                      <w:sz w:val="22"/>
                      <w:szCs w:val="22"/>
                    </w:rPr>
                    <w:t>​ASP.NET</w:t>
                  </w:r>
                </w:p>
              </w:tc>
            </w:tr>
            <w:tr w:rsidR="00E30F01" w:rsidRPr="002B22D5" w14:paraId="403B6C20" w14:textId="77777777">
              <w:tc>
                <w:tcPr>
                  <w:tcW w:w="400" w:type="dxa"/>
                  <w:tcMar>
                    <w:top w:w="0" w:type="dxa"/>
                    <w:left w:w="0" w:type="dxa"/>
                    <w:bottom w:w="0" w:type="dxa"/>
                    <w:right w:w="0" w:type="dxa"/>
                  </w:tcMar>
                </w:tcPr>
                <w:p w14:paraId="6C026AA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3C301E1"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B2BF3F9" w14:textId="77777777" w:rsidR="00E30F01" w:rsidRPr="002B22D5" w:rsidRDefault="000E70FC">
                  <w:pPr>
                    <w:pStyle w:val="p"/>
                  </w:pPr>
                  <w:r w:rsidRPr="002B22D5">
                    <w:rPr>
                      <w:rFonts w:ascii="Times New Roman" w:eastAsia="Times New Roman" w:hAnsi="Times New Roman" w:cs="Times New Roman"/>
                      <w:color w:val="000000"/>
                      <w:sz w:val="22"/>
                      <w:szCs w:val="22"/>
                    </w:rPr>
                    <w:t>​RAD</w:t>
                  </w:r>
                </w:p>
              </w:tc>
            </w:tr>
            <w:tr w:rsidR="00E30F01" w:rsidRPr="002B22D5" w14:paraId="2197555C" w14:textId="77777777">
              <w:tc>
                <w:tcPr>
                  <w:tcW w:w="400" w:type="dxa"/>
                  <w:tcMar>
                    <w:top w:w="0" w:type="dxa"/>
                    <w:left w:w="0" w:type="dxa"/>
                    <w:bottom w:w="0" w:type="dxa"/>
                    <w:right w:w="0" w:type="dxa"/>
                  </w:tcMar>
                </w:tcPr>
                <w:p w14:paraId="42AFEB3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1DF1316"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5EC3419" w14:textId="77777777" w:rsidR="00E30F01" w:rsidRPr="002B22D5" w:rsidRDefault="000E70FC">
                  <w:pPr>
                    <w:pStyle w:val="p"/>
                  </w:pPr>
                  <w:r w:rsidRPr="002B22D5">
                    <w:rPr>
                      <w:rFonts w:ascii="Times New Roman" w:eastAsia="Times New Roman" w:hAnsi="Times New Roman" w:cs="Times New Roman"/>
                      <w:color w:val="000000"/>
                      <w:sz w:val="22"/>
                      <w:szCs w:val="22"/>
                    </w:rPr>
                    <w:t>​CLR</w:t>
                  </w:r>
                </w:p>
              </w:tc>
            </w:tr>
          </w:tbl>
          <w:p w14:paraId="45B27FB1"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08080C8B" w14:textId="77777777">
              <w:tc>
                <w:tcPr>
                  <w:tcW w:w="0" w:type="auto"/>
                  <w:tcMar>
                    <w:top w:w="30" w:type="dxa"/>
                    <w:left w:w="0" w:type="dxa"/>
                    <w:bottom w:w="30" w:type="dxa"/>
                    <w:right w:w="0" w:type="dxa"/>
                  </w:tcMar>
                </w:tcPr>
                <w:p w14:paraId="6BD977E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0D9A127" w14:textId="77777777" w:rsidR="00E30F01" w:rsidRPr="002B22D5" w:rsidRDefault="000E70FC">
                  <w:r w:rsidRPr="002B22D5">
                    <w:rPr>
                      <w:rFonts w:ascii="Times New Roman" w:eastAsia="Times New Roman" w:hAnsi="Times New Roman" w:cs="Times New Roman"/>
                      <w:color w:val="000000"/>
                      <w:sz w:val="22"/>
                      <w:szCs w:val="22"/>
                    </w:rPr>
                    <w:t>a</w:t>
                  </w:r>
                </w:p>
              </w:tc>
            </w:tr>
            <w:tr w:rsidR="003C106C" w:rsidRPr="002B22D5" w14:paraId="3FA90E0A" w14:textId="77777777">
              <w:tc>
                <w:tcPr>
                  <w:tcW w:w="0" w:type="auto"/>
                  <w:tcMar>
                    <w:top w:w="30" w:type="dxa"/>
                    <w:left w:w="0" w:type="dxa"/>
                    <w:bottom w:w="30" w:type="dxa"/>
                    <w:right w:w="0" w:type="dxa"/>
                  </w:tcMar>
                </w:tcPr>
                <w:p w14:paraId="7BF2EDF0" w14:textId="78B0DB0D"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19F19AF" w14:textId="4FE8857B"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3DC8D15A" w14:textId="77777777" w:rsidR="00E30F01" w:rsidRPr="002B22D5" w:rsidRDefault="00E30F01"/>
        </w:tc>
      </w:tr>
    </w:tbl>
    <w:p w14:paraId="0EBAC41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EB3EEDF" w14:textId="77777777">
        <w:tc>
          <w:tcPr>
            <w:tcW w:w="5000" w:type="pct"/>
            <w:tcMar>
              <w:top w:w="0" w:type="dxa"/>
              <w:left w:w="0" w:type="dxa"/>
              <w:bottom w:w="0" w:type="dxa"/>
              <w:right w:w="0" w:type="dxa"/>
            </w:tcMar>
            <w:vAlign w:val="center"/>
          </w:tcPr>
          <w:p w14:paraId="2E01D910"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41. The process of using prebuilt classes to make application development faster, easier, and more reliable is called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4E87D925" w14:textId="77777777">
              <w:tc>
                <w:tcPr>
                  <w:tcW w:w="400" w:type="dxa"/>
                  <w:tcMar>
                    <w:top w:w="0" w:type="dxa"/>
                    <w:left w:w="0" w:type="dxa"/>
                    <w:bottom w:w="0" w:type="dxa"/>
                    <w:right w:w="0" w:type="dxa"/>
                  </w:tcMar>
                </w:tcPr>
                <w:p w14:paraId="17F0F67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22BB076"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11D5D0F" w14:textId="77777777" w:rsidR="00E30F01" w:rsidRPr="002B22D5" w:rsidRDefault="000E70FC">
                  <w:pPr>
                    <w:pStyle w:val="p"/>
                  </w:pPr>
                  <w:r w:rsidRPr="002B22D5">
                    <w:rPr>
                      <w:rFonts w:ascii="Times New Roman" w:eastAsia="Times New Roman" w:hAnsi="Times New Roman" w:cs="Times New Roman"/>
                      <w:color w:val="000000"/>
                      <w:sz w:val="22"/>
                      <w:szCs w:val="22"/>
                    </w:rPr>
                    <w:t>​RAD</w:t>
                  </w:r>
                </w:p>
              </w:tc>
            </w:tr>
            <w:tr w:rsidR="00E30F01" w:rsidRPr="002B22D5" w14:paraId="1EE93019" w14:textId="77777777">
              <w:tc>
                <w:tcPr>
                  <w:tcW w:w="400" w:type="dxa"/>
                  <w:tcMar>
                    <w:top w:w="0" w:type="dxa"/>
                    <w:left w:w="0" w:type="dxa"/>
                    <w:bottom w:w="0" w:type="dxa"/>
                    <w:right w:w="0" w:type="dxa"/>
                  </w:tcMar>
                </w:tcPr>
                <w:p w14:paraId="4CA2525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A3D645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03E3E4E" w14:textId="77777777" w:rsidR="00E30F01" w:rsidRPr="002B22D5" w:rsidRDefault="000E70FC">
                  <w:pPr>
                    <w:pStyle w:val="p"/>
                  </w:pPr>
                  <w:r w:rsidRPr="002B22D5">
                    <w:rPr>
                      <w:rFonts w:ascii="Times New Roman" w:eastAsia="Times New Roman" w:hAnsi="Times New Roman" w:cs="Times New Roman"/>
                      <w:color w:val="000000"/>
                      <w:sz w:val="22"/>
                      <w:szCs w:val="22"/>
                    </w:rPr>
                    <w:t>​CAD</w:t>
                  </w:r>
                </w:p>
              </w:tc>
            </w:tr>
            <w:tr w:rsidR="00E30F01" w:rsidRPr="002B22D5" w14:paraId="012F51D6" w14:textId="77777777">
              <w:tc>
                <w:tcPr>
                  <w:tcW w:w="400" w:type="dxa"/>
                  <w:tcMar>
                    <w:top w:w="0" w:type="dxa"/>
                    <w:left w:w="0" w:type="dxa"/>
                    <w:bottom w:w="0" w:type="dxa"/>
                    <w:right w:w="0" w:type="dxa"/>
                  </w:tcMar>
                </w:tcPr>
                <w:p w14:paraId="72E6E900"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F858E80"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1B894BF" w14:textId="77777777" w:rsidR="00E30F01" w:rsidRPr="002B22D5" w:rsidRDefault="000E70FC">
                  <w:pPr>
                    <w:pStyle w:val="p"/>
                  </w:pPr>
                  <w:r w:rsidRPr="002B22D5">
                    <w:rPr>
                      <w:rFonts w:ascii="Times New Roman" w:eastAsia="Times New Roman" w:hAnsi="Times New Roman" w:cs="Times New Roman"/>
                      <w:color w:val="000000"/>
                      <w:sz w:val="22"/>
                      <w:szCs w:val="22"/>
                    </w:rPr>
                    <w:t>​ARD</w:t>
                  </w:r>
                </w:p>
              </w:tc>
            </w:tr>
            <w:tr w:rsidR="00E30F01" w:rsidRPr="002B22D5" w14:paraId="6E4837B5" w14:textId="77777777">
              <w:tc>
                <w:tcPr>
                  <w:tcW w:w="400" w:type="dxa"/>
                  <w:tcMar>
                    <w:top w:w="0" w:type="dxa"/>
                    <w:left w:w="0" w:type="dxa"/>
                    <w:bottom w:w="0" w:type="dxa"/>
                    <w:right w:w="0" w:type="dxa"/>
                  </w:tcMar>
                </w:tcPr>
                <w:p w14:paraId="0F63282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A093158"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7DB6F0FE" w14:textId="77777777" w:rsidR="00E30F01" w:rsidRPr="002B22D5" w:rsidRDefault="000E70FC">
                  <w:pPr>
                    <w:pStyle w:val="p"/>
                  </w:pPr>
                  <w:r w:rsidRPr="002B22D5">
                    <w:rPr>
                      <w:rFonts w:ascii="Times New Roman" w:eastAsia="Times New Roman" w:hAnsi="Times New Roman" w:cs="Times New Roman"/>
                      <w:color w:val="000000"/>
                      <w:sz w:val="22"/>
                      <w:szCs w:val="22"/>
                    </w:rPr>
                    <w:t>​CLR</w:t>
                  </w:r>
                </w:p>
              </w:tc>
            </w:tr>
          </w:tbl>
          <w:p w14:paraId="638E0945"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64DEA46C" w14:textId="77777777">
              <w:tc>
                <w:tcPr>
                  <w:tcW w:w="0" w:type="auto"/>
                  <w:tcMar>
                    <w:top w:w="30" w:type="dxa"/>
                    <w:left w:w="0" w:type="dxa"/>
                    <w:bottom w:w="30" w:type="dxa"/>
                    <w:right w:w="0" w:type="dxa"/>
                  </w:tcMar>
                </w:tcPr>
                <w:p w14:paraId="5B069945"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732D9EA" w14:textId="77777777" w:rsidR="00E30F01" w:rsidRPr="002B22D5" w:rsidRDefault="000E70FC">
                  <w:r w:rsidRPr="002B22D5">
                    <w:rPr>
                      <w:rFonts w:ascii="Times New Roman" w:eastAsia="Times New Roman" w:hAnsi="Times New Roman" w:cs="Times New Roman"/>
                      <w:color w:val="000000"/>
                      <w:sz w:val="22"/>
                      <w:szCs w:val="22"/>
                    </w:rPr>
                    <w:t>a</w:t>
                  </w:r>
                </w:p>
              </w:tc>
            </w:tr>
            <w:tr w:rsidR="003C106C" w:rsidRPr="002B22D5" w14:paraId="5E9F83A2" w14:textId="77777777">
              <w:tc>
                <w:tcPr>
                  <w:tcW w:w="0" w:type="auto"/>
                  <w:tcMar>
                    <w:top w:w="30" w:type="dxa"/>
                    <w:left w:w="0" w:type="dxa"/>
                    <w:bottom w:w="30" w:type="dxa"/>
                    <w:right w:w="0" w:type="dxa"/>
                  </w:tcMar>
                </w:tcPr>
                <w:p w14:paraId="3A80A75A" w14:textId="67D852E4"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4A0F9E4" w14:textId="017BE18F"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0EEA5462" w14:textId="77777777" w:rsidR="00E30F01" w:rsidRPr="002B22D5" w:rsidRDefault="00E30F01"/>
        </w:tc>
      </w:tr>
    </w:tbl>
    <w:p w14:paraId="67DFAE7C"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26E5FE9" w14:textId="77777777">
        <w:tc>
          <w:tcPr>
            <w:tcW w:w="5000" w:type="pct"/>
            <w:tcMar>
              <w:top w:w="0" w:type="dxa"/>
              <w:left w:w="0" w:type="dxa"/>
              <w:bottom w:w="0" w:type="dxa"/>
              <w:right w:w="0" w:type="dxa"/>
            </w:tcMar>
            <w:vAlign w:val="center"/>
          </w:tcPr>
          <w:p w14:paraId="0B35C436"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42. ____ computing is the connection of remote servers hosted on the Internet to store and process data, instead of storing the information locally on a personal computer or device.​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292"/>
            </w:tblGrid>
            <w:tr w:rsidR="00E30F01" w:rsidRPr="002B22D5" w14:paraId="04F6E944" w14:textId="77777777">
              <w:tc>
                <w:tcPr>
                  <w:tcW w:w="400" w:type="dxa"/>
                  <w:tcMar>
                    <w:top w:w="0" w:type="dxa"/>
                    <w:left w:w="0" w:type="dxa"/>
                    <w:bottom w:w="0" w:type="dxa"/>
                    <w:right w:w="0" w:type="dxa"/>
                  </w:tcMar>
                </w:tcPr>
                <w:p w14:paraId="28B4F41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1048067"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4BEC0CA" w14:textId="77777777" w:rsidR="00E30F01" w:rsidRPr="002B22D5" w:rsidRDefault="000E70FC">
                  <w:pPr>
                    <w:pStyle w:val="p"/>
                  </w:pPr>
                  <w:r w:rsidRPr="002B22D5">
                    <w:rPr>
                      <w:rFonts w:ascii="Times New Roman" w:eastAsia="Times New Roman" w:hAnsi="Times New Roman" w:cs="Times New Roman"/>
                      <w:color w:val="000000"/>
                      <w:sz w:val="22"/>
                      <w:szCs w:val="22"/>
                    </w:rPr>
                    <w:t>​Distance</w:t>
                  </w:r>
                </w:p>
              </w:tc>
            </w:tr>
            <w:tr w:rsidR="00E30F01" w:rsidRPr="002B22D5" w14:paraId="558136AD" w14:textId="77777777">
              <w:tc>
                <w:tcPr>
                  <w:tcW w:w="400" w:type="dxa"/>
                  <w:tcMar>
                    <w:top w:w="0" w:type="dxa"/>
                    <w:left w:w="0" w:type="dxa"/>
                    <w:bottom w:w="0" w:type="dxa"/>
                    <w:right w:w="0" w:type="dxa"/>
                  </w:tcMar>
                </w:tcPr>
                <w:p w14:paraId="0F5F8E0D" w14:textId="77777777" w:rsidR="00E30F01" w:rsidRPr="002B22D5" w:rsidRDefault="000E70FC">
                  <w:r w:rsidRPr="002B22D5">
                    <w:rPr>
                      <w:color w:val="000000"/>
                      <w:sz w:val="20"/>
                      <w:szCs w:val="20"/>
                    </w:rPr>
                    <w:lastRenderedPageBreak/>
                    <w:t> </w:t>
                  </w:r>
                </w:p>
              </w:tc>
              <w:tc>
                <w:tcPr>
                  <w:tcW w:w="0" w:type="auto"/>
                  <w:tcMar>
                    <w:top w:w="30" w:type="dxa"/>
                    <w:left w:w="0" w:type="dxa"/>
                    <w:bottom w:w="30" w:type="dxa"/>
                    <w:right w:w="0" w:type="dxa"/>
                  </w:tcMar>
                </w:tcPr>
                <w:p w14:paraId="5FD952FA"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2F511AE3" w14:textId="77777777" w:rsidR="00E30F01" w:rsidRPr="002B22D5" w:rsidRDefault="000E70FC">
                  <w:pPr>
                    <w:pStyle w:val="p"/>
                  </w:pPr>
                  <w:r w:rsidRPr="002B22D5">
                    <w:rPr>
                      <w:rFonts w:ascii="Times New Roman" w:eastAsia="Times New Roman" w:hAnsi="Times New Roman" w:cs="Times New Roman"/>
                      <w:color w:val="000000"/>
                      <w:sz w:val="22"/>
                      <w:szCs w:val="22"/>
                    </w:rPr>
                    <w:t>​Intangible</w:t>
                  </w:r>
                </w:p>
              </w:tc>
            </w:tr>
            <w:tr w:rsidR="00E30F01" w:rsidRPr="002B22D5" w14:paraId="1C16882F" w14:textId="77777777">
              <w:tc>
                <w:tcPr>
                  <w:tcW w:w="400" w:type="dxa"/>
                  <w:tcMar>
                    <w:top w:w="0" w:type="dxa"/>
                    <w:left w:w="0" w:type="dxa"/>
                    <w:bottom w:w="0" w:type="dxa"/>
                    <w:right w:w="0" w:type="dxa"/>
                  </w:tcMar>
                </w:tcPr>
                <w:p w14:paraId="591B7E3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EC6B983"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78C797C6" w14:textId="77777777" w:rsidR="00E30F01" w:rsidRPr="002B22D5" w:rsidRDefault="000E70FC">
                  <w:pPr>
                    <w:pStyle w:val="p"/>
                  </w:pPr>
                  <w:r w:rsidRPr="002B22D5">
                    <w:rPr>
                      <w:rFonts w:ascii="Times New Roman" w:eastAsia="Times New Roman" w:hAnsi="Times New Roman" w:cs="Times New Roman"/>
                      <w:color w:val="000000"/>
                      <w:sz w:val="22"/>
                      <w:szCs w:val="22"/>
                    </w:rPr>
                    <w:t>​Indexed</w:t>
                  </w:r>
                </w:p>
              </w:tc>
            </w:tr>
            <w:tr w:rsidR="00E30F01" w:rsidRPr="002B22D5" w14:paraId="246F66D4" w14:textId="77777777">
              <w:tc>
                <w:tcPr>
                  <w:tcW w:w="400" w:type="dxa"/>
                  <w:tcMar>
                    <w:top w:w="0" w:type="dxa"/>
                    <w:left w:w="0" w:type="dxa"/>
                    <w:bottom w:w="0" w:type="dxa"/>
                    <w:right w:w="0" w:type="dxa"/>
                  </w:tcMar>
                </w:tcPr>
                <w:p w14:paraId="2773334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9836AEA"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1A93BFF" w14:textId="77777777" w:rsidR="00E30F01" w:rsidRPr="002B22D5" w:rsidRDefault="000E70FC">
                  <w:pPr>
                    <w:pStyle w:val="p"/>
                  </w:pPr>
                  <w:r w:rsidRPr="002B22D5">
                    <w:rPr>
                      <w:rFonts w:ascii="Times New Roman" w:eastAsia="Times New Roman" w:hAnsi="Times New Roman" w:cs="Times New Roman"/>
                      <w:color w:val="000000"/>
                      <w:sz w:val="22"/>
                      <w:szCs w:val="22"/>
                    </w:rPr>
                    <w:t>​Cloud</w:t>
                  </w:r>
                </w:p>
              </w:tc>
            </w:tr>
          </w:tbl>
          <w:p w14:paraId="60C8878A"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5330AEE6" w14:textId="77777777">
              <w:tc>
                <w:tcPr>
                  <w:tcW w:w="0" w:type="auto"/>
                  <w:tcMar>
                    <w:top w:w="30" w:type="dxa"/>
                    <w:left w:w="0" w:type="dxa"/>
                    <w:bottom w:w="30" w:type="dxa"/>
                    <w:right w:w="0" w:type="dxa"/>
                  </w:tcMar>
                </w:tcPr>
                <w:p w14:paraId="08049FA3"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46CF646" w14:textId="77777777" w:rsidR="00E30F01" w:rsidRPr="002B22D5" w:rsidRDefault="000E70FC">
                  <w:r w:rsidRPr="002B22D5">
                    <w:rPr>
                      <w:rFonts w:ascii="Times New Roman" w:eastAsia="Times New Roman" w:hAnsi="Times New Roman" w:cs="Times New Roman"/>
                      <w:color w:val="000000"/>
                      <w:sz w:val="22"/>
                      <w:szCs w:val="22"/>
                    </w:rPr>
                    <w:t>d</w:t>
                  </w:r>
                </w:p>
              </w:tc>
            </w:tr>
            <w:tr w:rsidR="00C14FE0" w:rsidRPr="002B22D5" w14:paraId="6B43EB1B" w14:textId="77777777">
              <w:tc>
                <w:tcPr>
                  <w:tcW w:w="0" w:type="auto"/>
                  <w:tcMar>
                    <w:top w:w="30" w:type="dxa"/>
                    <w:left w:w="0" w:type="dxa"/>
                    <w:bottom w:w="30" w:type="dxa"/>
                    <w:right w:w="0" w:type="dxa"/>
                  </w:tcMar>
                </w:tcPr>
                <w:p w14:paraId="782AEC99" w14:textId="7132D068" w:rsidR="00C14FE0" w:rsidRPr="002B22D5" w:rsidRDefault="00200CB7" w:rsidP="00C14FE0">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C14FE0"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1C3B001" w14:textId="2CB6CFEA" w:rsidR="00C14FE0" w:rsidRPr="002B22D5" w:rsidRDefault="00C14FE0" w:rsidP="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22C3F3D8" w14:textId="77777777" w:rsidR="00E30F01" w:rsidRPr="002B22D5" w:rsidRDefault="00E30F01"/>
        </w:tc>
      </w:tr>
    </w:tbl>
    <w:p w14:paraId="6F62618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DEF4A7A" w14:textId="77777777">
        <w:tc>
          <w:tcPr>
            <w:tcW w:w="5000" w:type="pct"/>
            <w:tcMar>
              <w:top w:w="0" w:type="dxa"/>
              <w:left w:w="0" w:type="dxa"/>
              <w:bottom w:w="0" w:type="dxa"/>
              <w:right w:w="0" w:type="dxa"/>
            </w:tcMar>
            <w:vAlign w:val="center"/>
          </w:tcPr>
          <w:p w14:paraId="2C4584B7"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43. Translating programming statements into instructions that can be understood by the electronics of the computer is accomplished by a process called program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488"/>
            </w:tblGrid>
            <w:tr w:rsidR="00E30F01" w:rsidRPr="002B22D5" w14:paraId="2BBADDA6" w14:textId="77777777">
              <w:tc>
                <w:tcPr>
                  <w:tcW w:w="400" w:type="dxa"/>
                  <w:tcMar>
                    <w:top w:w="0" w:type="dxa"/>
                    <w:left w:w="0" w:type="dxa"/>
                    <w:bottom w:w="0" w:type="dxa"/>
                    <w:right w:w="0" w:type="dxa"/>
                  </w:tcMar>
                </w:tcPr>
                <w:p w14:paraId="02012B5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1E84755"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7052720" w14:textId="77777777" w:rsidR="00E30F01" w:rsidRPr="002B22D5" w:rsidRDefault="000E70FC">
                  <w:pPr>
                    <w:pStyle w:val="p"/>
                  </w:pPr>
                  <w:r w:rsidRPr="002B22D5">
                    <w:rPr>
                      <w:rFonts w:ascii="Times New Roman" w:eastAsia="Times New Roman" w:hAnsi="Times New Roman" w:cs="Times New Roman"/>
                      <w:color w:val="000000"/>
                      <w:sz w:val="22"/>
                      <w:szCs w:val="22"/>
                    </w:rPr>
                    <w:t>​instantiation</w:t>
                  </w:r>
                </w:p>
              </w:tc>
            </w:tr>
            <w:tr w:rsidR="00E30F01" w:rsidRPr="002B22D5" w14:paraId="15A4154C" w14:textId="77777777">
              <w:tc>
                <w:tcPr>
                  <w:tcW w:w="400" w:type="dxa"/>
                  <w:tcMar>
                    <w:top w:w="0" w:type="dxa"/>
                    <w:left w:w="0" w:type="dxa"/>
                    <w:bottom w:w="0" w:type="dxa"/>
                    <w:right w:w="0" w:type="dxa"/>
                  </w:tcMar>
                </w:tcPr>
                <w:p w14:paraId="3AD5F22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CB6F179"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15A70BE" w14:textId="77777777" w:rsidR="00E30F01" w:rsidRPr="002B22D5" w:rsidRDefault="000E70FC">
                  <w:pPr>
                    <w:pStyle w:val="p"/>
                  </w:pPr>
                  <w:r w:rsidRPr="002B22D5">
                    <w:rPr>
                      <w:rFonts w:ascii="Times New Roman" w:eastAsia="Times New Roman" w:hAnsi="Times New Roman" w:cs="Times New Roman"/>
                      <w:color w:val="000000"/>
                      <w:sz w:val="22"/>
                      <w:szCs w:val="22"/>
                    </w:rPr>
                    <w:t>​compilation</w:t>
                  </w:r>
                </w:p>
              </w:tc>
            </w:tr>
            <w:tr w:rsidR="00E30F01" w:rsidRPr="002B22D5" w14:paraId="291084E6" w14:textId="77777777">
              <w:tc>
                <w:tcPr>
                  <w:tcW w:w="400" w:type="dxa"/>
                  <w:tcMar>
                    <w:top w:w="0" w:type="dxa"/>
                    <w:left w:w="0" w:type="dxa"/>
                    <w:bottom w:w="0" w:type="dxa"/>
                    <w:right w:w="0" w:type="dxa"/>
                  </w:tcMar>
                </w:tcPr>
                <w:p w14:paraId="52D1CA2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544B67F"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81A03CC" w14:textId="77777777" w:rsidR="00E30F01" w:rsidRPr="002B22D5" w:rsidRDefault="000E70FC">
                  <w:pPr>
                    <w:pStyle w:val="p"/>
                  </w:pPr>
                  <w:r w:rsidRPr="002B22D5">
                    <w:rPr>
                      <w:rFonts w:ascii="Times New Roman" w:eastAsia="Times New Roman" w:hAnsi="Times New Roman" w:cs="Times New Roman"/>
                      <w:color w:val="000000"/>
                      <w:sz w:val="22"/>
                      <w:szCs w:val="22"/>
                    </w:rPr>
                    <w:t>​factoring</w:t>
                  </w:r>
                </w:p>
              </w:tc>
            </w:tr>
            <w:tr w:rsidR="00E30F01" w:rsidRPr="002B22D5" w14:paraId="17B7BB8D" w14:textId="77777777">
              <w:tc>
                <w:tcPr>
                  <w:tcW w:w="400" w:type="dxa"/>
                  <w:tcMar>
                    <w:top w:w="0" w:type="dxa"/>
                    <w:left w:w="0" w:type="dxa"/>
                    <w:bottom w:w="0" w:type="dxa"/>
                    <w:right w:w="0" w:type="dxa"/>
                  </w:tcMar>
                </w:tcPr>
                <w:p w14:paraId="79C7329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9EC85D2"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31D6C7B2" w14:textId="77777777" w:rsidR="00E30F01" w:rsidRPr="002B22D5" w:rsidRDefault="000E70FC">
                  <w:pPr>
                    <w:pStyle w:val="p"/>
                  </w:pPr>
                  <w:r w:rsidRPr="002B22D5">
                    <w:rPr>
                      <w:rFonts w:ascii="Times New Roman" w:eastAsia="Times New Roman" w:hAnsi="Times New Roman" w:cs="Times New Roman"/>
                      <w:color w:val="000000"/>
                      <w:sz w:val="22"/>
                      <w:szCs w:val="22"/>
                    </w:rPr>
                    <w:t>​indexing</w:t>
                  </w:r>
                </w:p>
              </w:tc>
            </w:tr>
          </w:tbl>
          <w:p w14:paraId="7EA2D96D"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653AC0E6" w14:textId="77777777">
              <w:tc>
                <w:tcPr>
                  <w:tcW w:w="0" w:type="auto"/>
                  <w:tcMar>
                    <w:top w:w="30" w:type="dxa"/>
                    <w:left w:w="0" w:type="dxa"/>
                    <w:bottom w:w="30" w:type="dxa"/>
                    <w:right w:w="0" w:type="dxa"/>
                  </w:tcMar>
                </w:tcPr>
                <w:p w14:paraId="487C1632"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B6C4FB5" w14:textId="77777777" w:rsidR="00E30F01" w:rsidRPr="002B22D5" w:rsidRDefault="000E70FC">
                  <w:r w:rsidRPr="002B22D5">
                    <w:rPr>
                      <w:rFonts w:ascii="Times New Roman" w:eastAsia="Times New Roman" w:hAnsi="Times New Roman" w:cs="Times New Roman"/>
                      <w:color w:val="000000"/>
                      <w:sz w:val="22"/>
                      <w:szCs w:val="22"/>
                    </w:rPr>
                    <w:t>b</w:t>
                  </w:r>
                </w:p>
              </w:tc>
            </w:tr>
            <w:tr w:rsidR="00C14FE0" w:rsidRPr="002B22D5" w14:paraId="1C744FBC" w14:textId="77777777">
              <w:tc>
                <w:tcPr>
                  <w:tcW w:w="0" w:type="auto"/>
                  <w:tcMar>
                    <w:top w:w="30" w:type="dxa"/>
                    <w:left w:w="0" w:type="dxa"/>
                    <w:bottom w:w="30" w:type="dxa"/>
                    <w:right w:w="0" w:type="dxa"/>
                  </w:tcMar>
                </w:tcPr>
                <w:p w14:paraId="5C9B4C09" w14:textId="031A8286" w:rsidR="00C14FE0" w:rsidRPr="002B22D5" w:rsidRDefault="00200CB7" w:rsidP="00C14FE0">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C14FE0"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CC0D33B" w14:textId="43ECB0EE" w:rsidR="00C14FE0" w:rsidRPr="002B22D5" w:rsidRDefault="00C14FE0" w:rsidP="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72F4A1C7" w14:textId="77777777" w:rsidR="00E30F01" w:rsidRPr="002B22D5" w:rsidRDefault="00E30F01"/>
        </w:tc>
      </w:tr>
    </w:tbl>
    <w:p w14:paraId="5008F57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BA69147" w14:textId="77777777">
        <w:tc>
          <w:tcPr>
            <w:tcW w:w="5000" w:type="pct"/>
            <w:tcMar>
              <w:top w:w="0" w:type="dxa"/>
              <w:left w:w="0" w:type="dxa"/>
              <w:bottom w:w="0" w:type="dxa"/>
              <w:right w:w="0" w:type="dxa"/>
            </w:tcMar>
            <w:vAlign w:val="center"/>
          </w:tcPr>
          <w:p w14:paraId="02BE03EB"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44. The ____ reads the MSIL code and causes the instructions within the program to be executed.​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66C82998" w14:textId="77777777">
              <w:tc>
                <w:tcPr>
                  <w:tcW w:w="400" w:type="dxa"/>
                  <w:tcMar>
                    <w:top w:w="0" w:type="dxa"/>
                    <w:left w:w="0" w:type="dxa"/>
                    <w:bottom w:w="0" w:type="dxa"/>
                    <w:right w:w="0" w:type="dxa"/>
                  </w:tcMar>
                </w:tcPr>
                <w:p w14:paraId="4EA9037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4F7F0A9"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6D865D9" w14:textId="77777777" w:rsidR="00E30F01" w:rsidRPr="002B22D5" w:rsidRDefault="000E70FC">
                  <w:pPr>
                    <w:pStyle w:val="p"/>
                  </w:pPr>
                  <w:r w:rsidRPr="002B22D5">
                    <w:rPr>
                      <w:rFonts w:ascii="Times New Roman" w:eastAsia="Times New Roman" w:hAnsi="Times New Roman" w:cs="Times New Roman"/>
                      <w:color w:val="000000"/>
                      <w:sz w:val="22"/>
                      <w:szCs w:val="22"/>
                    </w:rPr>
                    <w:t>​CAD</w:t>
                  </w:r>
                </w:p>
              </w:tc>
            </w:tr>
            <w:tr w:rsidR="00E30F01" w:rsidRPr="002B22D5" w14:paraId="6C26B3FE" w14:textId="77777777">
              <w:tc>
                <w:tcPr>
                  <w:tcW w:w="400" w:type="dxa"/>
                  <w:tcMar>
                    <w:top w:w="0" w:type="dxa"/>
                    <w:left w:w="0" w:type="dxa"/>
                    <w:bottom w:w="0" w:type="dxa"/>
                    <w:right w:w="0" w:type="dxa"/>
                  </w:tcMar>
                </w:tcPr>
                <w:p w14:paraId="27F09E7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4FCD4F6"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282BA03" w14:textId="77777777" w:rsidR="00E30F01" w:rsidRPr="002B22D5" w:rsidRDefault="000E70FC">
                  <w:pPr>
                    <w:pStyle w:val="p"/>
                  </w:pPr>
                  <w:r w:rsidRPr="002B22D5">
                    <w:rPr>
                      <w:rFonts w:ascii="Times New Roman" w:eastAsia="Times New Roman" w:hAnsi="Times New Roman" w:cs="Times New Roman"/>
                      <w:color w:val="000000"/>
                      <w:sz w:val="22"/>
                      <w:szCs w:val="22"/>
                    </w:rPr>
                    <w:t>​RAD</w:t>
                  </w:r>
                </w:p>
              </w:tc>
            </w:tr>
            <w:tr w:rsidR="00E30F01" w:rsidRPr="002B22D5" w14:paraId="1CF0FF01" w14:textId="77777777">
              <w:tc>
                <w:tcPr>
                  <w:tcW w:w="400" w:type="dxa"/>
                  <w:tcMar>
                    <w:top w:w="0" w:type="dxa"/>
                    <w:left w:w="0" w:type="dxa"/>
                    <w:bottom w:w="0" w:type="dxa"/>
                    <w:right w:w="0" w:type="dxa"/>
                  </w:tcMar>
                </w:tcPr>
                <w:p w14:paraId="23D40C3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8E65F66"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8E67A5C" w14:textId="77777777" w:rsidR="00E30F01" w:rsidRPr="002B22D5" w:rsidRDefault="000E70FC">
                  <w:pPr>
                    <w:pStyle w:val="p"/>
                  </w:pPr>
                  <w:r w:rsidRPr="002B22D5">
                    <w:rPr>
                      <w:rFonts w:ascii="Times New Roman" w:eastAsia="Times New Roman" w:hAnsi="Times New Roman" w:cs="Times New Roman"/>
                      <w:color w:val="000000"/>
                      <w:sz w:val="22"/>
                      <w:szCs w:val="22"/>
                    </w:rPr>
                    <w:t>​CLR</w:t>
                  </w:r>
                </w:p>
              </w:tc>
            </w:tr>
            <w:tr w:rsidR="00E30F01" w:rsidRPr="002B22D5" w14:paraId="2347DD5E" w14:textId="77777777">
              <w:tc>
                <w:tcPr>
                  <w:tcW w:w="400" w:type="dxa"/>
                  <w:tcMar>
                    <w:top w:w="0" w:type="dxa"/>
                    <w:left w:w="0" w:type="dxa"/>
                    <w:bottom w:w="0" w:type="dxa"/>
                    <w:right w:w="0" w:type="dxa"/>
                  </w:tcMar>
                </w:tcPr>
                <w:p w14:paraId="64738C3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FD65B44"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D781845" w14:textId="77777777" w:rsidR="00E30F01" w:rsidRPr="002B22D5" w:rsidRDefault="000E70FC">
                  <w:pPr>
                    <w:pStyle w:val="p"/>
                  </w:pPr>
                  <w:r w:rsidRPr="002B22D5">
                    <w:rPr>
                      <w:rFonts w:ascii="Times New Roman" w:eastAsia="Times New Roman" w:hAnsi="Times New Roman" w:cs="Times New Roman"/>
                      <w:color w:val="000000"/>
                      <w:sz w:val="22"/>
                      <w:szCs w:val="22"/>
                    </w:rPr>
                    <w:t>​ARD</w:t>
                  </w:r>
                </w:p>
              </w:tc>
            </w:tr>
          </w:tbl>
          <w:p w14:paraId="170431D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30FD3D48" w14:textId="77777777">
              <w:tc>
                <w:tcPr>
                  <w:tcW w:w="0" w:type="auto"/>
                  <w:tcMar>
                    <w:top w:w="30" w:type="dxa"/>
                    <w:left w:w="0" w:type="dxa"/>
                    <w:bottom w:w="30" w:type="dxa"/>
                    <w:right w:w="0" w:type="dxa"/>
                  </w:tcMar>
                </w:tcPr>
                <w:p w14:paraId="16F9FFD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FD9C8E9" w14:textId="77777777" w:rsidR="00E30F01" w:rsidRPr="002B22D5" w:rsidRDefault="000E70FC">
                  <w:r w:rsidRPr="002B22D5">
                    <w:rPr>
                      <w:rFonts w:ascii="Times New Roman" w:eastAsia="Times New Roman" w:hAnsi="Times New Roman" w:cs="Times New Roman"/>
                      <w:color w:val="000000"/>
                      <w:sz w:val="22"/>
                      <w:szCs w:val="22"/>
                    </w:rPr>
                    <w:t>c</w:t>
                  </w:r>
                </w:p>
              </w:tc>
            </w:tr>
            <w:tr w:rsidR="00C14FE0" w:rsidRPr="002B22D5" w14:paraId="70C57A04" w14:textId="77777777">
              <w:tc>
                <w:tcPr>
                  <w:tcW w:w="0" w:type="auto"/>
                  <w:tcMar>
                    <w:top w:w="30" w:type="dxa"/>
                    <w:left w:w="0" w:type="dxa"/>
                    <w:bottom w:w="30" w:type="dxa"/>
                    <w:right w:w="0" w:type="dxa"/>
                  </w:tcMar>
                </w:tcPr>
                <w:p w14:paraId="7B41A163" w14:textId="59613904" w:rsidR="00C14FE0" w:rsidRPr="002B22D5" w:rsidRDefault="00200CB7" w:rsidP="00C14FE0">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C14FE0"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FD95CAF" w14:textId="2A12E502" w:rsidR="00C14FE0" w:rsidRPr="002B22D5" w:rsidRDefault="00C14FE0" w:rsidP="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39653B74" w14:textId="77777777" w:rsidR="00E30F01" w:rsidRPr="002B22D5" w:rsidRDefault="00E30F01"/>
        </w:tc>
      </w:tr>
    </w:tbl>
    <w:p w14:paraId="40203D3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0AD5360" w14:textId="77777777">
        <w:tc>
          <w:tcPr>
            <w:tcW w:w="5000" w:type="pct"/>
            <w:tcMar>
              <w:top w:w="0" w:type="dxa"/>
              <w:left w:w="0" w:type="dxa"/>
              <w:bottom w:w="0" w:type="dxa"/>
              <w:right w:w="0" w:type="dxa"/>
            </w:tcMar>
            <w:vAlign w:val="center"/>
          </w:tcPr>
          <w:p w14:paraId="2FD93A87"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45. A Web application runs on a web server and produces ____ code that is downloaded to a client computer.​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134"/>
            </w:tblGrid>
            <w:tr w:rsidR="00E30F01" w:rsidRPr="002B22D5" w14:paraId="20400D26" w14:textId="77777777">
              <w:tc>
                <w:tcPr>
                  <w:tcW w:w="400" w:type="dxa"/>
                  <w:tcMar>
                    <w:top w:w="0" w:type="dxa"/>
                    <w:left w:w="0" w:type="dxa"/>
                    <w:bottom w:w="0" w:type="dxa"/>
                    <w:right w:w="0" w:type="dxa"/>
                  </w:tcMar>
                </w:tcPr>
                <w:p w14:paraId="3BA714D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3D6BCF2"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01B3EAC" w14:textId="77777777" w:rsidR="00E30F01" w:rsidRPr="002B22D5" w:rsidRDefault="000E70FC">
                  <w:pPr>
                    <w:pStyle w:val="p"/>
                  </w:pPr>
                  <w:r w:rsidRPr="002B22D5">
                    <w:rPr>
                      <w:rFonts w:ascii="Times New Roman" w:eastAsia="Times New Roman" w:hAnsi="Times New Roman" w:cs="Times New Roman"/>
                      <w:color w:val="000000"/>
                      <w:sz w:val="22"/>
                      <w:szCs w:val="22"/>
                    </w:rPr>
                    <w:t>​XML</w:t>
                  </w:r>
                </w:p>
              </w:tc>
            </w:tr>
            <w:tr w:rsidR="00E30F01" w:rsidRPr="002B22D5" w14:paraId="4CE4517A" w14:textId="77777777">
              <w:tc>
                <w:tcPr>
                  <w:tcW w:w="400" w:type="dxa"/>
                  <w:tcMar>
                    <w:top w:w="0" w:type="dxa"/>
                    <w:left w:w="0" w:type="dxa"/>
                    <w:bottom w:w="0" w:type="dxa"/>
                    <w:right w:w="0" w:type="dxa"/>
                  </w:tcMar>
                </w:tcPr>
                <w:p w14:paraId="54453B4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EFFEFC7"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B9E8F18" w14:textId="77777777" w:rsidR="00E30F01" w:rsidRPr="002B22D5" w:rsidRDefault="000E70FC">
                  <w:pPr>
                    <w:pStyle w:val="p"/>
                  </w:pPr>
                  <w:r w:rsidRPr="002B22D5">
                    <w:rPr>
                      <w:rFonts w:ascii="Times New Roman" w:eastAsia="Times New Roman" w:hAnsi="Times New Roman" w:cs="Times New Roman"/>
                      <w:color w:val="000000"/>
                      <w:sz w:val="22"/>
                      <w:szCs w:val="22"/>
                    </w:rPr>
                    <w:t>​SQL</w:t>
                  </w:r>
                </w:p>
              </w:tc>
            </w:tr>
            <w:tr w:rsidR="00E30F01" w:rsidRPr="002B22D5" w14:paraId="3CA92A80" w14:textId="77777777">
              <w:tc>
                <w:tcPr>
                  <w:tcW w:w="400" w:type="dxa"/>
                  <w:tcMar>
                    <w:top w:w="0" w:type="dxa"/>
                    <w:left w:w="0" w:type="dxa"/>
                    <w:bottom w:w="0" w:type="dxa"/>
                    <w:right w:w="0" w:type="dxa"/>
                  </w:tcMar>
                </w:tcPr>
                <w:p w14:paraId="6E16934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31D0273"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3AF3F921" w14:textId="77777777" w:rsidR="00E30F01" w:rsidRPr="002B22D5" w:rsidRDefault="000E70FC">
                  <w:pPr>
                    <w:pStyle w:val="p"/>
                  </w:pPr>
                  <w:r w:rsidRPr="002B22D5">
                    <w:rPr>
                      <w:rFonts w:ascii="Times New Roman" w:eastAsia="Times New Roman" w:hAnsi="Times New Roman" w:cs="Times New Roman"/>
                      <w:color w:val="000000"/>
                      <w:sz w:val="22"/>
                      <w:szCs w:val="22"/>
                    </w:rPr>
                    <w:t>​HTML5</w:t>
                  </w:r>
                </w:p>
              </w:tc>
            </w:tr>
            <w:tr w:rsidR="00E30F01" w:rsidRPr="002B22D5" w14:paraId="6CDCD3D0" w14:textId="77777777">
              <w:tc>
                <w:tcPr>
                  <w:tcW w:w="400" w:type="dxa"/>
                  <w:tcMar>
                    <w:top w:w="0" w:type="dxa"/>
                    <w:left w:w="0" w:type="dxa"/>
                    <w:bottom w:w="0" w:type="dxa"/>
                    <w:right w:w="0" w:type="dxa"/>
                  </w:tcMar>
                </w:tcPr>
                <w:p w14:paraId="40D03D3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FC9B3EA"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4807C351" w14:textId="77777777" w:rsidR="00E30F01" w:rsidRPr="002B22D5" w:rsidRDefault="000E70FC">
                  <w:pPr>
                    <w:pStyle w:val="p"/>
                  </w:pPr>
                  <w:r w:rsidRPr="002B22D5">
                    <w:rPr>
                      <w:rFonts w:ascii="Times New Roman" w:eastAsia="Times New Roman" w:hAnsi="Times New Roman" w:cs="Times New Roman"/>
                      <w:color w:val="000000"/>
                      <w:sz w:val="22"/>
                      <w:szCs w:val="22"/>
                    </w:rPr>
                    <w:t>​HTTP</w:t>
                  </w:r>
                </w:p>
              </w:tc>
            </w:tr>
          </w:tbl>
          <w:p w14:paraId="6EB6C726"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624"/>
            </w:tblGrid>
            <w:tr w:rsidR="00E30F01" w:rsidRPr="002B22D5" w14:paraId="3CC2C9F2" w14:textId="77777777">
              <w:tc>
                <w:tcPr>
                  <w:tcW w:w="0" w:type="auto"/>
                  <w:tcMar>
                    <w:top w:w="30" w:type="dxa"/>
                    <w:left w:w="0" w:type="dxa"/>
                    <w:bottom w:w="30" w:type="dxa"/>
                    <w:right w:w="0" w:type="dxa"/>
                  </w:tcMar>
                </w:tcPr>
                <w:p w14:paraId="7502EEE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C949FCA" w14:textId="77777777" w:rsidR="00E30F01" w:rsidRPr="002B22D5" w:rsidRDefault="000E70FC">
                  <w:r w:rsidRPr="002B22D5">
                    <w:rPr>
                      <w:rFonts w:ascii="Times New Roman" w:eastAsia="Times New Roman" w:hAnsi="Times New Roman" w:cs="Times New Roman"/>
                      <w:color w:val="000000"/>
                      <w:sz w:val="22"/>
                      <w:szCs w:val="22"/>
                    </w:rPr>
                    <w:t>c</w:t>
                  </w:r>
                </w:p>
              </w:tc>
            </w:tr>
            <w:tr w:rsidR="003C106C" w:rsidRPr="002B22D5" w14:paraId="483578E1" w14:textId="77777777">
              <w:tc>
                <w:tcPr>
                  <w:tcW w:w="0" w:type="auto"/>
                  <w:tcMar>
                    <w:top w:w="30" w:type="dxa"/>
                    <w:left w:w="0" w:type="dxa"/>
                    <w:bottom w:w="30" w:type="dxa"/>
                    <w:right w:w="0" w:type="dxa"/>
                  </w:tcMar>
                </w:tcPr>
                <w:p w14:paraId="376B37BD" w14:textId="6E70978D"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7461F8F" w14:textId="62D2A1A9"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Types of Visual Basic 2017 Applications</w:t>
                  </w:r>
                </w:p>
              </w:tc>
            </w:tr>
          </w:tbl>
          <w:p w14:paraId="1CF8D26D" w14:textId="77777777" w:rsidR="00E30F01" w:rsidRPr="002B22D5" w:rsidRDefault="00E30F01"/>
        </w:tc>
      </w:tr>
    </w:tbl>
    <w:p w14:paraId="6464510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BCC93D7" w14:textId="77777777">
        <w:tc>
          <w:tcPr>
            <w:tcW w:w="5000" w:type="pct"/>
            <w:tcMar>
              <w:top w:w="0" w:type="dxa"/>
              <w:left w:w="0" w:type="dxa"/>
              <w:bottom w:w="0" w:type="dxa"/>
              <w:right w:w="0" w:type="dxa"/>
            </w:tcMar>
            <w:vAlign w:val="center"/>
          </w:tcPr>
          <w:p w14:paraId="7786755A"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46. A computer program on a mobile device or Windows 8 or Windows 10 computer is also called an app.​</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59747597" w14:textId="77777777">
              <w:tc>
                <w:tcPr>
                  <w:tcW w:w="400" w:type="dxa"/>
                  <w:tcMar>
                    <w:top w:w="0" w:type="dxa"/>
                    <w:left w:w="0" w:type="dxa"/>
                    <w:bottom w:w="0" w:type="dxa"/>
                    <w:right w:w="0" w:type="dxa"/>
                  </w:tcMar>
                </w:tcPr>
                <w:p w14:paraId="7C50F3C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8A523A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256DD4D"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458209FE" w14:textId="77777777">
              <w:tc>
                <w:tcPr>
                  <w:tcW w:w="400" w:type="dxa"/>
                  <w:tcMar>
                    <w:top w:w="0" w:type="dxa"/>
                    <w:left w:w="0" w:type="dxa"/>
                    <w:bottom w:w="0" w:type="dxa"/>
                    <w:right w:w="0" w:type="dxa"/>
                  </w:tcMar>
                </w:tcPr>
                <w:p w14:paraId="63CFF88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C7F09C5"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0A6AE85"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28C641D9"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604821DB" w14:textId="77777777">
              <w:tc>
                <w:tcPr>
                  <w:tcW w:w="0" w:type="auto"/>
                  <w:tcMar>
                    <w:top w:w="30" w:type="dxa"/>
                    <w:left w:w="0" w:type="dxa"/>
                    <w:bottom w:w="30" w:type="dxa"/>
                    <w:right w:w="0" w:type="dxa"/>
                  </w:tcMar>
                </w:tcPr>
                <w:p w14:paraId="58D8DCE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29E5C50"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39786C55" w14:textId="77777777">
              <w:tc>
                <w:tcPr>
                  <w:tcW w:w="0" w:type="auto"/>
                  <w:tcMar>
                    <w:top w:w="30" w:type="dxa"/>
                    <w:left w:w="0" w:type="dxa"/>
                    <w:bottom w:w="30" w:type="dxa"/>
                    <w:right w:w="0" w:type="dxa"/>
                  </w:tcMar>
                </w:tcPr>
                <w:p w14:paraId="0D8EE433" w14:textId="728C88C7"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DD54302" w14:textId="7DFDD744"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2456AA36" w14:textId="77777777" w:rsidR="00E30F01" w:rsidRPr="002B22D5" w:rsidRDefault="00E30F01"/>
        </w:tc>
      </w:tr>
    </w:tbl>
    <w:p w14:paraId="625057C0"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36537D7" w14:textId="77777777">
        <w:tc>
          <w:tcPr>
            <w:tcW w:w="5000" w:type="pct"/>
            <w:tcMar>
              <w:top w:w="0" w:type="dxa"/>
              <w:left w:w="0" w:type="dxa"/>
              <w:bottom w:w="0" w:type="dxa"/>
              <w:right w:w="0" w:type="dxa"/>
            </w:tcMar>
            <w:vAlign w:val="center"/>
          </w:tcPr>
          <w:p w14:paraId="3F4346E1"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47. Computer hardware will perform its tasks automatically, regardless of whether a software program is running or not.​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5833DD7D" w14:textId="77777777">
              <w:tc>
                <w:tcPr>
                  <w:tcW w:w="400" w:type="dxa"/>
                  <w:tcMar>
                    <w:top w:w="0" w:type="dxa"/>
                    <w:left w:w="0" w:type="dxa"/>
                    <w:bottom w:w="0" w:type="dxa"/>
                    <w:right w:w="0" w:type="dxa"/>
                  </w:tcMar>
                </w:tcPr>
                <w:p w14:paraId="1302EF5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2A3DE80"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39BB9CE"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3C43C3C" w14:textId="77777777">
              <w:tc>
                <w:tcPr>
                  <w:tcW w:w="400" w:type="dxa"/>
                  <w:tcMar>
                    <w:top w:w="0" w:type="dxa"/>
                    <w:left w:w="0" w:type="dxa"/>
                    <w:bottom w:w="0" w:type="dxa"/>
                    <w:right w:w="0" w:type="dxa"/>
                  </w:tcMar>
                </w:tcPr>
                <w:p w14:paraId="58C4F37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6BC8A53"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A135C2E"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0A479661"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3D0051E5" w14:textId="77777777">
              <w:tc>
                <w:tcPr>
                  <w:tcW w:w="0" w:type="auto"/>
                  <w:tcMar>
                    <w:top w:w="30" w:type="dxa"/>
                    <w:left w:w="0" w:type="dxa"/>
                    <w:bottom w:w="30" w:type="dxa"/>
                    <w:right w:w="0" w:type="dxa"/>
                  </w:tcMar>
                </w:tcPr>
                <w:p w14:paraId="7760ACC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2D12835"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26E85FCA" w14:textId="77777777">
              <w:tc>
                <w:tcPr>
                  <w:tcW w:w="0" w:type="auto"/>
                  <w:tcMar>
                    <w:top w:w="30" w:type="dxa"/>
                    <w:left w:w="0" w:type="dxa"/>
                    <w:bottom w:w="30" w:type="dxa"/>
                    <w:right w:w="0" w:type="dxa"/>
                  </w:tcMar>
                </w:tcPr>
                <w:p w14:paraId="27A0979B" w14:textId="0AB3A734"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6E4E9C0" w14:textId="688ECA93"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43FE71EC" w14:textId="77777777" w:rsidR="00E30F01" w:rsidRPr="002B22D5" w:rsidRDefault="00E30F01"/>
        </w:tc>
      </w:tr>
    </w:tbl>
    <w:p w14:paraId="2D1BE310"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3EDCA79" w14:textId="77777777">
        <w:tc>
          <w:tcPr>
            <w:tcW w:w="5000" w:type="pct"/>
            <w:tcMar>
              <w:top w:w="0" w:type="dxa"/>
              <w:left w:w="0" w:type="dxa"/>
              <w:bottom w:w="0" w:type="dxa"/>
              <w:right w:w="0" w:type="dxa"/>
            </w:tcMar>
            <w:vAlign w:val="center"/>
          </w:tcPr>
          <w:p w14:paraId="21E299E2"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48. Many computer programs perform the following general steps: first accept input, then write output, and finally process the data, in that order.​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61059057" w14:textId="77777777">
              <w:tc>
                <w:tcPr>
                  <w:tcW w:w="400" w:type="dxa"/>
                  <w:tcMar>
                    <w:top w:w="0" w:type="dxa"/>
                    <w:left w:w="0" w:type="dxa"/>
                    <w:bottom w:w="0" w:type="dxa"/>
                    <w:right w:w="0" w:type="dxa"/>
                  </w:tcMar>
                </w:tcPr>
                <w:p w14:paraId="0D36280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1A96AFA"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B79F701"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572D916" w14:textId="77777777">
              <w:tc>
                <w:tcPr>
                  <w:tcW w:w="400" w:type="dxa"/>
                  <w:tcMar>
                    <w:top w:w="0" w:type="dxa"/>
                    <w:left w:w="0" w:type="dxa"/>
                    <w:bottom w:w="0" w:type="dxa"/>
                    <w:right w:w="0" w:type="dxa"/>
                  </w:tcMar>
                </w:tcPr>
                <w:p w14:paraId="2D7F558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901533F"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2E34FA3"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11FEF5AA"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3A1BEBC5" w14:textId="77777777">
              <w:tc>
                <w:tcPr>
                  <w:tcW w:w="0" w:type="auto"/>
                  <w:tcMar>
                    <w:top w:w="30" w:type="dxa"/>
                    <w:left w:w="0" w:type="dxa"/>
                    <w:bottom w:w="30" w:type="dxa"/>
                    <w:right w:w="0" w:type="dxa"/>
                  </w:tcMar>
                </w:tcPr>
                <w:p w14:paraId="7D2337F9"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B2734A8"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3BF7D8A3" w14:textId="77777777">
              <w:tc>
                <w:tcPr>
                  <w:tcW w:w="0" w:type="auto"/>
                  <w:tcMar>
                    <w:top w:w="30" w:type="dxa"/>
                    <w:left w:w="0" w:type="dxa"/>
                    <w:bottom w:w="30" w:type="dxa"/>
                    <w:right w:w="0" w:type="dxa"/>
                  </w:tcMar>
                </w:tcPr>
                <w:p w14:paraId="5537C7AA" w14:textId="2CB2A36C"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7F3B872" w14:textId="0D40B838"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692C4F5E" w14:textId="77777777" w:rsidR="00E30F01" w:rsidRPr="002B22D5" w:rsidRDefault="00E30F01"/>
        </w:tc>
      </w:tr>
    </w:tbl>
    <w:p w14:paraId="347D716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B68CE47" w14:textId="77777777">
        <w:tc>
          <w:tcPr>
            <w:tcW w:w="5000" w:type="pct"/>
            <w:tcMar>
              <w:top w:w="0" w:type="dxa"/>
              <w:left w:w="0" w:type="dxa"/>
              <w:bottom w:w="0" w:type="dxa"/>
              <w:right w:w="0" w:type="dxa"/>
            </w:tcMar>
            <w:vAlign w:val="center"/>
          </w:tcPr>
          <w:p w14:paraId="4B754AE6"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49. Saving, or storing, data refers to placing the data or software electronically on a storage medium.​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2BA3D418" w14:textId="77777777">
              <w:tc>
                <w:tcPr>
                  <w:tcW w:w="400" w:type="dxa"/>
                  <w:tcMar>
                    <w:top w:w="0" w:type="dxa"/>
                    <w:left w:w="0" w:type="dxa"/>
                    <w:bottom w:w="0" w:type="dxa"/>
                    <w:right w:w="0" w:type="dxa"/>
                  </w:tcMar>
                </w:tcPr>
                <w:p w14:paraId="6DC72D6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D2585B6"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3876112"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5622AC0F" w14:textId="77777777">
              <w:tc>
                <w:tcPr>
                  <w:tcW w:w="400" w:type="dxa"/>
                  <w:tcMar>
                    <w:top w:w="0" w:type="dxa"/>
                    <w:left w:w="0" w:type="dxa"/>
                    <w:bottom w:w="0" w:type="dxa"/>
                    <w:right w:w="0" w:type="dxa"/>
                  </w:tcMar>
                </w:tcPr>
                <w:p w14:paraId="470C6D9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2D42D24"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0D49345"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0B2FAE2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05B2F95E" w14:textId="77777777">
              <w:tc>
                <w:tcPr>
                  <w:tcW w:w="0" w:type="auto"/>
                  <w:tcMar>
                    <w:top w:w="30" w:type="dxa"/>
                    <w:left w:w="0" w:type="dxa"/>
                    <w:bottom w:w="30" w:type="dxa"/>
                    <w:right w:w="0" w:type="dxa"/>
                  </w:tcMar>
                </w:tcPr>
                <w:p w14:paraId="3F395E9E"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6EFB9AE"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28E5F6E1" w14:textId="77777777">
              <w:tc>
                <w:tcPr>
                  <w:tcW w:w="0" w:type="auto"/>
                  <w:tcMar>
                    <w:top w:w="30" w:type="dxa"/>
                    <w:left w:w="0" w:type="dxa"/>
                    <w:bottom w:w="30" w:type="dxa"/>
                    <w:right w:w="0" w:type="dxa"/>
                  </w:tcMar>
                </w:tcPr>
                <w:p w14:paraId="7E643239" w14:textId="66E30FDF"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4E7BA61" w14:textId="5D53B6DD"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3540A0E2" w14:textId="77777777" w:rsidR="00E30F01" w:rsidRPr="002B22D5" w:rsidRDefault="00E30F01"/>
        </w:tc>
      </w:tr>
    </w:tbl>
    <w:p w14:paraId="4EBE3AE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6832B30" w14:textId="77777777">
        <w:tc>
          <w:tcPr>
            <w:tcW w:w="5000" w:type="pct"/>
            <w:tcMar>
              <w:top w:w="0" w:type="dxa"/>
              <w:left w:w="0" w:type="dxa"/>
              <w:bottom w:w="0" w:type="dxa"/>
              <w:right w:w="0" w:type="dxa"/>
            </w:tcMar>
            <w:vAlign w:val="center"/>
          </w:tcPr>
          <w:p w14:paraId="72E6AA3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50. In order for the computer to execute a program, both the program and the data must be placed in the computer’s random access memory (RAM).​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1D8A84C0" w14:textId="77777777">
              <w:tc>
                <w:tcPr>
                  <w:tcW w:w="400" w:type="dxa"/>
                  <w:tcMar>
                    <w:top w:w="0" w:type="dxa"/>
                    <w:left w:w="0" w:type="dxa"/>
                    <w:bottom w:w="0" w:type="dxa"/>
                    <w:right w:w="0" w:type="dxa"/>
                  </w:tcMar>
                </w:tcPr>
                <w:p w14:paraId="161C512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7620AED"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74A040E"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47EA860C" w14:textId="77777777">
              <w:tc>
                <w:tcPr>
                  <w:tcW w:w="400" w:type="dxa"/>
                  <w:tcMar>
                    <w:top w:w="0" w:type="dxa"/>
                    <w:left w:w="0" w:type="dxa"/>
                    <w:bottom w:w="0" w:type="dxa"/>
                    <w:right w:w="0" w:type="dxa"/>
                  </w:tcMar>
                </w:tcPr>
                <w:p w14:paraId="6613704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2C7F67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C4616EF"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0B254F2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24BFBB03" w14:textId="77777777">
              <w:tc>
                <w:tcPr>
                  <w:tcW w:w="0" w:type="auto"/>
                  <w:tcMar>
                    <w:top w:w="30" w:type="dxa"/>
                    <w:left w:w="0" w:type="dxa"/>
                    <w:bottom w:w="30" w:type="dxa"/>
                    <w:right w:w="0" w:type="dxa"/>
                  </w:tcMar>
                </w:tcPr>
                <w:p w14:paraId="315B62DE"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9EC993F"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3FDFBDDE" w14:textId="77777777">
              <w:tc>
                <w:tcPr>
                  <w:tcW w:w="0" w:type="auto"/>
                  <w:tcMar>
                    <w:top w:w="30" w:type="dxa"/>
                    <w:left w:w="0" w:type="dxa"/>
                    <w:bottom w:w="30" w:type="dxa"/>
                    <w:right w:w="0" w:type="dxa"/>
                  </w:tcMar>
                </w:tcPr>
                <w:p w14:paraId="0EB6F159" w14:textId="45668CC9"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B55A676" w14:textId="6971F99B"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2071BD98" w14:textId="77777777" w:rsidR="00E30F01" w:rsidRPr="002B22D5" w:rsidRDefault="00E30F01"/>
        </w:tc>
      </w:tr>
    </w:tbl>
    <w:p w14:paraId="311CA86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40F6DFB" w14:textId="77777777">
        <w:tc>
          <w:tcPr>
            <w:tcW w:w="5000" w:type="pct"/>
            <w:tcMar>
              <w:top w:w="0" w:type="dxa"/>
              <w:left w:w="0" w:type="dxa"/>
              <w:bottom w:w="0" w:type="dxa"/>
              <w:right w:w="0" w:type="dxa"/>
            </w:tcMar>
            <w:vAlign w:val="center"/>
          </w:tcPr>
          <w:p w14:paraId="33755AB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51. Computer programs can be written in standard English.​</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13373414" w14:textId="77777777">
              <w:tc>
                <w:tcPr>
                  <w:tcW w:w="400" w:type="dxa"/>
                  <w:tcMar>
                    <w:top w:w="0" w:type="dxa"/>
                    <w:left w:w="0" w:type="dxa"/>
                    <w:bottom w:w="0" w:type="dxa"/>
                    <w:right w:w="0" w:type="dxa"/>
                  </w:tcMar>
                </w:tcPr>
                <w:p w14:paraId="3825525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AD531EC"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2FE8DB70"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030DA976" w14:textId="77777777">
              <w:tc>
                <w:tcPr>
                  <w:tcW w:w="400" w:type="dxa"/>
                  <w:tcMar>
                    <w:top w:w="0" w:type="dxa"/>
                    <w:left w:w="0" w:type="dxa"/>
                    <w:bottom w:w="0" w:type="dxa"/>
                    <w:right w:w="0" w:type="dxa"/>
                  </w:tcMar>
                </w:tcPr>
                <w:p w14:paraId="47D5955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7CE2B26"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B5A5221"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3E2AD5E1"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698F1FF3" w14:textId="77777777">
              <w:tc>
                <w:tcPr>
                  <w:tcW w:w="0" w:type="auto"/>
                  <w:tcMar>
                    <w:top w:w="30" w:type="dxa"/>
                    <w:left w:w="0" w:type="dxa"/>
                    <w:bottom w:w="30" w:type="dxa"/>
                    <w:right w:w="0" w:type="dxa"/>
                  </w:tcMar>
                </w:tcPr>
                <w:p w14:paraId="0C5BF38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E9B5EC2"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4A254290" w14:textId="77777777">
              <w:tc>
                <w:tcPr>
                  <w:tcW w:w="0" w:type="auto"/>
                  <w:tcMar>
                    <w:top w:w="30" w:type="dxa"/>
                    <w:left w:w="0" w:type="dxa"/>
                    <w:bottom w:w="30" w:type="dxa"/>
                    <w:right w:w="0" w:type="dxa"/>
                  </w:tcMar>
                </w:tcPr>
                <w:p w14:paraId="2E913D76" w14:textId="48F5BF68"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4EFAF50" w14:textId="2ED03403" w:rsidR="003C106C" w:rsidRPr="002B22D5" w:rsidRDefault="00C14FE0">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77020890" w14:textId="77777777" w:rsidR="00E30F01" w:rsidRPr="002B22D5" w:rsidRDefault="00E30F01"/>
        </w:tc>
      </w:tr>
    </w:tbl>
    <w:p w14:paraId="7EFAFEC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B56BE51" w14:textId="77777777">
        <w:tc>
          <w:tcPr>
            <w:tcW w:w="5000" w:type="pct"/>
            <w:tcMar>
              <w:top w:w="0" w:type="dxa"/>
              <w:left w:w="0" w:type="dxa"/>
              <w:bottom w:w="0" w:type="dxa"/>
              <w:right w:w="0" w:type="dxa"/>
            </w:tcMar>
            <w:vAlign w:val="center"/>
          </w:tcPr>
          <w:p w14:paraId="7E0D6598"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52. A programming language is a set of words and symbols that can be interpreted by special computer software to create instructions that can be executed by a computer.​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1808801F" w14:textId="77777777">
              <w:tc>
                <w:tcPr>
                  <w:tcW w:w="400" w:type="dxa"/>
                  <w:tcMar>
                    <w:top w:w="0" w:type="dxa"/>
                    <w:left w:w="0" w:type="dxa"/>
                    <w:bottom w:w="0" w:type="dxa"/>
                    <w:right w:w="0" w:type="dxa"/>
                  </w:tcMar>
                </w:tcPr>
                <w:p w14:paraId="62FF6CB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BFB2D27"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E002E98"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1F23C15C" w14:textId="77777777">
              <w:tc>
                <w:tcPr>
                  <w:tcW w:w="400" w:type="dxa"/>
                  <w:tcMar>
                    <w:top w:w="0" w:type="dxa"/>
                    <w:left w:w="0" w:type="dxa"/>
                    <w:bottom w:w="0" w:type="dxa"/>
                    <w:right w:w="0" w:type="dxa"/>
                  </w:tcMar>
                </w:tcPr>
                <w:p w14:paraId="1927E55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A95869B"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559BFE6"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39BDA1FE"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1BE0C2FE" w14:textId="77777777">
              <w:tc>
                <w:tcPr>
                  <w:tcW w:w="0" w:type="auto"/>
                  <w:tcMar>
                    <w:top w:w="30" w:type="dxa"/>
                    <w:left w:w="0" w:type="dxa"/>
                    <w:bottom w:w="30" w:type="dxa"/>
                    <w:right w:w="0" w:type="dxa"/>
                  </w:tcMar>
                </w:tcPr>
                <w:p w14:paraId="3AFC5043"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C9FDCA6"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175AEFC7" w14:textId="77777777">
              <w:tc>
                <w:tcPr>
                  <w:tcW w:w="0" w:type="auto"/>
                  <w:tcMar>
                    <w:top w:w="30" w:type="dxa"/>
                    <w:left w:w="0" w:type="dxa"/>
                    <w:bottom w:w="30" w:type="dxa"/>
                    <w:right w:w="0" w:type="dxa"/>
                  </w:tcMar>
                </w:tcPr>
                <w:p w14:paraId="58B648D6" w14:textId="06B631B7"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41511DB" w14:textId="607E391B"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22567F1A" w14:textId="77777777" w:rsidR="00E30F01" w:rsidRPr="002B22D5" w:rsidRDefault="00E30F01"/>
        </w:tc>
      </w:tr>
    </w:tbl>
    <w:p w14:paraId="79D01A44"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EFCAB3C" w14:textId="77777777">
        <w:tc>
          <w:tcPr>
            <w:tcW w:w="5000" w:type="pct"/>
            <w:tcMar>
              <w:top w:w="0" w:type="dxa"/>
              <w:left w:w="0" w:type="dxa"/>
              <w:bottom w:w="0" w:type="dxa"/>
              <w:right w:w="0" w:type="dxa"/>
            </w:tcMar>
            <w:vAlign w:val="center"/>
          </w:tcPr>
          <w:p w14:paraId="3F8C91D2"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53. A graphical user interface (GUI) is a special device for communicating with a user.​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44BD2640" w14:textId="77777777">
              <w:tc>
                <w:tcPr>
                  <w:tcW w:w="400" w:type="dxa"/>
                  <w:tcMar>
                    <w:top w:w="0" w:type="dxa"/>
                    <w:left w:w="0" w:type="dxa"/>
                    <w:bottom w:w="0" w:type="dxa"/>
                    <w:right w:w="0" w:type="dxa"/>
                  </w:tcMar>
                </w:tcPr>
                <w:p w14:paraId="0EC30D8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BEA4DD4"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6B8A5CB"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688CD2B7" w14:textId="77777777">
              <w:tc>
                <w:tcPr>
                  <w:tcW w:w="400" w:type="dxa"/>
                  <w:tcMar>
                    <w:top w:w="0" w:type="dxa"/>
                    <w:left w:w="0" w:type="dxa"/>
                    <w:bottom w:w="0" w:type="dxa"/>
                    <w:right w:w="0" w:type="dxa"/>
                  </w:tcMar>
                </w:tcPr>
                <w:p w14:paraId="2771465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FA4FA7C"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72A3054"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7D7CAC44"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3425D8B5" w14:textId="77777777">
              <w:tc>
                <w:tcPr>
                  <w:tcW w:w="0" w:type="auto"/>
                  <w:tcMar>
                    <w:top w:w="30" w:type="dxa"/>
                    <w:left w:w="0" w:type="dxa"/>
                    <w:bottom w:w="30" w:type="dxa"/>
                    <w:right w:w="0" w:type="dxa"/>
                  </w:tcMar>
                </w:tcPr>
                <w:p w14:paraId="32E99B39"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6F4B08C"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14EF2DEC" w14:textId="77777777">
              <w:tc>
                <w:tcPr>
                  <w:tcW w:w="0" w:type="auto"/>
                  <w:tcMar>
                    <w:top w:w="30" w:type="dxa"/>
                    <w:left w:w="0" w:type="dxa"/>
                    <w:bottom w:w="30" w:type="dxa"/>
                    <w:right w:w="0" w:type="dxa"/>
                  </w:tcMar>
                </w:tcPr>
                <w:p w14:paraId="19E237C3" w14:textId="2CE2D8F5"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6820464" w14:textId="67C71F5E"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1E89FEB2" w14:textId="77777777" w:rsidR="00E30F01" w:rsidRPr="002B22D5" w:rsidRDefault="00E30F01"/>
        </w:tc>
      </w:tr>
    </w:tbl>
    <w:p w14:paraId="2E41FBF5"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DC3FADF" w14:textId="77777777">
        <w:tc>
          <w:tcPr>
            <w:tcW w:w="5000" w:type="pct"/>
            <w:tcMar>
              <w:top w:w="0" w:type="dxa"/>
              <w:left w:w="0" w:type="dxa"/>
              <w:bottom w:w="0" w:type="dxa"/>
              <w:right w:w="0" w:type="dxa"/>
            </w:tcMar>
            <w:vAlign w:val="center"/>
          </w:tcPr>
          <w:p w14:paraId="346BB3B5"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54. Tapping or clicking a button on a program screen causes an event to occur.​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3BB38C44" w14:textId="77777777">
              <w:tc>
                <w:tcPr>
                  <w:tcW w:w="400" w:type="dxa"/>
                  <w:tcMar>
                    <w:top w:w="0" w:type="dxa"/>
                    <w:left w:w="0" w:type="dxa"/>
                    <w:bottom w:w="0" w:type="dxa"/>
                    <w:right w:w="0" w:type="dxa"/>
                  </w:tcMar>
                </w:tcPr>
                <w:p w14:paraId="22D9E81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CA9A32F"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2E5F9F9"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EFE1FE4" w14:textId="77777777">
              <w:tc>
                <w:tcPr>
                  <w:tcW w:w="400" w:type="dxa"/>
                  <w:tcMar>
                    <w:top w:w="0" w:type="dxa"/>
                    <w:left w:w="0" w:type="dxa"/>
                    <w:bottom w:w="0" w:type="dxa"/>
                    <w:right w:w="0" w:type="dxa"/>
                  </w:tcMar>
                </w:tcPr>
                <w:p w14:paraId="7218D92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E4EAB5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B0F24A8"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361A462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40A8F5E3" w14:textId="77777777">
              <w:tc>
                <w:tcPr>
                  <w:tcW w:w="0" w:type="auto"/>
                  <w:tcMar>
                    <w:top w:w="30" w:type="dxa"/>
                    <w:left w:w="0" w:type="dxa"/>
                    <w:bottom w:w="30" w:type="dxa"/>
                    <w:right w:w="0" w:type="dxa"/>
                  </w:tcMar>
                </w:tcPr>
                <w:p w14:paraId="2902BF62" w14:textId="77777777" w:rsidR="00E30F01" w:rsidRPr="002B22D5" w:rsidRDefault="000E70FC">
                  <w:r w:rsidRPr="002B22D5">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14:paraId="6974CB52"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1577DB79" w14:textId="77777777">
              <w:tc>
                <w:tcPr>
                  <w:tcW w:w="0" w:type="auto"/>
                  <w:tcMar>
                    <w:top w:w="30" w:type="dxa"/>
                    <w:left w:w="0" w:type="dxa"/>
                    <w:bottom w:w="30" w:type="dxa"/>
                    <w:right w:w="0" w:type="dxa"/>
                  </w:tcMar>
                </w:tcPr>
                <w:p w14:paraId="39F70CDA" w14:textId="32784DFB"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5B4D5B8" w14:textId="2B069182"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13DF6F78" w14:textId="77777777" w:rsidR="00E30F01" w:rsidRPr="002B22D5" w:rsidRDefault="00E30F01"/>
        </w:tc>
      </w:tr>
    </w:tbl>
    <w:p w14:paraId="627C4AA0"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5099D70" w14:textId="77777777">
        <w:tc>
          <w:tcPr>
            <w:tcW w:w="5000" w:type="pct"/>
            <w:tcMar>
              <w:top w:w="0" w:type="dxa"/>
              <w:left w:w="0" w:type="dxa"/>
              <w:bottom w:w="0" w:type="dxa"/>
              <w:right w:w="0" w:type="dxa"/>
            </w:tcMar>
            <w:vAlign w:val="center"/>
          </w:tcPr>
          <w:p w14:paraId="5547C1A7"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55. A computer program can perform addition, subtraction, multiplication, and division operations on numeric data.​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06797BEB" w14:textId="77777777">
              <w:tc>
                <w:tcPr>
                  <w:tcW w:w="400" w:type="dxa"/>
                  <w:tcMar>
                    <w:top w:w="0" w:type="dxa"/>
                    <w:left w:w="0" w:type="dxa"/>
                    <w:bottom w:w="0" w:type="dxa"/>
                    <w:right w:w="0" w:type="dxa"/>
                  </w:tcMar>
                </w:tcPr>
                <w:p w14:paraId="3CDD023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5AB4DC1"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7D2A10F"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162A8519" w14:textId="77777777">
              <w:tc>
                <w:tcPr>
                  <w:tcW w:w="400" w:type="dxa"/>
                  <w:tcMar>
                    <w:top w:w="0" w:type="dxa"/>
                    <w:left w:w="0" w:type="dxa"/>
                    <w:bottom w:w="0" w:type="dxa"/>
                    <w:right w:w="0" w:type="dxa"/>
                  </w:tcMar>
                </w:tcPr>
                <w:p w14:paraId="7D93941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1A49577"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206B3BF"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7840DA55"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15BAC2DA" w14:textId="77777777">
              <w:tc>
                <w:tcPr>
                  <w:tcW w:w="0" w:type="auto"/>
                  <w:tcMar>
                    <w:top w:w="30" w:type="dxa"/>
                    <w:left w:w="0" w:type="dxa"/>
                    <w:bottom w:w="30" w:type="dxa"/>
                    <w:right w:w="0" w:type="dxa"/>
                  </w:tcMar>
                </w:tcPr>
                <w:p w14:paraId="6B04EF4E"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75D6A10"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2973D2D4" w14:textId="77777777">
              <w:tc>
                <w:tcPr>
                  <w:tcW w:w="0" w:type="auto"/>
                  <w:tcMar>
                    <w:top w:w="30" w:type="dxa"/>
                    <w:left w:w="0" w:type="dxa"/>
                    <w:bottom w:w="30" w:type="dxa"/>
                    <w:right w:w="0" w:type="dxa"/>
                  </w:tcMar>
                </w:tcPr>
                <w:p w14:paraId="077F67E1" w14:textId="5DE6DB6E"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DC0D338" w14:textId="2076EA58"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669A35AA" w14:textId="77777777" w:rsidR="00E30F01" w:rsidRPr="002B22D5" w:rsidRDefault="00E30F01"/>
        </w:tc>
      </w:tr>
    </w:tbl>
    <w:p w14:paraId="1CE9B3FF"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E3B3E69" w14:textId="77777777">
        <w:tc>
          <w:tcPr>
            <w:tcW w:w="5000" w:type="pct"/>
            <w:tcMar>
              <w:top w:w="0" w:type="dxa"/>
              <w:left w:w="0" w:type="dxa"/>
              <w:bottom w:w="0" w:type="dxa"/>
              <w:right w:w="0" w:type="dxa"/>
            </w:tcMar>
            <w:vAlign w:val="center"/>
          </w:tcPr>
          <w:p w14:paraId="4CAAFD1A"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56. Computers can compare numbers, letters of the alphabet, and special characters.​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0D8C6D6B" w14:textId="77777777">
              <w:tc>
                <w:tcPr>
                  <w:tcW w:w="400" w:type="dxa"/>
                  <w:tcMar>
                    <w:top w:w="0" w:type="dxa"/>
                    <w:left w:w="0" w:type="dxa"/>
                    <w:bottom w:w="0" w:type="dxa"/>
                    <w:right w:w="0" w:type="dxa"/>
                  </w:tcMar>
                </w:tcPr>
                <w:p w14:paraId="56BCA28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DB37427"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87BB99D"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71217F50" w14:textId="77777777">
              <w:tc>
                <w:tcPr>
                  <w:tcW w:w="400" w:type="dxa"/>
                  <w:tcMar>
                    <w:top w:w="0" w:type="dxa"/>
                    <w:left w:w="0" w:type="dxa"/>
                    <w:bottom w:w="0" w:type="dxa"/>
                    <w:right w:w="0" w:type="dxa"/>
                  </w:tcMar>
                </w:tcPr>
                <w:p w14:paraId="5F4E49E2"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9753CCA"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1A9FB7C"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2D1E13E7"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3F30FEC9" w14:textId="77777777">
              <w:tc>
                <w:tcPr>
                  <w:tcW w:w="0" w:type="auto"/>
                  <w:tcMar>
                    <w:top w:w="30" w:type="dxa"/>
                    <w:left w:w="0" w:type="dxa"/>
                    <w:bottom w:w="30" w:type="dxa"/>
                    <w:right w:w="0" w:type="dxa"/>
                  </w:tcMar>
                </w:tcPr>
                <w:p w14:paraId="75EE634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5628263"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10947361" w14:textId="77777777">
              <w:tc>
                <w:tcPr>
                  <w:tcW w:w="0" w:type="auto"/>
                  <w:tcMar>
                    <w:top w:w="30" w:type="dxa"/>
                    <w:left w:w="0" w:type="dxa"/>
                    <w:bottom w:w="30" w:type="dxa"/>
                    <w:right w:w="0" w:type="dxa"/>
                  </w:tcMar>
                </w:tcPr>
                <w:p w14:paraId="1F3F0FC7" w14:textId="2367CFDC"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14CF65F" w14:textId="706C0DAD"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366C9274" w14:textId="77777777" w:rsidR="00E30F01" w:rsidRPr="002B22D5" w:rsidRDefault="00E30F01"/>
        </w:tc>
      </w:tr>
    </w:tbl>
    <w:p w14:paraId="41D62CEB"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CDA8AA4" w14:textId="77777777">
        <w:tc>
          <w:tcPr>
            <w:tcW w:w="5000" w:type="pct"/>
            <w:tcMar>
              <w:top w:w="0" w:type="dxa"/>
              <w:left w:w="0" w:type="dxa"/>
              <w:bottom w:w="0" w:type="dxa"/>
              <w:right w:w="0" w:type="dxa"/>
            </w:tcMar>
            <w:vAlign w:val="center"/>
          </w:tcPr>
          <w:p w14:paraId="50860711"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57. A logical operation can be used to determine if two values are equal, if one value is greater than the other, or if one value is less than the other.​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7F50D586" w14:textId="77777777">
              <w:tc>
                <w:tcPr>
                  <w:tcW w:w="400" w:type="dxa"/>
                  <w:tcMar>
                    <w:top w:w="0" w:type="dxa"/>
                    <w:left w:w="0" w:type="dxa"/>
                    <w:bottom w:w="0" w:type="dxa"/>
                    <w:right w:w="0" w:type="dxa"/>
                  </w:tcMar>
                </w:tcPr>
                <w:p w14:paraId="40C9ECE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D91DF3E"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02DFD08"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652731F" w14:textId="77777777">
              <w:tc>
                <w:tcPr>
                  <w:tcW w:w="400" w:type="dxa"/>
                  <w:tcMar>
                    <w:top w:w="0" w:type="dxa"/>
                    <w:left w:w="0" w:type="dxa"/>
                    <w:bottom w:w="0" w:type="dxa"/>
                    <w:right w:w="0" w:type="dxa"/>
                  </w:tcMar>
                </w:tcPr>
                <w:p w14:paraId="5B1C69A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C0EB43D"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B257050"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14173FBC"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507D48DF" w14:textId="77777777">
              <w:tc>
                <w:tcPr>
                  <w:tcW w:w="0" w:type="auto"/>
                  <w:tcMar>
                    <w:top w:w="30" w:type="dxa"/>
                    <w:left w:w="0" w:type="dxa"/>
                    <w:bottom w:w="30" w:type="dxa"/>
                    <w:right w:w="0" w:type="dxa"/>
                  </w:tcMar>
                </w:tcPr>
                <w:p w14:paraId="5AF4D01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CE0A094"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78B10CD3" w14:textId="77777777">
              <w:tc>
                <w:tcPr>
                  <w:tcW w:w="0" w:type="auto"/>
                  <w:tcMar>
                    <w:top w:w="30" w:type="dxa"/>
                    <w:left w:w="0" w:type="dxa"/>
                    <w:bottom w:w="30" w:type="dxa"/>
                    <w:right w:w="0" w:type="dxa"/>
                  </w:tcMar>
                </w:tcPr>
                <w:p w14:paraId="6B767ABD" w14:textId="07AA5825"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B4F9FC5" w14:textId="0BEAA5DA"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1663C71E" w14:textId="77777777" w:rsidR="00E30F01" w:rsidRPr="002B22D5" w:rsidRDefault="00E30F01"/>
        </w:tc>
      </w:tr>
    </w:tbl>
    <w:p w14:paraId="370566A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073360A" w14:textId="77777777">
        <w:tc>
          <w:tcPr>
            <w:tcW w:w="5000" w:type="pct"/>
            <w:tcMar>
              <w:top w:w="0" w:type="dxa"/>
              <w:left w:w="0" w:type="dxa"/>
              <w:bottom w:w="0" w:type="dxa"/>
              <w:right w:w="0" w:type="dxa"/>
            </w:tcMar>
            <w:vAlign w:val="center"/>
          </w:tcPr>
          <w:p w14:paraId="654013E5"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58. If you write a computer program, and want to execute the same program many times without rewriting it each time, you must save the program on disk.​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2F402209" w14:textId="77777777">
              <w:tc>
                <w:tcPr>
                  <w:tcW w:w="400" w:type="dxa"/>
                  <w:tcMar>
                    <w:top w:w="0" w:type="dxa"/>
                    <w:left w:w="0" w:type="dxa"/>
                    <w:bottom w:w="0" w:type="dxa"/>
                    <w:right w:w="0" w:type="dxa"/>
                  </w:tcMar>
                </w:tcPr>
                <w:p w14:paraId="6648225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85B3262"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DA8C951"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96438AB" w14:textId="77777777">
              <w:tc>
                <w:tcPr>
                  <w:tcW w:w="400" w:type="dxa"/>
                  <w:tcMar>
                    <w:top w:w="0" w:type="dxa"/>
                    <w:left w:w="0" w:type="dxa"/>
                    <w:bottom w:w="0" w:type="dxa"/>
                    <w:right w:w="0" w:type="dxa"/>
                  </w:tcMar>
                </w:tcPr>
                <w:p w14:paraId="4A66858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A1DE9E8"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8A33CE7"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54DECE4A"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06B62B7A" w14:textId="77777777">
              <w:tc>
                <w:tcPr>
                  <w:tcW w:w="0" w:type="auto"/>
                  <w:tcMar>
                    <w:top w:w="30" w:type="dxa"/>
                    <w:left w:w="0" w:type="dxa"/>
                    <w:bottom w:w="30" w:type="dxa"/>
                    <w:right w:w="0" w:type="dxa"/>
                  </w:tcMar>
                </w:tcPr>
                <w:p w14:paraId="029CC26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2D9C061"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464E5E9F" w14:textId="77777777">
              <w:tc>
                <w:tcPr>
                  <w:tcW w:w="0" w:type="auto"/>
                  <w:tcMar>
                    <w:top w:w="30" w:type="dxa"/>
                    <w:left w:w="0" w:type="dxa"/>
                    <w:bottom w:w="30" w:type="dxa"/>
                    <w:right w:w="0" w:type="dxa"/>
                  </w:tcMar>
                </w:tcPr>
                <w:p w14:paraId="4A7250DA" w14:textId="536DB07D"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E949CC1" w14:textId="33D68AF8"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009F75B4" w14:textId="77777777" w:rsidR="00E30F01" w:rsidRPr="002B22D5" w:rsidRDefault="00E30F01"/>
        </w:tc>
      </w:tr>
    </w:tbl>
    <w:p w14:paraId="5EECC13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7F11A8A" w14:textId="77777777">
        <w:tc>
          <w:tcPr>
            <w:tcW w:w="5000" w:type="pct"/>
            <w:tcMar>
              <w:top w:w="0" w:type="dxa"/>
              <w:left w:w="0" w:type="dxa"/>
              <w:bottom w:w="0" w:type="dxa"/>
              <w:right w:w="0" w:type="dxa"/>
            </w:tcMar>
            <w:vAlign w:val="center"/>
          </w:tcPr>
          <w:p w14:paraId="3BBD97C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59. A program can write data, but it cannot save data on disk.​</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3718B0A0" w14:textId="77777777">
              <w:tc>
                <w:tcPr>
                  <w:tcW w:w="400" w:type="dxa"/>
                  <w:tcMar>
                    <w:top w:w="0" w:type="dxa"/>
                    <w:left w:w="0" w:type="dxa"/>
                    <w:bottom w:w="0" w:type="dxa"/>
                    <w:right w:w="0" w:type="dxa"/>
                  </w:tcMar>
                </w:tcPr>
                <w:p w14:paraId="7373DC3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ED43C04"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6F0F400A"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44ED3E81" w14:textId="77777777">
              <w:tc>
                <w:tcPr>
                  <w:tcW w:w="400" w:type="dxa"/>
                  <w:tcMar>
                    <w:top w:w="0" w:type="dxa"/>
                    <w:left w:w="0" w:type="dxa"/>
                    <w:bottom w:w="0" w:type="dxa"/>
                    <w:right w:w="0" w:type="dxa"/>
                  </w:tcMar>
                </w:tcPr>
                <w:p w14:paraId="493CC0A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AB83218"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766919E"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5C83A81D"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4033C10D" w14:textId="77777777">
              <w:tc>
                <w:tcPr>
                  <w:tcW w:w="0" w:type="auto"/>
                  <w:tcMar>
                    <w:top w:w="30" w:type="dxa"/>
                    <w:left w:w="0" w:type="dxa"/>
                    <w:bottom w:w="30" w:type="dxa"/>
                    <w:right w:w="0" w:type="dxa"/>
                  </w:tcMar>
                </w:tcPr>
                <w:p w14:paraId="41D544CA"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DBCD492"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2E1E9399" w14:textId="77777777">
              <w:tc>
                <w:tcPr>
                  <w:tcW w:w="0" w:type="auto"/>
                  <w:tcMar>
                    <w:top w:w="30" w:type="dxa"/>
                    <w:left w:w="0" w:type="dxa"/>
                    <w:bottom w:w="30" w:type="dxa"/>
                    <w:right w:w="0" w:type="dxa"/>
                  </w:tcMar>
                </w:tcPr>
                <w:p w14:paraId="105CE71A" w14:textId="2F8ABF69"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71A7C47" w14:textId="4534B79C"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3772BE08" w14:textId="77777777" w:rsidR="00E30F01" w:rsidRPr="002B22D5" w:rsidRDefault="00E30F01"/>
        </w:tc>
      </w:tr>
    </w:tbl>
    <w:p w14:paraId="0793ED9D"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8BAB162" w14:textId="77777777">
        <w:tc>
          <w:tcPr>
            <w:tcW w:w="5000" w:type="pct"/>
            <w:tcMar>
              <w:top w:w="0" w:type="dxa"/>
              <w:left w:w="0" w:type="dxa"/>
              <w:bottom w:w="0" w:type="dxa"/>
              <w:right w:w="0" w:type="dxa"/>
            </w:tcMar>
            <w:vAlign w:val="center"/>
          </w:tcPr>
          <w:p w14:paraId="510F4C78" w14:textId="6C62B0F0"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60. Visual Basic </w:t>
            </w:r>
            <w:r w:rsidR="006068E8" w:rsidRPr="002B22D5">
              <w:rPr>
                <w:rFonts w:ascii="Times New Roman" w:eastAsia="Times New Roman" w:hAnsi="Times New Roman" w:cs="Times New Roman"/>
                <w:color w:val="000000"/>
                <w:sz w:val="22"/>
                <w:szCs w:val="22"/>
              </w:rPr>
              <w:t xml:space="preserve">2017 </w:t>
            </w:r>
            <w:r w:rsidRPr="002B22D5">
              <w:rPr>
                <w:rFonts w:ascii="Times New Roman" w:eastAsia="Times New Roman" w:hAnsi="Times New Roman" w:cs="Times New Roman"/>
                <w:color w:val="000000"/>
                <w:sz w:val="22"/>
                <w:szCs w:val="22"/>
              </w:rPr>
              <w:t>is a programming language.​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03421CF7" w14:textId="77777777">
              <w:tc>
                <w:tcPr>
                  <w:tcW w:w="400" w:type="dxa"/>
                  <w:tcMar>
                    <w:top w:w="0" w:type="dxa"/>
                    <w:left w:w="0" w:type="dxa"/>
                    <w:bottom w:w="0" w:type="dxa"/>
                    <w:right w:w="0" w:type="dxa"/>
                  </w:tcMar>
                </w:tcPr>
                <w:p w14:paraId="52F5666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B66F402"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27ABC21A"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4E05E91D" w14:textId="77777777">
              <w:tc>
                <w:tcPr>
                  <w:tcW w:w="400" w:type="dxa"/>
                  <w:tcMar>
                    <w:top w:w="0" w:type="dxa"/>
                    <w:left w:w="0" w:type="dxa"/>
                    <w:bottom w:w="0" w:type="dxa"/>
                    <w:right w:w="0" w:type="dxa"/>
                  </w:tcMar>
                </w:tcPr>
                <w:p w14:paraId="1A5DE81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F9D1186"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7B60C62"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53CCCB63"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218"/>
            </w:tblGrid>
            <w:tr w:rsidR="00E30F01" w:rsidRPr="002B22D5" w14:paraId="75DE501B" w14:textId="77777777">
              <w:tc>
                <w:tcPr>
                  <w:tcW w:w="0" w:type="auto"/>
                  <w:tcMar>
                    <w:top w:w="30" w:type="dxa"/>
                    <w:left w:w="0" w:type="dxa"/>
                    <w:bottom w:w="30" w:type="dxa"/>
                    <w:right w:w="0" w:type="dxa"/>
                  </w:tcMar>
                </w:tcPr>
                <w:p w14:paraId="72A3643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14958BF" w14:textId="77777777" w:rsidR="00E30F01" w:rsidRPr="002B22D5" w:rsidRDefault="000E70FC">
                  <w:r w:rsidRPr="002B22D5">
                    <w:rPr>
                      <w:rFonts w:ascii="Times New Roman" w:eastAsia="Times New Roman" w:hAnsi="Times New Roman" w:cs="Times New Roman"/>
                      <w:color w:val="000000"/>
                      <w:sz w:val="22"/>
                      <w:szCs w:val="22"/>
                    </w:rPr>
                    <w:t>True</w:t>
                  </w:r>
                </w:p>
              </w:tc>
            </w:tr>
            <w:tr w:rsidR="003C106C" w:rsidRPr="002B22D5" w14:paraId="2C8D6425" w14:textId="77777777">
              <w:tc>
                <w:tcPr>
                  <w:tcW w:w="0" w:type="auto"/>
                  <w:tcMar>
                    <w:top w:w="30" w:type="dxa"/>
                    <w:left w:w="0" w:type="dxa"/>
                    <w:bottom w:w="30" w:type="dxa"/>
                    <w:right w:w="0" w:type="dxa"/>
                  </w:tcMar>
                </w:tcPr>
                <w:p w14:paraId="0C37C410" w14:textId="64DECC3D"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2694BCA" w14:textId="43F90EC3"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Programming Languages</w:t>
                  </w:r>
                </w:p>
              </w:tc>
            </w:tr>
          </w:tbl>
          <w:p w14:paraId="27E9A063" w14:textId="77777777" w:rsidR="00E30F01" w:rsidRPr="002B22D5" w:rsidRDefault="00E30F01"/>
        </w:tc>
      </w:tr>
    </w:tbl>
    <w:p w14:paraId="3D33E5A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03894CA" w14:textId="77777777">
        <w:tc>
          <w:tcPr>
            <w:tcW w:w="5000" w:type="pct"/>
            <w:tcMar>
              <w:top w:w="0" w:type="dxa"/>
              <w:left w:w="0" w:type="dxa"/>
              <w:bottom w:w="0" w:type="dxa"/>
              <w:right w:w="0" w:type="dxa"/>
            </w:tcMar>
            <w:vAlign w:val="center"/>
          </w:tcPr>
          <w:p w14:paraId="0AFE0479"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61. Buttons for the .NET components used to develop the GUI are found on the Standard toolbar.​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72B9859F" w14:textId="77777777">
              <w:tc>
                <w:tcPr>
                  <w:tcW w:w="400" w:type="dxa"/>
                  <w:tcMar>
                    <w:top w:w="0" w:type="dxa"/>
                    <w:left w:w="0" w:type="dxa"/>
                    <w:bottom w:w="0" w:type="dxa"/>
                    <w:right w:w="0" w:type="dxa"/>
                  </w:tcMar>
                </w:tcPr>
                <w:p w14:paraId="4DFE506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05F4CF8"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3189FDB"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7BA7465B" w14:textId="77777777">
              <w:tc>
                <w:tcPr>
                  <w:tcW w:w="400" w:type="dxa"/>
                  <w:tcMar>
                    <w:top w:w="0" w:type="dxa"/>
                    <w:left w:w="0" w:type="dxa"/>
                    <w:bottom w:w="0" w:type="dxa"/>
                    <w:right w:w="0" w:type="dxa"/>
                  </w:tcMar>
                </w:tcPr>
                <w:p w14:paraId="524828A2" w14:textId="77777777" w:rsidR="00E30F01" w:rsidRPr="002B22D5" w:rsidRDefault="000E70FC">
                  <w:r w:rsidRPr="002B22D5">
                    <w:rPr>
                      <w:color w:val="000000"/>
                      <w:sz w:val="20"/>
                      <w:szCs w:val="20"/>
                    </w:rPr>
                    <w:lastRenderedPageBreak/>
                    <w:t> </w:t>
                  </w:r>
                </w:p>
              </w:tc>
              <w:tc>
                <w:tcPr>
                  <w:tcW w:w="0" w:type="auto"/>
                  <w:tcMar>
                    <w:top w:w="30" w:type="dxa"/>
                    <w:left w:w="0" w:type="dxa"/>
                    <w:bottom w:w="30" w:type="dxa"/>
                    <w:right w:w="0" w:type="dxa"/>
                  </w:tcMar>
                </w:tcPr>
                <w:p w14:paraId="354BC31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6873273"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5B43166E"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45C387E6" w14:textId="77777777">
              <w:tc>
                <w:tcPr>
                  <w:tcW w:w="0" w:type="auto"/>
                  <w:tcMar>
                    <w:top w:w="30" w:type="dxa"/>
                    <w:left w:w="0" w:type="dxa"/>
                    <w:bottom w:w="30" w:type="dxa"/>
                    <w:right w:w="0" w:type="dxa"/>
                  </w:tcMar>
                </w:tcPr>
                <w:p w14:paraId="37C06017"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A331BEF"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3AD22F2B" w14:textId="77777777">
              <w:tc>
                <w:tcPr>
                  <w:tcW w:w="0" w:type="auto"/>
                  <w:tcMar>
                    <w:top w:w="30" w:type="dxa"/>
                    <w:left w:w="0" w:type="dxa"/>
                    <w:bottom w:w="30" w:type="dxa"/>
                    <w:right w:w="0" w:type="dxa"/>
                  </w:tcMar>
                </w:tcPr>
                <w:p w14:paraId="30C7CD1C" w14:textId="74AD7304"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C1488D4" w14:textId="0A23F2A1"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68BEF136" w14:textId="77777777" w:rsidR="00E30F01" w:rsidRPr="002B22D5" w:rsidRDefault="00E30F01"/>
        </w:tc>
      </w:tr>
    </w:tbl>
    <w:p w14:paraId="15B0B9A4"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D18AFBE" w14:textId="77777777">
        <w:tc>
          <w:tcPr>
            <w:tcW w:w="5000" w:type="pct"/>
            <w:tcMar>
              <w:top w:w="0" w:type="dxa"/>
              <w:left w:w="0" w:type="dxa"/>
              <w:bottom w:w="0" w:type="dxa"/>
              <w:right w:w="0" w:type="dxa"/>
            </w:tcMar>
            <w:vAlign w:val="center"/>
          </w:tcPr>
          <w:p w14:paraId="37CE7B28"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62. The Solution Explorer contains the item you are currently developing.​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4101CD0E" w14:textId="77777777">
              <w:tc>
                <w:tcPr>
                  <w:tcW w:w="400" w:type="dxa"/>
                  <w:tcMar>
                    <w:top w:w="0" w:type="dxa"/>
                    <w:left w:w="0" w:type="dxa"/>
                    <w:bottom w:w="0" w:type="dxa"/>
                    <w:right w:w="0" w:type="dxa"/>
                  </w:tcMar>
                </w:tcPr>
                <w:p w14:paraId="075786A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3D68266"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7555DF2"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65DE8983" w14:textId="77777777">
              <w:tc>
                <w:tcPr>
                  <w:tcW w:w="400" w:type="dxa"/>
                  <w:tcMar>
                    <w:top w:w="0" w:type="dxa"/>
                    <w:left w:w="0" w:type="dxa"/>
                    <w:bottom w:w="0" w:type="dxa"/>
                    <w:right w:w="0" w:type="dxa"/>
                  </w:tcMar>
                </w:tcPr>
                <w:p w14:paraId="7D245824"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65656E9"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9510FF8"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254E606D"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75FE3454" w14:textId="77777777">
              <w:tc>
                <w:tcPr>
                  <w:tcW w:w="0" w:type="auto"/>
                  <w:tcMar>
                    <w:top w:w="30" w:type="dxa"/>
                    <w:left w:w="0" w:type="dxa"/>
                    <w:bottom w:w="30" w:type="dxa"/>
                    <w:right w:w="0" w:type="dxa"/>
                  </w:tcMar>
                </w:tcPr>
                <w:p w14:paraId="4AD5F669"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D5AF88F"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1B85206B" w14:textId="77777777">
              <w:tc>
                <w:tcPr>
                  <w:tcW w:w="0" w:type="auto"/>
                  <w:tcMar>
                    <w:top w:w="30" w:type="dxa"/>
                    <w:left w:w="0" w:type="dxa"/>
                    <w:bottom w:w="30" w:type="dxa"/>
                    <w:right w:w="0" w:type="dxa"/>
                  </w:tcMar>
                </w:tcPr>
                <w:p w14:paraId="47A61D64" w14:textId="084469E2"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AC25008" w14:textId="60E30D71" w:rsidR="003C106C"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4ABAD8B7" w14:textId="77777777" w:rsidR="00E30F01" w:rsidRPr="002B22D5" w:rsidRDefault="00E30F01"/>
        </w:tc>
      </w:tr>
    </w:tbl>
    <w:p w14:paraId="371B0AA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360F3FBD" w14:textId="77777777">
        <w:tc>
          <w:tcPr>
            <w:tcW w:w="5000" w:type="pct"/>
            <w:tcMar>
              <w:top w:w="0" w:type="dxa"/>
              <w:left w:w="0" w:type="dxa"/>
              <w:bottom w:w="0" w:type="dxa"/>
              <w:right w:w="0" w:type="dxa"/>
            </w:tcMar>
            <w:vAlign w:val="center"/>
          </w:tcPr>
          <w:p w14:paraId="2374819C"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63. An object acts as a general template and a class is a specific item generated based on the object template.​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64AB1067" w14:textId="77777777">
              <w:tc>
                <w:tcPr>
                  <w:tcW w:w="400" w:type="dxa"/>
                  <w:tcMar>
                    <w:top w:w="0" w:type="dxa"/>
                    <w:left w:w="0" w:type="dxa"/>
                    <w:bottom w:w="0" w:type="dxa"/>
                    <w:right w:w="0" w:type="dxa"/>
                  </w:tcMar>
                </w:tcPr>
                <w:p w14:paraId="479D087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E5A0841"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EFB95B6"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0145C29D" w14:textId="77777777">
              <w:tc>
                <w:tcPr>
                  <w:tcW w:w="400" w:type="dxa"/>
                  <w:tcMar>
                    <w:top w:w="0" w:type="dxa"/>
                    <w:left w:w="0" w:type="dxa"/>
                    <w:bottom w:w="0" w:type="dxa"/>
                    <w:right w:w="0" w:type="dxa"/>
                  </w:tcMar>
                </w:tcPr>
                <w:p w14:paraId="11A11C7B"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CCE6516"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508E4FE"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6C47A872"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53523578" w14:textId="77777777">
              <w:tc>
                <w:tcPr>
                  <w:tcW w:w="0" w:type="auto"/>
                  <w:tcMar>
                    <w:top w:w="30" w:type="dxa"/>
                    <w:left w:w="0" w:type="dxa"/>
                    <w:bottom w:w="30" w:type="dxa"/>
                    <w:right w:w="0" w:type="dxa"/>
                  </w:tcMar>
                </w:tcPr>
                <w:p w14:paraId="14160C1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CDA71F3" w14:textId="77777777" w:rsidR="00E30F01" w:rsidRPr="002B22D5" w:rsidRDefault="000E70FC">
                  <w:r w:rsidRPr="002B22D5">
                    <w:rPr>
                      <w:rFonts w:ascii="Times New Roman" w:eastAsia="Times New Roman" w:hAnsi="Times New Roman" w:cs="Times New Roman"/>
                      <w:color w:val="000000"/>
                      <w:sz w:val="22"/>
                      <w:szCs w:val="22"/>
                    </w:rPr>
                    <w:t>False</w:t>
                  </w:r>
                </w:p>
              </w:tc>
            </w:tr>
            <w:tr w:rsidR="001D2990" w:rsidRPr="002B22D5" w14:paraId="0E7204E7" w14:textId="77777777">
              <w:tc>
                <w:tcPr>
                  <w:tcW w:w="0" w:type="auto"/>
                  <w:tcMar>
                    <w:top w:w="30" w:type="dxa"/>
                    <w:left w:w="0" w:type="dxa"/>
                    <w:bottom w:w="30" w:type="dxa"/>
                    <w:right w:w="0" w:type="dxa"/>
                  </w:tcMar>
                </w:tcPr>
                <w:p w14:paraId="4220D63E" w14:textId="245532C2" w:rsidR="001D2990"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1D2990"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0C7DCE6" w14:textId="547E73EC" w:rsidR="001D2990"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52EBAB16" w14:textId="77777777" w:rsidR="00E30F01" w:rsidRPr="002B22D5" w:rsidRDefault="00E30F01"/>
        </w:tc>
      </w:tr>
    </w:tbl>
    <w:p w14:paraId="020CF9D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B56985C" w14:textId="77777777">
        <w:tc>
          <w:tcPr>
            <w:tcW w:w="5000" w:type="pct"/>
            <w:tcMar>
              <w:top w:w="0" w:type="dxa"/>
              <w:left w:w="0" w:type="dxa"/>
              <w:bottom w:w="0" w:type="dxa"/>
              <w:right w:w="0" w:type="dxa"/>
            </w:tcMar>
            <w:vAlign w:val="center"/>
          </w:tcPr>
          <w:p w14:paraId="46D9B88C" w14:textId="17505713"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64. The .NET Framework 4.6</w:t>
            </w:r>
            <w:r w:rsidR="00914DB4" w:rsidRPr="002B22D5">
              <w:rPr>
                <w:rFonts w:ascii="Times New Roman" w:eastAsia="Times New Roman" w:hAnsi="Times New Roman" w:cs="Times New Roman"/>
                <w:color w:val="000000"/>
                <w:sz w:val="22"/>
                <w:szCs w:val="22"/>
              </w:rPr>
              <w:t>.2</w:t>
            </w:r>
            <w:r w:rsidRPr="002B22D5">
              <w:rPr>
                <w:rFonts w:ascii="Times New Roman" w:eastAsia="Times New Roman" w:hAnsi="Times New Roman" w:cs="Times New Roman"/>
                <w:color w:val="000000"/>
                <w:sz w:val="22"/>
                <w:szCs w:val="22"/>
              </w:rPr>
              <w:t xml:space="preserve"> contains thousands of classes and many class libraries that can be used by Visual Basic developers.​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66D4C2FA" w14:textId="77777777">
              <w:tc>
                <w:tcPr>
                  <w:tcW w:w="400" w:type="dxa"/>
                  <w:tcMar>
                    <w:top w:w="0" w:type="dxa"/>
                    <w:left w:w="0" w:type="dxa"/>
                    <w:bottom w:w="0" w:type="dxa"/>
                    <w:right w:w="0" w:type="dxa"/>
                  </w:tcMar>
                </w:tcPr>
                <w:p w14:paraId="2989ADF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1E41581"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619CCDB"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58F38034" w14:textId="77777777">
              <w:tc>
                <w:tcPr>
                  <w:tcW w:w="400" w:type="dxa"/>
                  <w:tcMar>
                    <w:top w:w="0" w:type="dxa"/>
                    <w:left w:w="0" w:type="dxa"/>
                    <w:bottom w:w="0" w:type="dxa"/>
                    <w:right w:w="0" w:type="dxa"/>
                  </w:tcMar>
                </w:tcPr>
                <w:p w14:paraId="0B48CD5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2FB026A"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29854A0"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108A2209"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28F7C3F4" w14:textId="77777777">
              <w:tc>
                <w:tcPr>
                  <w:tcW w:w="0" w:type="auto"/>
                  <w:tcMar>
                    <w:top w:w="30" w:type="dxa"/>
                    <w:left w:w="0" w:type="dxa"/>
                    <w:bottom w:w="30" w:type="dxa"/>
                    <w:right w:w="0" w:type="dxa"/>
                  </w:tcMar>
                </w:tcPr>
                <w:p w14:paraId="1E487043"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C078EA2" w14:textId="77777777" w:rsidR="00E30F01" w:rsidRPr="002B22D5" w:rsidRDefault="000E70FC">
                  <w:r w:rsidRPr="002B22D5">
                    <w:rPr>
                      <w:rFonts w:ascii="Times New Roman" w:eastAsia="Times New Roman" w:hAnsi="Times New Roman" w:cs="Times New Roman"/>
                      <w:color w:val="000000"/>
                      <w:sz w:val="22"/>
                      <w:szCs w:val="22"/>
                    </w:rPr>
                    <w:t>True</w:t>
                  </w:r>
                </w:p>
              </w:tc>
            </w:tr>
            <w:tr w:rsidR="001D2990" w:rsidRPr="002B22D5" w14:paraId="55E1E11E" w14:textId="77777777">
              <w:tc>
                <w:tcPr>
                  <w:tcW w:w="0" w:type="auto"/>
                  <w:tcMar>
                    <w:top w:w="30" w:type="dxa"/>
                    <w:left w:w="0" w:type="dxa"/>
                    <w:bottom w:w="30" w:type="dxa"/>
                    <w:right w:w="0" w:type="dxa"/>
                  </w:tcMar>
                </w:tcPr>
                <w:p w14:paraId="3EF95851" w14:textId="64156BA2" w:rsidR="001D2990"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1D2990"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EBDE407" w14:textId="78FF2934" w:rsidR="001D2990" w:rsidRPr="002B22D5" w:rsidRDefault="00914DB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1FADD87B" w14:textId="77777777" w:rsidR="00E30F01" w:rsidRPr="002B22D5" w:rsidRDefault="00E30F01"/>
        </w:tc>
      </w:tr>
    </w:tbl>
    <w:p w14:paraId="741FEBAB"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370B96FA" w14:textId="77777777">
        <w:tc>
          <w:tcPr>
            <w:tcW w:w="5000" w:type="pct"/>
            <w:tcMar>
              <w:top w:w="0" w:type="dxa"/>
              <w:left w:w="0" w:type="dxa"/>
              <w:bottom w:w="0" w:type="dxa"/>
              <w:right w:w="0" w:type="dxa"/>
            </w:tcMar>
            <w:vAlign w:val="center"/>
          </w:tcPr>
          <w:p w14:paraId="07A0EED8" w14:textId="1E8CA4A4"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65. ADO.NET allows a program to examine data from a database but does not permit the program to update data in a database.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4E72617C" w14:textId="77777777">
              <w:tc>
                <w:tcPr>
                  <w:tcW w:w="400" w:type="dxa"/>
                  <w:tcMar>
                    <w:top w:w="0" w:type="dxa"/>
                    <w:left w:w="0" w:type="dxa"/>
                    <w:bottom w:w="0" w:type="dxa"/>
                    <w:right w:w="0" w:type="dxa"/>
                  </w:tcMar>
                </w:tcPr>
                <w:p w14:paraId="43F7815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92A2BF8"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1E58D81"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DCE9106" w14:textId="77777777">
              <w:tc>
                <w:tcPr>
                  <w:tcW w:w="400" w:type="dxa"/>
                  <w:tcMar>
                    <w:top w:w="0" w:type="dxa"/>
                    <w:left w:w="0" w:type="dxa"/>
                    <w:bottom w:w="0" w:type="dxa"/>
                    <w:right w:w="0" w:type="dxa"/>
                  </w:tcMar>
                </w:tcPr>
                <w:p w14:paraId="1512A0CD"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6AF8848"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70BE14A"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389E7569"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3EF35B68" w14:textId="77777777">
              <w:tc>
                <w:tcPr>
                  <w:tcW w:w="0" w:type="auto"/>
                  <w:tcMar>
                    <w:top w:w="30" w:type="dxa"/>
                    <w:left w:w="0" w:type="dxa"/>
                    <w:bottom w:w="30" w:type="dxa"/>
                    <w:right w:w="0" w:type="dxa"/>
                  </w:tcMar>
                </w:tcPr>
                <w:p w14:paraId="320B1C0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F3E2A8D" w14:textId="77777777" w:rsidR="00E30F01" w:rsidRPr="002B22D5" w:rsidRDefault="000E70FC">
                  <w:r w:rsidRPr="002B22D5">
                    <w:rPr>
                      <w:rFonts w:ascii="Times New Roman" w:eastAsia="Times New Roman" w:hAnsi="Times New Roman" w:cs="Times New Roman"/>
                      <w:color w:val="000000"/>
                      <w:sz w:val="22"/>
                      <w:szCs w:val="22"/>
                    </w:rPr>
                    <w:t>False</w:t>
                  </w:r>
                </w:p>
              </w:tc>
            </w:tr>
            <w:tr w:rsidR="001D2990" w:rsidRPr="002B22D5" w14:paraId="0D8F2208" w14:textId="77777777">
              <w:tc>
                <w:tcPr>
                  <w:tcW w:w="0" w:type="auto"/>
                  <w:tcMar>
                    <w:top w:w="30" w:type="dxa"/>
                    <w:left w:w="0" w:type="dxa"/>
                    <w:bottom w:w="30" w:type="dxa"/>
                    <w:right w:w="0" w:type="dxa"/>
                  </w:tcMar>
                </w:tcPr>
                <w:p w14:paraId="6B88B193" w14:textId="4BBA534A" w:rsidR="001D2990"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1D2990"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611379B" w14:textId="2FCFA470" w:rsidR="001D2990"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529847E9" w14:textId="77777777" w:rsidR="00E30F01" w:rsidRPr="002B22D5" w:rsidRDefault="00E30F01"/>
        </w:tc>
      </w:tr>
    </w:tbl>
    <w:p w14:paraId="52ABCCC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3A9ACEB" w14:textId="77777777">
        <w:tc>
          <w:tcPr>
            <w:tcW w:w="5000" w:type="pct"/>
            <w:tcMar>
              <w:top w:w="0" w:type="dxa"/>
              <w:left w:w="0" w:type="dxa"/>
              <w:bottom w:w="0" w:type="dxa"/>
              <w:right w:w="0" w:type="dxa"/>
            </w:tcMar>
            <w:vAlign w:val="center"/>
          </w:tcPr>
          <w:p w14:paraId="23DC1E4D"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66. ADO.NET is not part of the .NET Framework 4.6.​</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600FDACD" w14:textId="77777777">
              <w:tc>
                <w:tcPr>
                  <w:tcW w:w="400" w:type="dxa"/>
                  <w:tcMar>
                    <w:top w:w="0" w:type="dxa"/>
                    <w:left w:w="0" w:type="dxa"/>
                    <w:bottom w:w="0" w:type="dxa"/>
                    <w:right w:w="0" w:type="dxa"/>
                  </w:tcMar>
                </w:tcPr>
                <w:p w14:paraId="4E833D4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BD377D6"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1AA8FD73"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0F429D50" w14:textId="77777777">
              <w:tc>
                <w:tcPr>
                  <w:tcW w:w="400" w:type="dxa"/>
                  <w:tcMar>
                    <w:top w:w="0" w:type="dxa"/>
                    <w:left w:w="0" w:type="dxa"/>
                    <w:bottom w:w="0" w:type="dxa"/>
                    <w:right w:w="0" w:type="dxa"/>
                  </w:tcMar>
                </w:tcPr>
                <w:p w14:paraId="5B49C2E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7C6653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5124E3C3"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0999C801"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00682295" w14:textId="77777777">
              <w:tc>
                <w:tcPr>
                  <w:tcW w:w="0" w:type="auto"/>
                  <w:tcMar>
                    <w:top w:w="30" w:type="dxa"/>
                    <w:left w:w="0" w:type="dxa"/>
                    <w:bottom w:w="30" w:type="dxa"/>
                    <w:right w:w="0" w:type="dxa"/>
                  </w:tcMar>
                </w:tcPr>
                <w:p w14:paraId="6B9A7BD8"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08DF120" w14:textId="77777777" w:rsidR="00E30F01" w:rsidRPr="002B22D5" w:rsidRDefault="000E70FC">
                  <w:r w:rsidRPr="002B22D5">
                    <w:rPr>
                      <w:rFonts w:ascii="Times New Roman" w:eastAsia="Times New Roman" w:hAnsi="Times New Roman" w:cs="Times New Roman"/>
                      <w:color w:val="000000"/>
                      <w:sz w:val="22"/>
                      <w:szCs w:val="22"/>
                    </w:rPr>
                    <w:t>False</w:t>
                  </w:r>
                </w:p>
              </w:tc>
            </w:tr>
            <w:tr w:rsidR="003C106C" w:rsidRPr="002B22D5" w14:paraId="5FDD69A6" w14:textId="77777777">
              <w:tc>
                <w:tcPr>
                  <w:tcW w:w="0" w:type="auto"/>
                  <w:tcMar>
                    <w:top w:w="30" w:type="dxa"/>
                    <w:left w:w="0" w:type="dxa"/>
                    <w:bottom w:w="30" w:type="dxa"/>
                    <w:right w:w="0" w:type="dxa"/>
                  </w:tcMar>
                </w:tcPr>
                <w:p w14:paraId="24355D52" w14:textId="09BBAC43"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E49CA2A" w14:textId="5BBD41F0" w:rsidR="003C106C"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20400918" w14:textId="77777777" w:rsidR="00E30F01" w:rsidRPr="002B22D5" w:rsidRDefault="00E30F01"/>
        </w:tc>
      </w:tr>
    </w:tbl>
    <w:p w14:paraId="2F5B8CFD"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2080863" w14:textId="77777777">
        <w:tc>
          <w:tcPr>
            <w:tcW w:w="5000" w:type="pct"/>
            <w:tcMar>
              <w:top w:w="0" w:type="dxa"/>
              <w:left w:w="0" w:type="dxa"/>
              <w:bottom w:w="0" w:type="dxa"/>
              <w:right w:w="0" w:type="dxa"/>
            </w:tcMar>
            <w:vAlign w:val="center"/>
          </w:tcPr>
          <w:p w14:paraId="663C82AD" w14:textId="1F3735BD"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67. Almost all of the objects available in the .NET framework, such as buttons, text boxes, and picture boxes, are available in ASP.NET.​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48528F47" w14:textId="77777777">
              <w:tc>
                <w:tcPr>
                  <w:tcW w:w="400" w:type="dxa"/>
                  <w:tcMar>
                    <w:top w:w="0" w:type="dxa"/>
                    <w:left w:w="0" w:type="dxa"/>
                    <w:bottom w:w="0" w:type="dxa"/>
                    <w:right w:w="0" w:type="dxa"/>
                  </w:tcMar>
                </w:tcPr>
                <w:p w14:paraId="3A6E0C9A"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AE63D0C"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5DC0CBAD"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DE8F29E" w14:textId="77777777">
              <w:tc>
                <w:tcPr>
                  <w:tcW w:w="400" w:type="dxa"/>
                  <w:tcMar>
                    <w:top w:w="0" w:type="dxa"/>
                    <w:left w:w="0" w:type="dxa"/>
                    <w:bottom w:w="0" w:type="dxa"/>
                    <w:right w:w="0" w:type="dxa"/>
                  </w:tcMar>
                </w:tcPr>
                <w:p w14:paraId="224F720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CD76611"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E7371FE"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2CB06CF8"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03603E3D" w14:textId="77777777">
              <w:tc>
                <w:tcPr>
                  <w:tcW w:w="0" w:type="auto"/>
                  <w:tcMar>
                    <w:top w:w="30" w:type="dxa"/>
                    <w:left w:w="0" w:type="dxa"/>
                    <w:bottom w:w="30" w:type="dxa"/>
                    <w:right w:w="0" w:type="dxa"/>
                  </w:tcMar>
                </w:tcPr>
                <w:p w14:paraId="07512A35"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FCCEB00" w14:textId="77777777" w:rsidR="00E30F01" w:rsidRPr="002B22D5" w:rsidRDefault="000E70FC">
                  <w:r w:rsidRPr="002B22D5">
                    <w:rPr>
                      <w:rFonts w:ascii="Times New Roman" w:eastAsia="Times New Roman" w:hAnsi="Times New Roman" w:cs="Times New Roman"/>
                      <w:color w:val="000000"/>
                      <w:sz w:val="22"/>
                      <w:szCs w:val="22"/>
                    </w:rPr>
                    <w:t>True</w:t>
                  </w:r>
                </w:p>
              </w:tc>
            </w:tr>
            <w:tr w:rsidR="00EE01CE" w:rsidRPr="002B22D5" w14:paraId="03C91742" w14:textId="77777777">
              <w:tc>
                <w:tcPr>
                  <w:tcW w:w="0" w:type="auto"/>
                  <w:tcMar>
                    <w:top w:w="30" w:type="dxa"/>
                    <w:left w:w="0" w:type="dxa"/>
                    <w:bottom w:w="30" w:type="dxa"/>
                    <w:right w:w="0" w:type="dxa"/>
                  </w:tcMar>
                </w:tcPr>
                <w:p w14:paraId="378E3C66" w14:textId="08850A06" w:rsidR="00EE01CE" w:rsidRPr="002B22D5" w:rsidRDefault="00200CB7" w:rsidP="00EE01CE">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EE01CE"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6AFDD49" w14:textId="4F592986" w:rsidR="00EE01CE" w:rsidRPr="002B22D5" w:rsidRDefault="00EE01CE" w:rsidP="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3072DFFF" w14:textId="77777777" w:rsidR="00E30F01" w:rsidRPr="002B22D5" w:rsidRDefault="00E30F01"/>
        </w:tc>
      </w:tr>
    </w:tbl>
    <w:p w14:paraId="49369422"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C38507F" w14:textId="77777777">
        <w:tc>
          <w:tcPr>
            <w:tcW w:w="5000" w:type="pct"/>
            <w:tcMar>
              <w:top w:w="0" w:type="dxa"/>
              <w:left w:w="0" w:type="dxa"/>
              <w:bottom w:w="0" w:type="dxa"/>
              <w:right w:w="0" w:type="dxa"/>
            </w:tcMar>
            <w:vAlign w:val="center"/>
          </w:tcPr>
          <w:p w14:paraId="4DDDB1D8" w14:textId="2D60432F"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lastRenderedPageBreak/>
              <w:t>68. The use of MSIL and CLR offer</w:t>
            </w:r>
            <w:r w:rsidR="00A308A1" w:rsidRPr="002B22D5">
              <w:rPr>
                <w:rFonts w:ascii="Times New Roman" w:eastAsia="Times New Roman" w:hAnsi="Times New Roman" w:cs="Times New Roman"/>
                <w:color w:val="000000"/>
                <w:sz w:val="22"/>
                <w:szCs w:val="22"/>
              </w:rPr>
              <w:t>s</w:t>
            </w:r>
            <w:r w:rsidRPr="002B22D5">
              <w:rPr>
                <w:rFonts w:ascii="Times New Roman" w:eastAsia="Times New Roman" w:hAnsi="Times New Roman" w:cs="Times New Roman"/>
                <w:color w:val="000000"/>
                <w:sz w:val="22"/>
                <w:szCs w:val="22"/>
              </w:rPr>
              <w:t xml:space="preserve"> multiple benefits that provide speed and flexibility for both the development and execution environments of a program.​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5CD2F84C" w14:textId="77777777">
              <w:tc>
                <w:tcPr>
                  <w:tcW w:w="400" w:type="dxa"/>
                  <w:tcMar>
                    <w:top w:w="0" w:type="dxa"/>
                    <w:left w:w="0" w:type="dxa"/>
                    <w:bottom w:w="0" w:type="dxa"/>
                    <w:right w:w="0" w:type="dxa"/>
                  </w:tcMar>
                </w:tcPr>
                <w:p w14:paraId="4CFC8EF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005C8B1"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8F0E6CC"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930A0F8" w14:textId="77777777">
              <w:tc>
                <w:tcPr>
                  <w:tcW w:w="400" w:type="dxa"/>
                  <w:tcMar>
                    <w:top w:w="0" w:type="dxa"/>
                    <w:left w:w="0" w:type="dxa"/>
                    <w:bottom w:w="0" w:type="dxa"/>
                    <w:right w:w="0" w:type="dxa"/>
                  </w:tcMar>
                </w:tcPr>
                <w:p w14:paraId="248C73C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B431A13"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84C10E3"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199C0F08"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0C1E3EB3" w14:textId="77777777">
              <w:tc>
                <w:tcPr>
                  <w:tcW w:w="0" w:type="auto"/>
                  <w:tcMar>
                    <w:top w:w="30" w:type="dxa"/>
                    <w:left w:w="0" w:type="dxa"/>
                    <w:bottom w:w="30" w:type="dxa"/>
                    <w:right w:w="0" w:type="dxa"/>
                  </w:tcMar>
                </w:tcPr>
                <w:p w14:paraId="12F95D95"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387CF09" w14:textId="77777777" w:rsidR="00E30F01" w:rsidRPr="002B22D5" w:rsidRDefault="000E70FC">
                  <w:r w:rsidRPr="002B22D5">
                    <w:rPr>
                      <w:rFonts w:ascii="Times New Roman" w:eastAsia="Times New Roman" w:hAnsi="Times New Roman" w:cs="Times New Roman"/>
                      <w:color w:val="000000"/>
                      <w:sz w:val="22"/>
                      <w:szCs w:val="22"/>
                    </w:rPr>
                    <w:t>True</w:t>
                  </w:r>
                </w:p>
              </w:tc>
            </w:tr>
            <w:tr w:rsidR="00EE01CE" w:rsidRPr="002B22D5" w14:paraId="6FA7B157" w14:textId="77777777">
              <w:tc>
                <w:tcPr>
                  <w:tcW w:w="0" w:type="auto"/>
                  <w:tcMar>
                    <w:top w:w="30" w:type="dxa"/>
                    <w:left w:w="0" w:type="dxa"/>
                    <w:bottom w:w="30" w:type="dxa"/>
                    <w:right w:w="0" w:type="dxa"/>
                  </w:tcMar>
                </w:tcPr>
                <w:p w14:paraId="13A90BBA" w14:textId="2CBDD82C" w:rsidR="00EE01CE" w:rsidRPr="002B22D5" w:rsidRDefault="00200CB7" w:rsidP="00EE01CE">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EE01CE"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7338CA6" w14:textId="77FE16F6" w:rsidR="00EE01CE" w:rsidRPr="002B22D5" w:rsidRDefault="00EE01CE" w:rsidP="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590692BD" w14:textId="77777777" w:rsidR="00E30F01" w:rsidRPr="002B22D5" w:rsidRDefault="00E30F01"/>
        </w:tc>
      </w:tr>
    </w:tbl>
    <w:p w14:paraId="4775114C"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3081E6B" w14:textId="77777777">
        <w:tc>
          <w:tcPr>
            <w:tcW w:w="5000" w:type="pct"/>
            <w:tcMar>
              <w:top w:w="0" w:type="dxa"/>
              <w:left w:w="0" w:type="dxa"/>
              <w:bottom w:w="0" w:type="dxa"/>
              <w:right w:w="0" w:type="dxa"/>
            </w:tcMar>
            <w:vAlign w:val="center"/>
          </w:tcPr>
          <w:p w14:paraId="71255F82"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69. After the compiling process is complete and a program is ready for execution, the MSIL reads the CLR in RAM in a form that allows the computer’s CPU to execute the instructions in the program.​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15D9A7B7" w14:textId="77777777">
              <w:tc>
                <w:tcPr>
                  <w:tcW w:w="400" w:type="dxa"/>
                  <w:tcMar>
                    <w:top w:w="0" w:type="dxa"/>
                    <w:left w:w="0" w:type="dxa"/>
                    <w:bottom w:w="0" w:type="dxa"/>
                    <w:right w:w="0" w:type="dxa"/>
                  </w:tcMar>
                </w:tcPr>
                <w:p w14:paraId="41CDE25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270A422"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6556A3F"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3263B044" w14:textId="77777777">
              <w:tc>
                <w:tcPr>
                  <w:tcW w:w="400" w:type="dxa"/>
                  <w:tcMar>
                    <w:top w:w="0" w:type="dxa"/>
                    <w:left w:w="0" w:type="dxa"/>
                    <w:bottom w:w="0" w:type="dxa"/>
                    <w:right w:w="0" w:type="dxa"/>
                  </w:tcMar>
                </w:tcPr>
                <w:p w14:paraId="5A03CD2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EE146EC"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036AC712"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356DF96B"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20280547" w14:textId="77777777">
              <w:tc>
                <w:tcPr>
                  <w:tcW w:w="0" w:type="auto"/>
                  <w:tcMar>
                    <w:top w:w="30" w:type="dxa"/>
                    <w:left w:w="0" w:type="dxa"/>
                    <w:bottom w:w="30" w:type="dxa"/>
                    <w:right w:w="0" w:type="dxa"/>
                  </w:tcMar>
                </w:tcPr>
                <w:p w14:paraId="57065A1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9BBAEA7" w14:textId="77777777" w:rsidR="00E30F01" w:rsidRPr="002B22D5" w:rsidRDefault="000E70FC">
                  <w:r w:rsidRPr="002B22D5">
                    <w:rPr>
                      <w:rFonts w:ascii="Times New Roman" w:eastAsia="Times New Roman" w:hAnsi="Times New Roman" w:cs="Times New Roman"/>
                      <w:color w:val="000000"/>
                      <w:sz w:val="22"/>
                      <w:szCs w:val="22"/>
                    </w:rPr>
                    <w:t>False</w:t>
                  </w:r>
                </w:p>
              </w:tc>
            </w:tr>
            <w:tr w:rsidR="00EE01CE" w:rsidRPr="002B22D5" w14:paraId="5A1B09EF" w14:textId="77777777">
              <w:tc>
                <w:tcPr>
                  <w:tcW w:w="0" w:type="auto"/>
                  <w:tcMar>
                    <w:top w:w="30" w:type="dxa"/>
                    <w:left w:w="0" w:type="dxa"/>
                    <w:bottom w:w="30" w:type="dxa"/>
                    <w:right w:w="0" w:type="dxa"/>
                  </w:tcMar>
                </w:tcPr>
                <w:p w14:paraId="73F5D20D" w14:textId="61407F26" w:rsidR="00EE01CE" w:rsidRPr="002B22D5" w:rsidRDefault="00200CB7" w:rsidP="00EE01CE">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EE01CE"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88825B3" w14:textId="6A590CEF" w:rsidR="00EE01CE" w:rsidRPr="002B22D5" w:rsidRDefault="00EE01CE" w:rsidP="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311C3ACA" w14:textId="77777777" w:rsidR="00E30F01" w:rsidRPr="002B22D5" w:rsidRDefault="00E30F01"/>
        </w:tc>
      </w:tr>
    </w:tbl>
    <w:p w14:paraId="0983A9D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4000D52" w14:textId="77777777">
        <w:tc>
          <w:tcPr>
            <w:tcW w:w="5000" w:type="pct"/>
            <w:tcMar>
              <w:top w:w="0" w:type="dxa"/>
              <w:left w:w="0" w:type="dxa"/>
              <w:bottom w:w="0" w:type="dxa"/>
              <w:right w:w="0" w:type="dxa"/>
            </w:tcMar>
            <w:vAlign w:val="center"/>
          </w:tcPr>
          <w:p w14:paraId="1B177513" w14:textId="164D2342"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70. Utmost among the benefits offered by MSIL and CLR is that a program written using Visual Studio </w:t>
            </w:r>
            <w:r w:rsidR="006068E8" w:rsidRPr="002B22D5">
              <w:rPr>
                <w:rFonts w:ascii="Times New Roman" w:eastAsia="Times New Roman" w:hAnsi="Times New Roman" w:cs="Times New Roman"/>
                <w:color w:val="000000"/>
                <w:sz w:val="22"/>
                <w:szCs w:val="22"/>
              </w:rPr>
              <w:t>2017</w:t>
            </w:r>
            <w:r w:rsidRPr="002B22D5">
              <w:rPr>
                <w:rFonts w:ascii="Times New Roman" w:eastAsia="Times New Roman" w:hAnsi="Times New Roman" w:cs="Times New Roman"/>
                <w:color w:val="000000"/>
                <w:sz w:val="22"/>
                <w:szCs w:val="22"/>
              </w:rPr>
              <w:t>and compiled into MSIL can be executed on any computer using any operating system, as long as .NET Framework is available on the computer.​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865"/>
            </w:tblGrid>
            <w:tr w:rsidR="00E30F01" w:rsidRPr="002B22D5" w14:paraId="10E2C00C" w14:textId="77777777">
              <w:tc>
                <w:tcPr>
                  <w:tcW w:w="400" w:type="dxa"/>
                  <w:tcMar>
                    <w:top w:w="0" w:type="dxa"/>
                    <w:left w:w="0" w:type="dxa"/>
                    <w:bottom w:w="0" w:type="dxa"/>
                    <w:right w:w="0" w:type="dxa"/>
                  </w:tcMar>
                </w:tcPr>
                <w:p w14:paraId="6DF316D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1BF439E"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4191C942" w14:textId="77777777" w:rsidR="00E30F01" w:rsidRPr="002B22D5" w:rsidRDefault="000E70FC">
                  <w:r w:rsidRPr="002B22D5">
                    <w:rPr>
                      <w:rFonts w:ascii="Times New Roman" w:eastAsia="Times New Roman" w:hAnsi="Times New Roman" w:cs="Times New Roman"/>
                      <w:color w:val="000000"/>
                      <w:sz w:val="22"/>
                      <w:szCs w:val="22"/>
                    </w:rPr>
                    <w:t>True</w:t>
                  </w:r>
                </w:p>
              </w:tc>
            </w:tr>
            <w:tr w:rsidR="00E30F01" w:rsidRPr="002B22D5" w14:paraId="0B3851AE" w14:textId="77777777">
              <w:tc>
                <w:tcPr>
                  <w:tcW w:w="400" w:type="dxa"/>
                  <w:tcMar>
                    <w:top w:w="0" w:type="dxa"/>
                    <w:left w:w="0" w:type="dxa"/>
                    <w:bottom w:w="0" w:type="dxa"/>
                    <w:right w:w="0" w:type="dxa"/>
                  </w:tcMar>
                </w:tcPr>
                <w:p w14:paraId="65EE426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00758205"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709BA2E" w14:textId="77777777" w:rsidR="00E30F01" w:rsidRPr="002B22D5" w:rsidRDefault="000E70FC">
                  <w:r w:rsidRPr="002B22D5">
                    <w:rPr>
                      <w:rFonts w:ascii="Times New Roman" w:eastAsia="Times New Roman" w:hAnsi="Times New Roman" w:cs="Times New Roman"/>
                      <w:color w:val="000000"/>
                      <w:sz w:val="22"/>
                      <w:szCs w:val="22"/>
                    </w:rPr>
                    <w:t>False</w:t>
                  </w:r>
                </w:p>
              </w:tc>
            </w:tr>
          </w:tbl>
          <w:p w14:paraId="0AA22C6C"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5DDF5A5E" w14:textId="77777777">
              <w:tc>
                <w:tcPr>
                  <w:tcW w:w="0" w:type="auto"/>
                  <w:tcMar>
                    <w:top w:w="30" w:type="dxa"/>
                    <w:left w:w="0" w:type="dxa"/>
                    <w:bottom w:w="30" w:type="dxa"/>
                    <w:right w:w="0" w:type="dxa"/>
                  </w:tcMar>
                </w:tcPr>
                <w:p w14:paraId="0A8EE528"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6F9F2AB" w14:textId="77777777" w:rsidR="00E30F01" w:rsidRPr="002B22D5" w:rsidRDefault="000E70FC">
                  <w:r w:rsidRPr="002B22D5">
                    <w:rPr>
                      <w:rFonts w:ascii="Times New Roman" w:eastAsia="Times New Roman" w:hAnsi="Times New Roman" w:cs="Times New Roman"/>
                      <w:color w:val="000000"/>
                      <w:sz w:val="22"/>
                      <w:szCs w:val="22"/>
                    </w:rPr>
                    <w:t>True</w:t>
                  </w:r>
                </w:p>
              </w:tc>
            </w:tr>
            <w:tr w:rsidR="00EE01CE" w:rsidRPr="002B22D5" w14:paraId="4A58CE4F" w14:textId="77777777">
              <w:tc>
                <w:tcPr>
                  <w:tcW w:w="0" w:type="auto"/>
                  <w:tcMar>
                    <w:top w:w="30" w:type="dxa"/>
                    <w:left w:w="0" w:type="dxa"/>
                    <w:bottom w:w="30" w:type="dxa"/>
                    <w:right w:w="0" w:type="dxa"/>
                  </w:tcMar>
                </w:tcPr>
                <w:p w14:paraId="448C3E52" w14:textId="5A74A062" w:rsidR="00EE01CE" w:rsidRPr="002B22D5" w:rsidRDefault="00200CB7" w:rsidP="00EE01CE">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EE01CE"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33F9C37" w14:textId="25D3AF2E" w:rsidR="00EE01CE" w:rsidRPr="002B22D5" w:rsidRDefault="00EE01CE" w:rsidP="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3CCB72CE" w14:textId="77777777" w:rsidR="00E30F01" w:rsidRPr="002B22D5" w:rsidRDefault="00E30F01"/>
        </w:tc>
      </w:tr>
    </w:tbl>
    <w:p w14:paraId="710BDD60"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6046A49" w14:textId="77777777">
        <w:tc>
          <w:tcPr>
            <w:tcW w:w="5000" w:type="pct"/>
            <w:tcMar>
              <w:top w:w="0" w:type="dxa"/>
              <w:left w:w="0" w:type="dxa"/>
              <w:bottom w:w="0" w:type="dxa"/>
              <w:right w:w="0" w:type="dxa"/>
            </w:tcMar>
            <w:vAlign w:val="center"/>
          </w:tcPr>
          <w:p w14:paraId="6F389CDD"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71. The set of instructions that directs a computer to perform tasks is called computer </w:t>
            </w:r>
            <w:r w:rsidRPr="002B22D5">
              <w:rPr>
                <w:rFonts w:ascii="Times New Roman" w:eastAsia="Times New Roman" w:hAnsi="Times New Roman" w:cs="Times New Roman"/>
                <w:color w:val="000000"/>
                <w:sz w:val="22"/>
                <w:szCs w:val="22"/>
                <w:u w:val="single"/>
              </w:rPr>
              <w:t>hardware</w:t>
            </w:r>
            <w:r w:rsidRPr="002B22D5">
              <w:rPr>
                <w:rFonts w:ascii="Times New Roman" w:eastAsia="Times New Roman" w:hAnsi="Times New Roman" w:cs="Times New Roman"/>
                <w:color w:val="000000"/>
                <w:sz w:val="22"/>
                <w:szCs w:val="22"/>
              </w:rPr>
              <w:t>. _________________________​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406"/>
            </w:tblGrid>
            <w:tr w:rsidR="00E30F01" w:rsidRPr="002B22D5" w14:paraId="6FB37EB3" w14:textId="77777777">
              <w:tc>
                <w:tcPr>
                  <w:tcW w:w="0" w:type="auto"/>
                  <w:tcMar>
                    <w:top w:w="30" w:type="dxa"/>
                    <w:left w:w="0" w:type="dxa"/>
                    <w:bottom w:w="30" w:type="dxa"/>
                    <w:right w:w="0" w:type="dxa"/>
                  </w:tcMar>
                </w:tcPr>
                <w:p w14:paraId="69E6C73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57474D9" w14:textId="77777777" w:rsidR="00E30F01" w:rsidRPr="002B22D5" w:rsidRDefault="000E70FC">
                  <w:r w:rsidRPr="002B22D5">
                    <w:rPr>
                      <w:rFonts w:ascii="Times New Roman" w:eastAsia="Times New Roman" w:hAnsi="Times New Roman" w:cs="Times New Roman"/>
                      <w:color w:val="000000"/>
                      <w:sz w:val="22"/>
                      <w:szCs w:val="22"/>
                    </w:rPr>
                    <w:t>False - software</w:t>
                  </w:r>
                </w:p>
              </w:tc>
            </w:tr>
            <w:tr w:rsidR="006068E8" w:rsidRPr="002B22D5" w14:paraId="174D9A64" w14:textId="77777777">
              <w:tc>
                <w:tcPr>
                  <w:tcW w:w="0" w:type="auto"/>
                  <w:tcMar>
                    <w:top w:w="30" w:type="dxa"/>
                    <w:left w:w="0" w:type="dxa"/>
                    <w:bottom w:w="30" w:type="dxa"/>
                    <w:right w:w="0" w:type="dxa"/>
                  </w:tcMar>
                </w:tcPr>
                <w:p w14:paraId="09246F80" w14:textId="055E793A"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5D63F77" w14:textId="01F07E62"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376B2F5A" w14:textId="77777777" w:rsidR="00E30F01" w:rsidRPr="002B22D5" w:rsidRDefault="00E30F01"/>
        </w:tc>
      </w:tr>
    </w:tbl>
    <w:p w14:paraId="126E3D2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67C9432" w14:textId="77777777">
        <w:tc>
          <w:tcPr>
            <w:tcW w:w="5000" w:type="pct"/>
            <w:tcMar>
              <w:top w:w="0" w:type="dxa"/>
              <w:left w:w="0" w:type="dxa"/>
              <w:bottom w:w="0" w:type="dxa"/>
              <w:right w:w="0" w:type="dxa"/>
            </w:tcMar>
            <w:vAlign w:val="center"/>
          </w:tcPr>
          <w:p w14:paraId="2A2CB159"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72. It is the ability of a computer to perform </w:t>
            </w:r>
            <w:r w:rsidRPr="002B22D5">
              <w:rPr>
                <w:rFonts w:ascii="Times New Roman" w:eastAsia="Times New Roman" w:hAnsi="Times New Roman" w:cs="Times New Roman"/>
                <w:color w:val="000000"/>
                <w:sz w:val="22"/>
                <w:szCs w:val="22"/>
                <w:u w:val="single"/>
              </w:rPr>
              <w:t>arithmetic</w:t>
            </w:r>
            <w:r w:rsidRPr="002B22D5">
              <w:rPr>
                <w:rFonts w:ascii="Times New Roman" w:eastAsia="Times New Roman" w:hAnsi="Times New Roman" w:cs="Times New Roman"/>
                <w:color w:val="000000"/>
                <w:sz w:val="22"/>
                <w:szCs w:val="22"/>
              </w:rPr>
              <w:t xml:space="preserve"> operations that separates it from other types of calculating devices. _________________________​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250EE1E7" w14:textId="77777777">
              <w:tc>
                <w:tcPr>
                  <w:tcW w:w="0" w:type="auto"/>
                  <w:tcMar>
                    <w:top w:w="30" w:type="dxa"/>
                    <w:left w:w="0" w:type="dxa"/>
                    <w:bottom w:w="30" w:type="dxa"/>
                    <w:right w:w="0" w:type="dxa"/>
                  </w:tcMar>
                </w:tcPr>
                <w:p w14:paraId="0F9C754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04D003D" w14:textId="77777777" w:rsidR="00E30F01" w:rsidRPr="002B22D5" w:rsidRDefault="000E70FC">
                  <w:r w:rsidRPr="002B22D5">
                    <w:rPr>
                      <w:rFonts w:ascii="Times New Roman" w:eastAsia="Times New Roman" w:hAnsi="Times New Roman" w:cs="Times New Roman"/>
                      <w:color w:val="000000"/>
                      <w:sz w:val="22"/>
                      <w:szCs w:val="22"/>
                    </w:rPr>
                    <w:t>False - logical</w:t>
                  </w:r>
                </w:p>
              </w:tc>
            </w:tr>
            <w:tr w:rsidR="006068E8" w:rsidRPr="002B22D5" w14:paraId="246FC88B" w14:textId="77777777">
              <w:tc>
                <w:tcPr>
                  <w:tcW w:w="0" w:type="auto"/>
                  <w:tcMar>
                    <w:top w:w="30" w:type="dxa"/>
                    <w:left w:w="0" w:type="dxa"/>
                    <w:bottom w:w="30" w:type="dxa"/>
                    <w:right w:w="0" w:type="dxa"/>
                  </w:tcMar>
                </w:tcPr>
                <w:p w14:paraId="6095337B" w14:textId="1882DFD6"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6E4D943" w14:textId="165D7872"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2E9E35A4" w14:textId="77777777" w:rsidR="00E30F01" w:rsidRPr="002B22D5" w:rsidRDefault="00E30F01"/>
        </w:tc>
      </w:tr>
    </w:tbl>
    <w:p w14:paraId="744DFDC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0784BE7" w14:textId="77777777">
        <w:tc>
          <w:tcPr>
            <w:tcW w:w="5000" w:type="pct"/>
            <w:tcMar>
              <w:top w:w="0" w:type="dxa"/>
              <w:left w:w="0" w:type="dxa"/>
              <w:bottom w:w="0" w:type="dxa"/>
              <w:right w:w="0" w:type="dxa"/>
            </w:tcMar>
            <w:vAlign w:val="center"/>
          </w:tcPr>
          <w:p w14:paraId="6F0EB827"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73. The programming rules of a language are called its </w:t>
            </w:r>
            <w:r w:rsidRPr="002B22D5">
              <w:rPr>
                <w:rFonts w:ascii="Times New Roman" w:eastAsia="Times New Roman" w:hAnsi="Times New Roman" w:cs="Times New Roman"/>
                <w:color w:val="000000"/>
                <w:sz w:val="22"/>
                <w:szCs w:val="22"/>
                <w:u w:val="single"/>
              </w:rPr>
              <w:t>semantics</w:t>
            </w:r>
            <w:r w:rsidRPr="002B22D5">
              <w:rPr>
                <w:rFonts w:ascii="Times New Roman" w:eastAsia="Times New Roman" w:hAnsi="Times New Roman" w:cs="Times New Roman"/>
                <w:color w:val="000000"/>
                <w:sz w:val="22"/>
                <w:szCs w:val="22"/>
              </w:rPr>
              <w:t>. _________________________​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1913D293" w14:textId="77777777">
              <w:tc>
                <w:tcPr>
                  <w:tcW w:w="0" w:type="auto"/>
                  <w:tcMar>
                    <w:top w:w="30" w:type="dxa"/>
                    <w:left w:w="0" w:type="dxa"/>
                    <w:bottom w:w="30" w:type="dxa"/>
                    <w:right w:w="0" w:type="dxa"/>
                  </w:tcMar>
                </w:tcPr>
                <w:p w14:paraId="22BB94C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1482DDB" w14:textId="77777777" w:rsidR="00E30F01" w:rsidRPr="002B22D5" w:rsidRDefault="000E70FC">
                  <w:r w:rsidRPr="002B22D5">
                    <w:rPr>
                      <w:rFonts w:ascii="Times New Roman" w:eastAsia="Times New Roman" w:hAnsi="Times New Roman" w:cs="Times New Roman"/>
                      <w:color w:val="000000"/>
                      <w:sz w:val="22"/>
                      <w:szCs w:val="22"/>
                    </w:rPr>
                    <w:t>False - syntax</w:t>
                  </w:r>
                </w:p>
              </w:tc>
            </w:tr>
            <w:tr w:rsidR="006068E8" w:rsidRPr="002B22D5" w14:paraId="5C6CE255" w14:textId="77777777">
              <w:tc>
                <w:tcPr>
                  <w:tcW w:w="0" w:type="auto"/>
                  <w:tcMar>
                    <w:top w:w="30" w:type="dxa"/>
                    <w:left w:w="0" w:type="dxa"/>
                    <w:bottom w:w="30" w:type="dxa"/>
                    <w:right w:w="0" w:type="dxa"/>
                  </w:tcMar>
                </w:tcPr>
                <w:p w14:paraId="2337D1E9" w14:textId="74DACB49"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F7CA905" w14:textId="332A21C2"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0F47CC61" w14:textId="77777777" w:rsidR="00E30F01" w:rsidRPr="002B22D5" w:rsidRDefault="00E30F01"/>
        </w:tc>
      </w:tr>
    </w:tbl>
    <w:p w14:paraId="3204AC45"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C48E608" w14:textId="77777777">
        <w:tc>
          <w:tcPr>
            <w:tcW w:w="5000" w:type="pct"/>
            <w:tcMar>
              <w:top w:w="0" w:type="dxa"/>
              <w:left w:w="0" w:type="dxa"/>
              <w:bottom w:w="0" w:type="dxa"/>
              <w:right w:w="0" w:type="dxa"/>
            </w:tcMar>
            <w:vAlign w:val="center"/>
          </w:tcPr>
          <w:p w14:paraId="78519440"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74. </w:t>
            </w:r>
            <w:r w:rsidRPr="002B22D5">
              <w:rPr>
                <w:rFonts w:ascii="Times New Roman" w:eastAsia="Times New Roman" w:hAnsi="Times New Roman" w:cs="Times New Roman"/>
                <w:color w:val="000000"/>
                <w:sz w:val="22"/>
                <w:szCs w:val="22"/>
                <w:u w:val="single"/>
              </w:rPr>
              <w:t>C++</w:t>
            </w:r>
            <w:r w:rsidRPr="002B22D5">
              <w:rPr>
                <w:rFonts w:ascii="Times New Roman" w:eastAsia="Times New Roman" w:hAnsi="Times New Roman" w:cs="Times New Roman"/>
                <w:color w:val="000000"/>
                <w:sz w:val="22"/>
                <w:szCs w:val="22"/>
              </w:rPr>
              <w:t xml:space="preserve"> is a language that is derived from the programming language C. _________________________​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218"/>
            </w:tblGrid>
            <w:tr w:rsidR="00E30F01" w:rsidRPr="002B22D5" w14:paraId="2502A95E" w14:textId="77777777">
              <w:tc>
                <w:tcPr>
                  <w:tcW w:w="0" w:type="auto"/>
                  <w:tcMar>
                    <w:top w:w="30" w:type="dxa"/>
                    <w:left w:w="0" w:type="dxa"/>
                    <w:bottom w:w="30" w:type="dxa"/>
                    <w:right w:w="0" w:type="dxa"/>
                  </w:tcMar>
                </w:tcPr>
                <w:p w14:paraId="6CB15C8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B368113" w14:textId="77777777" w:rsidR="00E30F01" w:rsidRPr="002B22D5" w:rsidRDefault="000E70FC">
                  <w:r w:rsidRPr="002B22D5">
                    <w:rPr>
                      <w:rFonts w:ascii="Times New Roman" w:eastAsia="Times New Roman" w:hAnsi="Times New Roman" w:cs="Times New Roman"/>
                      <w:color w:val="000000"/>
                      <w:sz w:val="22"/>
                      <w:szCs w:val="22"/>
                    </w:rPr>
                    <w:t>True</w:t>
                  </w:r>
                </w:p>
              </w:tc>
            </w:tr>
            <w:tr w:rsidR="006068E8" w:rsidRPr="002B22D5" w14:paraId="0F6164D7" w14:textId="77777777">
              <w:tc>
                <w:tcPr>
                  <w:tcW w:w="0" w:type="auto"/>
                  <w:tcMar>
                    <w:top w:w="30" w:type="dxa"/>
                    <w:left w:w="0" w:type="dxa"/>
                    <w:bottom w:w="30" w:type="dxa"/>
                    <w:right w:w="0" w:type="dxa"/>
                  </w:tcMar>
                </w:tcPr>
                <w:p w14:paraId="3C875DD9" w14:textId="051E4D0F"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02826B3" w14:textId="1F27BCC2"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Programming Languages</w:t>
                  </w:r>
                </w:p>
              </w:tc>
            </w:tr>
          </w:tbl>
          <w:p w14:paraId="65619974" w14:textId="77777777" w:rsidR="00E30F01" w:rsidRPr="002B22D5" w:rsidRDefault="00E30F01"/>
        </w:tc>
      </w:tr>
    </w:tbl>
    <w:p w14:paraId="43ADBA84"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CD45215" w14:textId="77777777">
        <w:tc>
          <w:tcPr>
            <w:tcW w:w="5000" w:type="pct"/>
            <w:tcMar>
              <w:top w:w="0" w:type="dxa"/>
              <w:left w:w="0" w:type="dxa"/>
              <w:bottom w:w="0" w:type="dxa"/>
              <w:right w:w="0" w:type="dxa"/>
            </w:tcMar>
            <w:vAlign w:val="center"/>
          </w:tcPr>
          <w:p w14:paraId="7AD92C4C"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75. The process of creating an object from a class template is called </w:t>
            </w:r>
            <w:r w:rsidRPr="002B22D5">
              <w:rPr>
                <w:rFonts w:ascii="Times New Roman" w:eastAsia="Times New Roman" w:hAnsi="Times New Roman" w:cs="Times New Roman"/>
                <w:color w:val="000000"/>
                <w:sz w:val="22"/>
                <w:szCs w:val="22"/>
                <w:u w:val="single"/>
              </w:rPr>
              <w:t>generation</w:t>
            </w:r>
            <w:r w:rsidRPr="002B22D5">
              <w:rPr>
                <w:rFonts w:ascii="Times New Roman" w:eastAsia="Times New Roman" w:hAnsi="Times New Roman" w:cs="Times New Roman"/>
                <w:color w:val="000000"/>
                <w:sz w:val="22"/>
                <w:szCs w:val="22"/>
              </w:rPr>
              <w:t>. _________________________​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5769421A" w14:textId="77777777">
              <w:tc>
                <w:tcPr>
                  <w:tcW w:w="0" w:type="auto"/>
                  <w:tcMar>
                    <w:top w:w="30" w:type="dxa"/>
                    <w:left w:w="0" w:type="dxa"/>
                    <w:bottom w:w="30" w:type="dxa"/>
                    <w:right w:w="0" w:type="dxa"/>
                  </w:tcMar>
                </w:tcPr>
                <w:p w14:paraId="78855159"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D8EB958" w14:textId="77777777" w:rsidR="00E30F01" w:rsidRPr="002B22D5" w:rsidRDefault="000E70FC">
                  <w:r w:rsidRPr="002B22D5">
                    <w:rPr>
                      <w:rFonts w:ascii="Times New Roman" w:eastAsia="Times New Roman" w:hAnsi="Times New Roman" w:cs="Times New Roman"/>
                      <w:color w:val="000000"/>
                      <w:sz w:val="22"/>
                      <w:szCs w:val="22"/>
                    </w:rPr>
                    <w:t>False - instantiation</w:t>
                  </w:r>
                </w:p>
              </w:tc>
            </w:tr>
            <w:tr w:rsidR="006068E8" w:rsidRPr="002B22D5" w14:paraId="63D0ACC4" w14:textId="77777777">
              <w:tc>
                <w:tcPr>
                  <w:tcW w:w="0" w:type="auto"/>
                  <w:tcMar>
                    <w:top w:w="30" w:type="dxa"/>
                    <w:left w:w="0" w:type="dxa"/>
                    <w:bottom w:w="30" w:type="dxa"/>
                    <w:right w:w="0" w:type="dxa"/>
                  </w:tcMar>
                </w:tcPr>
                <w:p w14:paraId="7BC6C55E" w14:textId="2F56AF8C"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38EAEB2" w14:textId="343141B2"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12456F87" w14:textId="77777777" w:rsidR="00E30F01" w:rsidRPr="002B22D5" w:rsidRDefault="00E30F01"/>
        </w:tc>
      </w:tr>
    </w:tbl>
    <w:p w14:paraId="485DA06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E4B98F9" w14:textId="77777777">
        <w:tc>
          <w:tcPr>
            <w:tcW w:w="5000" w:type="pct"/>
            <w:tcMar>
              <w:top w:w="0" w:type="dxa"/>
              <w:left w:w="0" w:type="dxa"/>
              <w:bottom w:w="0" w:type="dxa"/>
              <w:right w:w="0" w:type="dxa"/>
            </w:tcMar>
            <w:vAlign w:val="center"/>
          </w:tcPr>
          <w:p w14:paraId="4ADF992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lastRenderedPageBreak/>
              <w:t>76. ____________________ are people skilled in designing computer programs and creating them using programming languages.​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6BA80B74" w14:textId="77777777">
              <w:tc>
                <w:tcPr>
                  <w:tcW w:w="0" w:type="auto"/>
                  <w:tcMar>
                    <w:top w:w="30" w:type="dxa"/>
                    <w:left w:w="0" w:type="dxa"/>
                    <w:bottom w:w="30" w:type="dxa"/>
                    <w:right w:w="0" w:type="dxa"/>
                  </w:tcMar>
                </w:tcPr>
                <w:p w14:paraId="7F02A80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3F43BD4" w14:textId="77777777" w:rsidR="00E30F01" w:rsidRPr="002B22D5" w:rsidRDefault="000E70FC">
                  <w:pPr>
                    <w:pStyle w:val="p"/>
                  </w:pPr>
                  <w:r w:rsidRPr="002B22D5">
                    <w:rPr>
                      <w:rFonts w:ascii="Times New Roman" w:eastAsia="Times New Roman" w:hAnsi="Times New Roman" w:cs="Times New Roman"/>
                      <w:color w:val="000000"/>
                      <w:sz w:val="22"/>
                      <w:szCs w:val="22"/>
                    </w:rPr>
                    <w:t>Developers​</w:t>
                  </w:r>
                </w:p>
              </w:tc>
            </w:tr>
            <w:tr w:rsidR="006068E8" w:rsidRPr="002B22D5" w14:paraId="5A51DA44" w14:textId="77777777">
              <w:tc>
                <w:tcPr>
                  <w:tcW w:w="0" w:type="auto"/>
                  <w:tcMar>
                    <w:top w:w="30" w:type="dxa"/>
                    <w:left w:w="0" w:type="dxa"/>
                    <w:bottom w:w="30" w:type="dxa"/>
                    <w:right w:w="0" w:type="dxa"/>
                  </w:tcMar>
                </w:tcPr>
                <w:p w14:paraId="3C0E99DC" w14:textId="682E5D4D"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7315335" w14:textId="2D9C11E0"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28D714F4" w14:textId="77777777" w:rsidR="00E30F01" w:rsidRPr="002B22D5" w:rsidRDefault="00E30F01"/>
        </w:tc>
      </w:tr>
    </w:tbl>
    <w:p w14:paraId="15387B7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C1B07B2" w14:textId="77777777">
        <w:tc>
          <w:tcPr>
            <w:tcW w:w="5000" w:type="pct"/>
            <w:tcMar>
              <w:top w:w="0" w:type="dxa"/>
              <w:left w:w="0" w:type="dxa"/>
              <w:bottom w:w="0" w:type="dxa"/>
              <w:right w:w="0" w:type="dxa"/>
            </w:tcMar>
            <w:vAlign w:val="center"/>
          </w:tcPr>
          <w:p w14:paraId="32E5A3D4"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77. Developers speak of developing a(n) ____________________, which can mean several computer programs working together to solve a problem.​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1088"/>
            </w:tblGrid>
            <w:tr w:rsidR="00E30F01" w:rsidRPr="002B22D5" w14:paraId="6583CEBA" w14:textId="77777777">
              <w:tc>
                <w:tcPr>
                  <w:tcW w:w="0" w:type="auto"/>
                  <w:tcMar>
                    <w:top w:w="30" w:type="dxa"/>
                    <w:left w:w="0" w:type="dxa"/>
                    <w:bottom w:w="30" w:type="dxa"/>
                    <w:right w:w="0" w:type="dxa"/>
                  </w:tcMar>
                </w:tcPr>
                <w:p w14:paraId="2ECAD1C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5DFCB37" w14:textId="77777777" w:rsidR="00E30F01" w:rsidRPr="002B22D5" w:rsidRDefault="000E70FC">
                  <w:pPr>
                    <w:pStyle w:val="p"/>
                  </w:pPr>
                  <w:r w:rsidRPr="002B22D5">
                    <w:rPr>
                      <w:rFonts w:ascii="Times New Roman" w:eastAsia="Times New Roman" w:hAnsi="Times New Roman" w:cs="Times New Roman"/>
                      <w:color w:val="000000"/>
                      <w:sz w:val="22"/>
                      <w:szCs w:val="22"/>
                    </w:rPr>
                    <w:t>application​</w:t>
                  </w:r>
                </w:p>
              </w:tc>
            </w:tr>
            <w:tr w:rsidR="006068E8" w:rsidRPr="002B22D5" w14:paraId="6F1D0FC2" w14:textId="77777777">
              <w:tc>
                <w:tcPr>
                  <w:tcW w:w="0" w:type="auto"/>
                  <w:tcMar>
                    <w:top w:w="30" w:type="dxa"/>
                    <w:left w:w="0" w:type="dxa"/>
                    <w:bottom w:w="30" w:type="dxa"/>
                    <w:right w:w="0" w:type="dxa"/>
                  </w:tcMar>
                </w:tcPr>
                <w:p w14:paraId="3D6EA703" w14:textId="0D5C69BD"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909FC33" w14:textId="7A03DC4E"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bl>
          <w:p w14:paraId="0ABEFDCB" w14:textId="77777777" w:rsidR="00E30F01" w:rsidRPr="002B22D5" w:rsidRDefault="00E30F01"/>
        </w:tc>
      </w:tr>
    </w:tbl>
    <w:p w14:paraId="1403254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972CB62" w14:textId="77777777">
        <w:tc>
          <w:tcPr>
            <w:tcW w:w="5000" w:type="pct"/>
            <w:tcMar>
              <w:top w:w="0" w:type="dxa"/>
              <w:left w:w="0" w:type="dxa"/>
              <w:bottom w:w="0" w:type="dxa"/>
              <w:right w:w="0" w:type="dxa"/>
            </w:tcMar>
            <w:vAlign w:val="center"/>
          </w:tcPr>
          <w:p w14:paraId="57BA3164"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78. Operations, such as addition and subtraction, are called ____________________ operations.​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E30F01" w:rsidRPr="002B22D5" w14:paraId="115E996F" w14:textId="77777777">
              <w:tc>
                <w:tcPr>
                  <w:tcW w:w="0" w:type="auto"/>
                  <w:tcMar>
                    <w:top w:w="30" w:type="dxa"/>
                    <w:left w:w="0" w:type="dxa"/>
                    <w:bottom w:w="30" w:type="dxa"/>
                    <w:right w:w="0" w:type="dxa"/>
                  </w:tcMar>
                </w:tcPr>
                <w:p w14:paraId="1D05BB4C"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FEF10A5" w14:textId="77777777" w:rsidR="00E30F01" w:rsidRPr="002B22D5" w:rsidRDefault="000E70FC">
                  <w:pPr>
                    <w:pStyle w:val="p"/>
                  </w:pPr>
                  <w:r w:rsidRPr="002B22D5">
                    <w:rPr>
                      <w:rFonts w:ascii="Times New Roman" w:eastAsia="Times New Roman" w:hAnsi="Times New Roman" w:cs="Times New Roman"/>
                      <w:color w:val="000000"/>
                      <w:sz w:val="22"/>
                      <w:szCs w:val="22"/>
                    </w:rPr>
                    <w:t>arithmetic​</w:t>
                  </w:r>
                </w:p>
              </w:tc>
            </w:tr>
            <w:tr w:rsidR="006068E8" w:rsidRPr="002B22D5" w14:paraId="0450FB26" w14:textId="77777777">
              <w:tc>
                <w:tcPr>
                  <w:tcW w:w="0" w:type="auto"/>
                  <w:tcMar>
                    <w:top w:w="30" w:type="dxa"/>
                    <w:left w:w="0" w:type="dxa"/>
                    <w:bottom w:w="30" w:type="dxa"/>
                    <w:right w:w="0" w:type="dxa"/>
                  </w:tcMar>
                </w:tcPr>
                <w:p w14:paraId="4EF93897" w14:textId="081F0933" w:rsidR="006068E8"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068E8"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9FCDA56" w14:textId="0DA7E1CB" w:rsidR="006068E8"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46E06440" w14:textId="77777777" w:rsidR="00E30F01" w:rsidRPr="002B22D5" w:rsidRDefault="00E30F01"/>
        </w:tc>
      </w:tr>
    </w:tbl>
    <w:p w14:paraId="33F14A2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D02E06E" w14:textId="77777777">
        <w:tc>
          <w:tcPr>
            <w:tcW w:w="5000" w:type="pct"/>
            <w:tcMar>
              <w:top w:w="0" w:type="dxa"/>
              <w:left w:w="0" w:type="dxa"/>
              <w:bottom w:w="0" w:type="dxa"/>
              <w:right w:w="0" w:type="dxa"/>
            </w:tcMar>
            <w:vAlign w:val="center"/>
          </w:tcPr>
          <w:p w14:paraId="03C54028" w14:textId="7341A0C8" w:rsidR="006D72DF" w:rsidRPr="002B22D5" w:rsidRDefault="006D72DF">
            <w:pPr>
              <w:pStyle w:val="p"/>
              <w:shd w:val="clear" w:color="auto" w:fill="FFFFFF"/>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79. Operations that allow two values to be compared are called __________________ operations.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322"/>
            </w:tblGrid>
            <w:tr w:rsidR="00353975" w:rsidRPr="002B22D5" w14:paraId="7312E8A0" w14:textId="77777777" w:rsidTr="008E6714">
              <w:tc>
                <w:tcPr>
                  <w:tcW w:w="0" w:type="auto"/>
                  <w:tcMar>
                    <w:top w:w="30" w:type="dxa"/>
                    <w:left w:w="0" w:type="dxa"/>
                    <w:bottom w:w="30" w:type="dxa"/>
                    <w:right w:w="0" w:type="dxa"/>
                  </w:tcMar>
                </w:tcPr>
                <w:p w14:paraId="01A9D317" w14:textId="77777777" w:rsidR="00353975" w:rsidRPr="002B22D5" w:rsidRDefault="00353975" w:rsidP="00353975">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B13D658" w14:textId="51E853C7" w:rsidR="00353975" w:rsidRPr="002B22D5" w:rsidRDefault="00353975" w:rsidP="00353975">
                  <w:pPr>
                    <w:pStyle w:val="p"/>
                  </w:pPr>
                  <w:r w:rsidRPr="002B22D5">
                    <w:rPr>
                      <w:rFonts w:ascii="Times New Roman" w:eastAsia="Times New Roman" w:hAnsi="Times New Roman" w:cs="Times New Roman"/>
                      <w:color w:val="000000"/>
                      <w:sz w:val="22"/>
                      <w:szCs w:val="22"/>
                    </w:rPr>
                    <w:t>logical</w:t>
                  </w:r>
                </w:p>
              </w:tc>
            </w:tr>
            <w:tr w:rsidR="00353975" w:rsidRPr="002B22D5" w14:paraId="60B6DE75" w14:textId="77777777" w:rsidTr="008E6714">
              <w:tc>
                <w:tcPr>
                  <w:tcW w:w="0" w:type="auto"/>
                  <w:tcMar>
                    <w:top w:w="30" w:type="dxa"/>
                    <w:left w:w="0" w:type="dxa"/>
                    <w:bottom w:w="30" w:type="dxa"/>
                    <w:right w:w="0" w:type="dxa"/>
                  </w:tcMar>
                </w:tcPr>
                <w:p w14:paraId="5F6BE9A0" w14:textId="5B05A6D0" w:rsidR="00353975" w:rsidRPr="002B22D5" w:rsidRDefault="00200CB7" w:rsidP="00353975">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53975"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9EE942A" w14:textId="77777777" w:rsidR="00353975" w:rsidRPr="002B22D5" w:rsidRDefault="00353975" w:rsidP="00353975">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 Operations</w:t>
                  </w:r>
                </w:p>
              </w:tc>
            </w:tr>
          </w:tbl>
          <w:p w14:paraId="37C219A5" w14:textId="77777777" w:rsidR="00353975" w:rsidRPr="002B22D5" w:rsidRDefault="00353975">
            <w:pPr>
              <w:pStyle w:val="p"/>
              <w:shd w:val="clear" w:color="auto" w:fill="FFFFFF"/>
              <w:rPr>
                <w:rFonts w:ascii="Times New Roman" w:eastAsia="Times New Roman" w:hAnsi="Times New Roman" w:cs="Times New Roman"/>
                <w:color w:val="000000"/>
                <w:sz w:val="22"/>
                <w:szCs w:val="22"/>
              </w:rPr>
            </w:pPr>
          </w:p>
          <w:p w14:paraId="4AB705BF" w14:textId="736213C9"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80</w:t>
            </w:r>
            <w:r w:rsidR="000E70FC" w:rsidRPr="002B22D5">
              <w:rPr>
                <w:rFonts w:ascii="Times New Roman" w:eastAsia="Times New Roman" w:hAnsi="Times New Roman" w:cs="Times New Roman"/>
                <w:color w:val="000000"/>
                <w:sz w:val="22"/>
                <w:szCs w:val="22"/>
              </w:rPr>
              <w:t>. The usage rules of a programming language are called the ____________________ of the language.​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740"/>
            </w:tblGrid>
            <w:tr w:rsidR="00E30F01" w:rsidRPr="002B22D5" w14:paraId="13894371" w14:textId="77777777">
              <w:tc>
                <w:tcPr>
                  <w:tcW w:w="0" w:type="auto"/>
                  <w:tcMar>
                    <w:top w:w="30" w:type="dxa"/>
                    <w:left w:w="0" w:type="dxa"/>
                    <w:bottom w:w="30" w:type="dxa"/>
                    <w:right w:w="0" w:type="dxa"/>
                  </w:tcMar>
                </w:tcPr>
                <w:p w14:paraId="6A645E14"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77A2279" w14:textId="77777777" w:rsidR="00E30F01" w:rsidRPr="002B22D5" w:rsidRDefault="000E70FC">
                  <w:pPr>
                    <w:pStyle w:val="p"/>
                  </w:pPr>
                  <w:r w:rsidRPr="002B22D5">
                    <w:rPr>
                      <w:rFonts w:ascii="Times New Roman" w:eastAsia="Times New Roman" w:hAnsi="Times New Roman" w:cs="Times New Roman"/>
                      <w:color w:val="000000"/>
                      <w:sz w:val="22"/>
                      <w:szCs w:val="22"/>
                    </w:rPr>
                    <w:t>syntax​</w:t>
                  </w:r>
                </w:p>
              </w:tc>
            </w:tr>
            <w:tr w:rsidR="003C106C" w:rsidRPr="002B22D5" w14:paraId="6687BFD0" w14:textId="77777777">
              <w:tc>
                <w:tcPr>
                  <w:tcW w:w="0" w:type="auto"/>
                  <w:tcMar>
                    <w:top w:w="30" w:type="dxa"/>
                    <w:left w:w="0" w:type="dxa"/>
                    <w:bottom w:w="30" w:type="dxa"/>
                    <w:right w:w="0" w:type="dxa"/>
                  </w:tcMar>
                </w:tcPr>
                <w:p w14:paraId="11ADACFC" w14:textId="2EFCAA2F"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ED1ED41" w14:textId="46260982" w:rsidR="003C106C" w:rsidRPr="002B22D5" w:rsidRDefault="00EE01CE">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bl>
          <w:p w14:paraId="64668B82" w14:textId="77777777" w:rsidR="00E30F01" w:rsidRPr="002B22D5" w:rsidRDefault="00E30F01"/>
        </w:tc>
      </w:tr>
    </w:tbl>
    <w:p w14:paraId="0268AC83"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A1FD582" w14:textId="77777777">
        <w:tc>
          <w:tcPr>
            <w:tcW w:w="5000" w:type="pct"/>
            <w:tcMar>
              <w:top w:w="0" w:type="dxa"/>
              <w:left w:w="0" w:type="dxa"/>
              <w:bottom w:w="0" w:type="dxa"/>
              <w:right w:w="0" w:type="dxa"/>
            </w:tcMar>
            <w:vAlign w:val="center"/>
          </w:tcPr>
          <w:p w14:paraId="04AEDB2F" w14:textId="11AEC898"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81</w:t>
            </w:r>
            <w:r w:rsidR="000E70FC" w:rsidRPr="002B22D5">
              <w:rPr>
                <w:rFonts w:ascii="Times New Roman" w:eastAsia="Times New Roman" w:hAnsi="Times New Roman" w:cs="Times New Roman"/>
                <w:color w:val="000000"/>
                <w:sz w:val="22"/>
                <w:szCs w:val="22"/>
              </w:rPr>
              <w:t xml:space="preserve">. Visual Studio </w:t>
            </w:r>
            <w:r w:rsidR="006068E8" w:rsidRPr="002B22D5">
              <w:rPr>
                <w:rFonts w:ascii="Times New Roman" w:eastAsia="Times New Roman" w:hAnsi="Times New Roman" w:cs="Times New Roman"/>
                <w:color w:val="000000"/>
                <w:sz w:val="22"/>
                <w:szCs w:val="22"/>
              </w:rPr>
              <w:t xml:space="preserve">2017 </w:t>
            </w:r>
            <w:r w:rsidR="000E70FC" w:rsidRPr="002B22D5">
              <w:rPr>
                <w:rFonts w:ascii="Times New Roman" w:eastAsia="Times New Roman" w:hAnsi="Times New Roman" w:cs="Times New Roman"/>
                <w:color w:val="000000"/>
                <w:sz w:val="22"/>
                <w:szCs w:val="22"/>
              </w:rPr>
              <w:t>is an example of a set of services and tools called a(n) ____________________</w:t>
            </w:r>
            <w:r w:rsidR="005A3156" w:rsidRPr="002B22D5">
              <w:rPr>
                <w:rFonts w:ascii="Times New Roman" w:eastAsia="Times New Roman" w:hAnsi="Times New Roman" w:cs="Times New Roman"/>
                <w:color w:val="000000"/>
                <w:sz w:val="22"/>
                <w:szCs w:val="22"/>
              </w:rPr>
              <w:t>,</w:t>
            </w:r>
            <w:r w:rsidR="000E70FC" w:rsidRPr="002B22D5">
              <w:rPr>
                <w:rFonts w:ascii="Times New Roman" w:eastAsia="Times New Roman" w:hAnsi="Times New Roman" w:cs="Times New Roman"/>
                <w:color w:val="000000"/>
                <w:sz w:val="22"/>
                <w:szCs w:val="22"/>
              </w:rPr>
              <w:t xml:space="preserve"> which allows a developer to code, test, and implement programs.​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460"/>
            </w:tblGrid>
            <w:tr w:rsidR="00E30F01" w:rsidRPr="002B22D5" w14:paraId="5D5B250A" w14:textId="77777777">
              <w:tc>
                <w:tcPr>
                  <w:tcW w:w="0" w:type="auto"/>
                  <w:tcMar>
                    <w:top w:w="30" w:type="dxa"/>
                    <w:left w:w="0" w:type="dxa"/>
                    <w:bottom w:w="30" w:type="dxa"/>
                    <w:right w:w="0" w:type="dxa"/>
                  </w:tcMar>
                </w:tcPr>
                <w:p w14:paraId="431B5964"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B412E75" w14:textId="77777777" w:rsidR="00E30F01" w:rsidRPr="002B22D5" w:rsidRDefault="000E70FC">
                  <w:pPr>
                    <w:pStyle w:val="p"/>
                  </w:pPr>
                  <w:r w:rsidRPr="002B22D5">
                    <w:rPr>
                      <w:rFonts w:ascii="Times New Roman" w:eastAsia="Times New Roman" w:hAnsi="Times New Roman" w:cs="Times New Roman"/>
                      <w:color w:val="000000"/>
                      <w:sz w:val="22"/>
                      <w:szCs w:val="22"/>
                    </w:rPr>
                    <w:t>integrated development environment</w:t>
                  </w:r>
                </w:p>
                <w:p w14:paraId="5EA00097" w14:textId="77777777" w:rsidR="00E30F01" w:rsidRPr="002B22D5" w:rsidRDefault="000E70FC">
                  <w:pPr>
                    <w:pStyle w:val="p"/>
                  </w:pPr>
                  <w:r w:rsidRPr="002B22D5">
                    <w:rPr>
                      <w:rFonts w:ascii="Times New Roman" w:eastAsia="Times New Roman" w:hAnsi="Times New Roman" w:cs="Times New Roman"/>
                      <w:color w:val="000000"/>
                      <w:sz w:val="20"/>
                      <w:szCs w:val="20"/>
                    </w:rPr>
                    <w:t>integrated development environment (IDE)</w:t>
                  </w:r>
                </w:p>
                <w:p w14:paraId="3B4382A3" w14:textId="77777777" w:rsidR="00E30F01" w:rsidRPr="002B22D5" w:rsidRDefault="000E70FC">
                  <w:pPr>
                    <w:pStyle w:val="p"/>
                  </w:pPr>
                  <w:r w:rsidRPr="002B22D5">
                    <w:rPr>
                      <w:rFonts w:ascii="Times New Roman" w:eastAsia="Times New Roman" w:hAnsi="Times New Roman" w:cs="Times New Roman"/>
                      <w:color w:val="000000"/>
                      <w:sz w:val="22"/>
                      <w:szCs w:val="22"/>
                    </w:rPr>
                    <w:t>IDE</w:t>
                  </w:r>
                </w:p>
                <w:p w14:paraId="27F782A1" w14:textId="77777777" w:rsidR="00E30F01" w:rsidRPr="002B22D5" w:rsidRDefault="000E70FC">
                  <w:pPr>
                    <w:pStyle w:val="p"/>
                  </w:pPr>
                  <w:r w:rsidRPr="002B22D5">
                    <w:rPr>
                      <w:color w:val="000000"/>
                      <w:sz w:val="20"/>
                      <w:szCs w:val="20"/>
                    </w:rPr>
                    <w:t>​</w:t>
                  </w:r>
                </w:p>
              </w:tc>
            </w:tr>
            <w:tr w:rsidR="003C106C" w:rsidRPr="002B22D5" w14:paraId="78771A8A" w14:textId="77777777">
              <w:tc>
                <w:tcPr>
                  <w:tcW w:w="0" w:type="auto"/>
                  <w:tcMar>
                    <w:top w:w="30" w:type="dxa"/>
                    <w:left w:w="0" w:type="dxa"/>
                    <w:bottom w:w="30" w:type="dxa"/>
                    <w:right w:w="0" w:type="dxa"/>
                  </w:tcMar>
                </w:tcPr>
                <w:p w14:paraId="7513980E" w14:textId="47509035"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BBD4E72" w14:textId="2F1EE13E"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and Visual Studio 2017</w:t>
                  </w:r>
                </w:p>
              </w:tc>
            </w:tr>
          </w:tbl>
          <w:p w14:paraId="15117771" w14:textId="77777777" w:rsidR="00E30F01" w:rsidRPr="002B22D5" w:rsidRDefault="00E30F01"/>
        </w:tc>
      </w:tr>
    </w:tbl>
    <w:p w14:paraId="124EC38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97DCF05" w14:textId="77777777">
        <w:tc>
          <w:tcPr>
            <w:tcW w:w="5000" w:type="pct"/>
            <w:tcMar>
              <w:top w:w="0" w:type="dxa"/>
              <w:left w:w="0" w:type="dxa"/>
              <w:bottom w:w="0" w:type="dxa"/>
              <w:right w:w="0" w:type="dxa"/>
            </w:tcMar>
            <w:vAlign w:val="center"/>
          </w:tcPr>
          <w:p w14:paraId="72B0E491" w14:textId="4D091437"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82</w:t>
            </w:r>
            <w:r w:rsidR="000E70FC" w:rsidRPr="002B22D5">
              <w:rPr>
                <w:rFonts w:ascii="Times New Roman" w:eastAsia="Times New Roman" w:hAnsi="Times New Roman" w:cs="Times New Roman"/>
                <w:color w:val="000000"/>
                <w:sz w:val="22"/>
                <w:szCs w:val="22"/>
              </w:rPr>
              <w:t xml:space="preserve">. The ____________________ in Visual Studio </w:t>
            </w:r>
            <w:r w:rsidR="006068E8" w:rsidRPr="002B22D5">
              <w:rPr>
                <w:rFonts w:ascii="Times New Roman" w:eastAsia="Times New Roman" w:hAnsi="Times New Roman" w:cs="Times New Roman"/>
                <w:color w:val="000000"/>
                <w:sz w:val="22"/>
                <w:szCs w:val="22"/>
              </w:rPr>
              <w:t xml:space="preserve">2017 </w:t>
            </w:r>
            <w:r w:rsidR="000E70FC" w:rsidRPr="002B22D5">
              <w:rPr>
                <w:rFonts w:ascii="Times New Roman" w:eastAsia="Times New Roman" w:hAnsi="Times New Roman" w:cs="Times New Roman"/>
                <w:color w:val="000000"/>
                <w:sz w:val="22"/>
                <w:szCs w:val="22"/>
              </w:rPr>
              <w:t>contains the .NET components that can be used in developing the GUI of a program.​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245"/>
            </w:tblGrid>
            <w:tr w:rsidR="00E30F01" w:rsidRPr="002B22D5" w14:paraId="499217DE" w14:textId="77777777">
              <w:tc>
                <w:tcPr>
                  <w:tcW w:w="0" w:type="auto"/>
                  <w:tcMar>
                    <w:top w:w="30" w:type="dxa"/>
                    <w:left w:w="0" w:type="dxa"/>
                    <w:bottom w:w="30" w:type="dxa"/>
                    <w:right w:w="0" w:type="dxa"/>
                  </w:tcMar>
                </w:tcPr>
                <w:p w14:paraId="073D818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D9F7681" w14:textId="77777777" w:rsidR="00E30F01" w:rsidRPr="002B22D5" w:rsidRDefault="000E70FC">
                  <w:pPr>
                    <w:pStyle w:val="p"/>
                  </w:pPr>
                  <w:r w:rsidRPr="002B22D5">
                    <w:rPr>
                      <w:rFonts w:ascii="Times New Roman" w:eastAsia="Times New Roman" w:hAnsi="Times New Roman" w:cs="Times New Roman"/>
                      <w:color w:val="000000"/>
                      <w:sz w:val="22"/>
                      <w:szCs w:val="22"/>
                    </w:rPr>
                    <w:t>Toolbox​</w:t>
                  </w:r>
                </w:p>
              </w:tc>
            </w:tr>
            <w:tr w:rsidR="00674A13" w:rsidRPr="002B22D5" w14:paraId="57A36B67" w14:textId="77777777">
              <w:tc>
                <w:tcPr>
                  <w:tcW w:w="0" w:type="auto"/>
                  <w:tcMar>
                    <w:top w:w="30" w:type="dxa"/>
                    <w:left w:w="0" w:type="dxa"/>
                    <w:bottom w:w="30" w:type="dxa"/>
                    <w:right w:w="0" w:type="dxa"/>
                  </w:tcMar>
                </w:tcPr>
                <w:p w14:paraId="52F669B7" w14:textId="51EB71E1" w:rsidR="00674A13" w:rsidRPr="002B22D5" w:rsidRDefault="00200CB7" w:rsidP="00674A13">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674A13"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2426181" w14:textId="670B5312" w:rsidR="00674A13" w:rsidRPr="002B22D5" w:rsidRDefault="00674A13" w:rsidP="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and Visual Studio 2017</w:t>
                  </w:r>
                </w:p>
              </w:tc>
            </w:tr>
          </w:tbl>
          <w:p w14:paraId="03114B2E" w14:textId="77777777" w:rsidR="00E30F01" w:rsidRPr="002B22D5" w:rsidRDefault="00E30F01"/>
        </w:tc>
      </w:tr>
    </w:tbl>
    <w:p w14:paraId="7A7BCC34"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D78C558" w14:textId="77777777">
        <w:tc>
          <w:tcPr>
            <w:tcW w:w="5000" w:type="pct"/>
            <w:tcMar>
              <w:top w:w="0" w:type="dxa"/>
              <w:left w:w="0" w:type="dxa"/>
              <w:bottom w:w="0" w:type="dxa"/>
              <w:right w:w="0" w:type="dxa"/>
            </w:tcMar>
            <w:vAlign w:val="center"/>
          </w:tcPr>
          <w:p w14:paraId="7A55F27B" w14:textId="124BA6A4"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83</w:t>
            </w:r>
            <w:r w:rsidR="000E70FC" w:rsidRPr="002B22D5">
              <w:rPr>
                <w:rFonts w:ascii="Times New Roman" w:eastAsia="Times New Roman" w:hAnsi="Times New Roman" w:cs="Times New Roman"/>
                <w:color w:val="000000"/>
                <w:sz w:val="22"/>
                <w:szCs w:val="22"/>
              </w:rPr>
              <w:t>. The ____________________ programming language is a synthesis of Visual Basic and C++</w:t>
            </w:r>
            <w:r w:rsidR="00202C59">
              <w:rPr>
                <w:rFonts w:ascii="Times New Roman" w:eastAsia="Times New Roman" w:hAnsi="Times New Roman" w:cs="Times New Roman"/>
                <w:color w:val="000000"/>
                <w:sz w:val="22"/>
                <w:szCs w:val="22"/>
              </w:rPr>
              <w:t>.</w:t>
            </w:r>
            <w:r w:rsidR="000E70FC" w:rsidRPr="002B22D5">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218"/>
            </w:tblGrid>
            <w:tr w:rsidR="00E30F01" w:rsidRPr="002B22D5" w14:paraId="52C667A6" w14:textId="77777777">
              <w:tc>
                <w:tcPr>
                  <w:tcW w:w="0" w:type="auto"/>
                  <w:tcMar>
                    <w:top w:w="30" w:type="dxa"/>
                    <w:left w:w="0" w:type="dxa"/>
                    <w:bottom w:w="30" w:type="dxa"/>
                    <w:right w:w="0" w:type="dxa"/>
                  </w:tcMar>
                </w:tcPr>
                <w:p w14:paraId="4E4441C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B9D760C" w14:textId="77777777" w:rsidR="00E30F01" w:rsidRPr="002B22D5" w:rsidRDefault="000E70FC">
                  <w:pPr>
                    <w:pStyle w:val="p"/>
                  </w:pPr>
                  <w:r w:rsidRPr="002B22D5">
                    <w:rPr>
                      <w:rFonts w:ascii="Times New Roman" w:eastAsia="Times New Roman" w:hAnsi="Times New Roman" w:cs="Times New Roman"/>
                      <w:color w:val="000000"/>
                      <w:sz w:val="22"/>
                      <w:szCs w:val="22"/>
                    </w:rPr>
                    <w:t>Visual C#​</w:t>
                  </w:r>
                </w:p>
              </w:tc>
            </w:tr>
            <w:tr w:rsidR="003C106C" w:rsidRPr="002B22D5" w14:paraId="561E872F" w14:textId="77777777">
              <w:tc>
                <w:tcPr>
                  <w:tcW w:w="0" w:type="auto"/>
                  <w:tcMar>
                    <w:top w:w="30" w:type="dxa"/>
                    <w:left w:w="0" w:type="dxa"/>
                    <w:bottom w:w="30" w:type="dxa"/>
                    <w:right w:w="0" w:type="dxa"/>
                  </w:tcMar>
                </w:tcPr>
                <w:p w14:paraId="51BD3AAB" w14:textId="31FF638E"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3808FEE" w14:textId="1D450CB9"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Programming Languages</w:t>
                  </w:r>
                </w:p>
              </w:tc>
            </w:tr>
          </w:tbl>
          <w:p w14:paraId="7688E9A8" w14:textId="77777777" w:rsidR="00E30F01" w:rsidRPr="002B22D5" w:rsidRDefault="00E30F01"/>
        </w:tc>
      </w:tr>
    </w:tbl>
    <w:p w14:paraId="1D37AFC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3C6C01F" w14:textId="77777777">
        <w:tc>
          <w:tcPr>
            <w:tcW w:w="5000" w:type="pct"/>
            <w:tcMar>
              <w:top w:w="0" w:type="dxa"/>
              <w:left w:w="0" w:type="dxa"/>
              <w:bottom w:w="0" w:type="dxa"/>
              <w:right w:w="0" w:type="dxa"/>
            </w:tcMar>
            <w:vAlign w:val="center"/>
          </w:tcPr>
          <w:p w14:paraId="7C5FA4BB" w14:textId="104AF4F1"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84</w:t>
            </w:r>
            <w:r w:rsidR="000E70FC" w:rsidRPr="002B22D5">
              <w:rPr>
                <w:rFonts w:ascii="Times New Roman" w:eastAsia="Times New Roman" w:hAnsi="Times New Roman" w:cs="Times New Roman"/>
                <w:color w:val="000000"/>
                <w:sz w:val="22"/>
                <w:szCs w:val="22"/>
              </w:rPr>
              <w:t>. When an object has been created from a class, we say that a(n) _______________ of the class has been created.​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46A09A08" w14:textId="77777777">
              <w:tc>
                <w:tcPr>
                  <w:tcW w:w="0" w:type="auto"/>
                  <w:tcMar>
                    <w:top w:w="30" w:type="dxa"/>
                    <w:left w:w="0" w:type="dxa"/>
                    <w:bottom w:w="30" w:type="dxa"/>
                    <w:right w:w="0" w:type="dxa"/>
                  </w:tcMar>
                </w:tcPr>
                <w:p w14:paraId="7C3F9DA7"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F901C76" w14:textId="77777777" w:rsidR="00E30F01" w:rsidRPr="002B22D5" w:rsidRDefault="000E70FC">
                  <w:pPr>
                    <w:pStyle w:val="p"/>
                  </w:pPr>
                  <w:r w:rsidRPr="002B22D5">
                    <w:rPr>
                      <w:rFonts w:ascii="Times New Roman" w:eastAsia="Times New Roman" w:hAnsi="Times New Roman" w:cs="Times New Roman"/>
                      <w:color w:val="000000"/>
                      <w:sz w:val="22"/>
                      <w:szCs w:val="22"/>
                    </w:rPr>
                    <w:t>instance​</w:t>
                  </w:r>
                </w:p>
              </w:tc>
            </w:tr>
            <w:tr w:rsidR="003C106C" w:rsidRPr="002B22D5" w14:paraId="50C0AFCF" w14:textId="77777777">
              <w:tc>
                <w:tcPr>
                  <w:tcW w:w="0" w:type="auto"/>
                  <w:tcMar>
                    <w:top w:w="30" w:type="dxa"/>
                    <w:left w:w="0" w:type="dxa"/>
                    <w:bottom w:w="30" w:type="dxa"/>
                    <w:right w:w="0" w:type="dxa"/>
                  </w:tcMar>
                </w:tcPr>
                <w:p w14:paraId="329662A1" w14:textId="5D84A45C"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E52923B" w14:textId="582E47E4"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3EA5A564" w14:textId="77777777" w:rsidR="00E30F01" w:rsidRPr="002B22D5" w:rsidRDefault="00E30F01"/>
        </w:tc>
      </w:tr>
    </w:tbl>
    <w:p w14:paraId="2AC55A74"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263AE6E" w14:textId="77777777">
        <w:tc>
          <w:tcPr>
            <w:tcW w:w="5000" w:type="pct"/>
            <w:tcMar>
              <w:top w:w="0" w:type="dxa"/>
              <w:left w:w="0" w:type="dxa"/>
              <w:bottom w:w="0" w:type="dxa"/>
              <w:right w:w="0" w:type="dxa"/>
            </w:tcMar>
            <w:vAlign w:val="center"/>
          </w:tcPr>
          <w:p w14:paraId="702BCAE9" w14:textId="6B59B658"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85</w:t>
            </w:r>
            <w:r w:rsidR="000E70FC" w:rsidRPr="002B22D5">
              <w:rPr>
                <w:rFonts w:ascii="Times New Roman" w:eastAsia="Times New Roman" w:hAnsi="Times New Roman" w:cs="Times New Roman"/>
                <w:color w:val="000000"/>
                <w:sz w:val="22"/>
                <w:szCs w:val="22"/>
              </w:rPr>
              <w:t>. A(n) ____________________ is a named group of program code.​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3B591A5A" w14:textId="77777777">
              <w:tc>
                <w:tcPr>
                  <w:tcW w:w="0" w:type="auto"/>
                  <w:tcMar>
                    <w:top w:w="30" w:type="dxa"/>
                    <w:left w:w="0" w:type="dxa"/>
                    <w:bottom w:w="30" w:type="dxa"/>
                    <w:right w:w="0" w:type="dxa"/>
                  </w:tcMar>
                </w:tcPr>
                <w:p w14:paraId="5B14446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3902145" w14:textId="77777777" w:rsidR="00E30F01" w:rsidRPr="002B22D5" w:rsidRDefault="000E70FC">
                  <w:pPr>
                    <w:pStyle w:val="p"/>
                  </w:pPr>
                  <w:r w:rsidRPr="002B22D5">
                    <w:rPr>
                      <w:rFonts w:ascii="Times New Roman" w:eastAsia="Times New Roman" w:hAnsi="Times New Roman" w:cs="Times New Roman"/>
                      <w:color w:val="000000"/>
                      <w:sz w:val="22"/>
                      <w:szCs w:val="22"/>
                    </w:rPr>
                    <w:t>class​</w:t>
                  </w:r>
                </w:p>
              </w:tc>
            </w:tr>
            <w:tr w:rsidR="003C106C" w:rsidRPr="002B22D5" w14:paraId="1BCC06E1" w14:textId="77777777">
              <w:tc>
                <w:tcPr>
                  <w:tcW w:w="0" w:type="auto"/>
                  <w:tcMar>
                    <w:top w:w="30" w:type="dxa"/>
                    <w:left w:w="0" w:type="dxa"/>
                    <w:bottom w:w="30" w:type="dxa"/>
                    <w:right w:w="0" w:type="dxa"/>
                  </w:tcMar>
                </w:tcPr>
                <w:p w14:paraId="52703C82" w14:textId="06790745"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lastRenderedPageBreak/>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6CE1A19" w14:textId="70EFDF89"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77E39F50" w14:textId="77777777" w:rsidR="00E30F01" w:rsidRPr="002B22D5" w:rsidRDefault="00E30F01"/>
        </w:tc>
      </w:tr>
    </w:tbl>
    <w:p w14:paraId="7527A13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1CFF500" w14:textId="77777777">
        <w:tc>
          <w:tcPr>
            <w:tcW w:w="5000" w:type="pct"/>
            <w:tcMar>
              <w:top w:w="0" w:type="dxa"/>
              <w:left w:w="0" w:type="dxa"/>
              <w:bottom w:w="0" w:type="dxa"/>
              <w:right w:w="0" w:type="dxa"/>
            </w:tcMar>
            <w:vAlign w:val="center"/>
          </w:tcPr>
          <w:p w14:paraId="0C61243C" w14:textId="25C3FCE3"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86</w:t>
            </w:r>
            <w:r w:rsidR="000E70FC" w:rsidRPr="002B22D5">
              <w:rPr>
                <w:rFonts w:ascii="Times New Roman" w:eastAsia="Times New Roman" w:hAnsi="Times New Roman" w:cs="Times New Roman"/>
                <w:color w:val="000000"/>
                <w:sz w:val="22"/>
                <w:szCs w:val="22"/>
              </w:rPr>
              <w:t>. An object is instantiated from a(n) ____________________.​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204041B1" w14:textId="77777777">
              <w:tc>
                <w:tcPr>
                  <w:tcW w:w="0" w:type="auto"/>
                  <w:tcMar>
                    <w:top w:w="30" w:type="dxa"/>
                    <w:left w:w="0" w:type="dxa"/>
                    <w:bottom w:w="30" w:type="dxa"/>
                    <w:right w:w="0" w:type="dxa"/>
                  </w:tcMar>
                </w:tcPr>
                <w:p w14:paraId="05B7D683"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8AD025A" w14:textId="77777777" w:rsidR="00E30F01" w:rsidRPr="002B22D5" w:rsidRDefault="000E70FC">
                  <w:pPr>
                    <w:pStyle w:val="p"/>
                  </w:pPr>
                  <w:r w:rsidRPr="002B22D5">
                    <w:rPr>
                      <w:rFonts w:ascii="Times New Roman" w:eastAsia="Times New Roman" w:hAnsi="Times New Roman" w:cs="Times New Roman"/>
                      <w:color w:val="000000"/>
                      <w:sz w:val="22"/>
                      <w:szCs w:val="22"/>
                    </w:rPr>
                    <w:t>class​</w:t>
                  </w:r>
                </w:p>
              </w:tc>
            </w:tr>
            <w:tr w:rsidR="003C106C" w:rsidRPr="002B22D5" w14:paraId="10739D3E" w14:textId="77777777">
              <w:tc>
                <w:tcPr>
                  <w:tcW w:w="0" w:type="auto"/>
                  <w:tcMar>
                    <w:top w:w="30" w:type="dxa"/>
                    <w:left w:w="0" w:type="dxa"/>
                    <w:bottom w:w="30" w:type="dxa"/>
                    <w:right w:w="0" w:type="dxa"/>
                  </w:tcMar>
                </w:tcPr>
                <w:p w14:paraId="4D0BAD5B" w14:textId="67B11E19"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4064AE2" w14:textId="0AA92DA0"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03E9F7B1" w14:textId="77777777" w:rsidR="00E30F01" w:rsidRPr="002B22D5" w:rsidRDefault="00E30F01"/>
        </w:tc>
      </w:tr>
    </w:tbl>
    <w:p w14:paraId="61F6E793"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93D1C35" w14:textId="77777777">
        <w:tc>
          <w:tcPr>
            <w:tcW w:w="5000" w:type="pct"/>
            <w:tcMar>
              <w:top w:w="0" w:type="dxa"/>
              <w:left w:w="0" w:type="dxa"/>
              <w:bottom w:w="0" w:type="dxa"/>
              <w:right w:w="0" w:type="dxa"/>
            </w:tcMar>
            <w:vAlign w:val="center"/>
          </w:tcPr>
          <w:p w14:paraId="581EE5CA" w14:textId="4AE650AE"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87</w:t>
            </w:r>
            <w:r w:rsidR="000E70FC" w:rsidRPr="002B22D5">
              <w:rPr>
                <w:rFonts w:ascii="Times New Roman" w:eastAsia="Times New Roman" w:hAnsi="Times New Roman" w:cs="Times New Roman"/>
                <w:color w:val="000000"/>
                <w:sz w:val="22"/>
                <w:szCs w:val="22"/>
              </w:rPr>
              <w:t>. A class acts as a general template from which a(n) ____________________ can be created.​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42187DF4" w14:textId="77777777">
              <w:tc>
                <w:tcPr>
                  <w:tcW w:w="0" w:type="auto"/>
                  <w:tcMar>
                    <w:top w:w="30" w:type="dxa"/>
                    <w:left w:w="0" w:type="dxa"/>
                    <w:bottom w:w="30" w:type="dxa"/>
                    <w:right w:w="0" w:type="dxa"/>
                  </w:tcMar>
                </w:tcPr>
                <w:p w14:paraId="34626C19"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ED9BC45" w14:textId="77777777" w:rsidR="00E30F01" w:rsidRPr="002B22D5" w:rsidRDefault="000E70FC">
                  <w:pPr>
                    <w:pStyle w:val="p"/>
                  </w:pPr>
                  <w:r w:rsidRPr="002B22D5">
                    <w:rPr>
                      <w:rFonts w:ascii="Times New Roman" w:eastAsia="Times New Roman" w:hAnsi="Times New Roman" w:cs="Times New Roman"/>
                      <w:color w:val="000000"/>
                      <w:sz w:val="22"/>
                      <w:szCs w:val="22"/>
                    </w:rPr>
                    <w:t>object​</w:t>
                  </w:r>
                </w:p>
              </w:tc>
            </w:tr>
            <w:tr w:rsidR="003C106C" w:rsidRPr="002B22D5" w14:paraId="283A409D" w14:textId="77777777">
              <w:tc>
                <w:tcPr>
                  <w:tcW w:w="0" w:type="auto"/>
                  <w:tcMar>
                    <w:top w:w="30" w:type="dxa"/>
                    <w:left w:w="0" w:type="dxa"/>
                    <w:bottom w:w="30" w:type="dxa"/>
                    <w:right w:w="0" w:type="dxa"/>
                  </w:tcMar>
                </w:tcPr>
                <w:p w14:paraId="0B59795D" w14:textId="34086A6F"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291A381" w14:textId="2A8C9D89"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54DD4F6E" w14:textId="77777777" w:rsidR="00E30F01" w:rsidRPr="002B22D5" w:rsidRDefault="00E30F01"/>
        </w:tc>
      </w:tr>
    </w:tbl>
    <w:p w14:paraId="486FF0A6"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94F1A04" w14:textId="77777777">
        <w:tc>
          <w:tcPr>
            <w:tcW w:w="5000" w:type="pct"/>
            <w:tcMar>
              <w:top w:w="0" w:type="dxa"/>
              <w:left w:w="0" w:type="dxa"/>
              <w:bottom w:w="0" w:type="dxa"/>
              <w:right w:w="0" w:type="dxa"/>
            </w:tcMar>
            <w:vAlign w:val="center"/>
          </w:tcPr>
          <w:p w14:paraId="096FF084" w14:textId="0FB70838"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88</w:t>
            </w:r>
            <w:r w:rsidR="000E70FC" w:rsidRPr="002B22D5">
              <w:rPr>
                <w:rFonts w:ascii="Times New Roman" w:eastAsia="Times New Roman" w:hAnsi="Times New Roman" w:cs="Times New Roman"/>
                <w:color w:val="000000"/>
                <w:sz w:val="22"/>
                <w:szCs w:val="22"/>
              </w:rPr>
              <w:t>. The .NET Framework ____________________ contains thousands of classes.​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451F578F" w14:textId="77777777">
              <w:tc>
                <w:tcPr>
                  <w:tcW w:w="0" w:type="auto"/>
                  <w:tcMar>
                    <w:top w:w="30" w:type="dxa"/>
                    <w:left w:w="0" w:type="dxa"/>
                    <w:bottom w:w="30" w:type="dxa"/>
                    <w:right w:w="0" w:type="dxa"/>
                  </w:tcMar>
                </w:tcPr>
                <w:p w14:paraId="266AB41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68CDDA1" w14:textId="77777777" w:rsidR="00E30F01" w:rsidRPr="002B22D5" w:rsidRDefault="000E70FC">
                  <w:pPr>
                    <w:pStyle w:val="p"/>
                  </w:pPr>
                  <w:r w:rsidRPr="002B22D5">
                    <w:rPr>
                      <w:rFonts w:ascii="Times New Roman" w:eastAsia="Times New Roman" w:hAnsi="Times New Roman" w:cs="Times New Roman"/>
                      <w:color w:val="000000"/>
                      <w:sz w:val="22"/>
                      <w:szCs w:val="22"/>
                    </w:rPr>
                    <w:t>class library​</w:t>
                  </w:r>
                </w:p>
              </w:tc>
            </w:tr>
            <w:tr w:rsidR="003C106C" w:rsidRPr="002B22D5" w14:paraId="67C9BD20" w14:textId="77777777">
              <w:tc>
                <w:tcPr>
                  <w:tcW w:w="0" w:type="auto"/>
                  <w:tcMar>
                    <w:top w:w="30" w:type="dxa"/>
                    <w:left w:w="0" w:type="dxa"/>
                    <w:bottom w:w="30" w:type="dxa"/>
                    <w:right w:w="0" w:type="dxa"/>
                  </w:tcMar>
                </w:tcPr>
                <w:p w14:paraId="73D00088" w14:textId="066D862D"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DB159AB" w14:textId="196CFEE0"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4E9305B7" w14:textId="77777777" w:rsidR="00E30F01" w:rsidRPr="002B22D5" w:rsidRDefault="00E30F01"/>
        </w:tc>
      </w:tr>
    </w:tbl>
    <w:p w14:paraId="6AA5F1C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25D9402" w14:textId="77777777">
        <w:tc>
          <w:tcPr>
            <w:tcW w:w="5000" w:type="pct"/>
            <w:tcMar>
              <w:top w:w="0" w:type="dxa"/>
              <w:left w:w="0" w:type="dxa"/>
              <w:bottom w:w="0" w:type="dxa"/>
              <w:right w:w="0" w:type="dxa"/>
            </w:tcMar>
            <w:vAlign w:val="center"/>
          </w:tcPr>
          <w:p w14:paraId="7B3A4A78" w14:textId="062A06F1"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89</w:t>
            </w:r>
            <w:r w:rsidR="000E70FC" w:rsidRPr="002B22D5">
              <w:rPr>
                <w:rFonts w:ascii="Times New Roman" w:eastAsia="Times New Roman" w:hAnsi="Times New Roman" w:cs="Times New Roman"/>
                <w:color w:val="000000"/>
                <w:sz w:val="22"/>
                <w:szCs w:val="22"/>
              </w:rPr>
              <w:t>. ____________________ is the set of prewritten classes in the .NET Framework 4.6</w:t>
            </w:r>
            <w:r w:rsidR="00674A13" w:rsidRPr="002B22D5">
              <w:rPr>
                <w:rFonts w:ascii="Times New Roman" w:eastAsia="Times New Roman" w:hAnsi="Times New Roman" w:cs="Times New Roman"/>
                <w:color w:val="000000"/>
                <w:sz w:val="22"/>
                <w:szCs w:val="22"/>
              </w:rPr>
              <w:t>.2</w:t>
            </w:r>
            <w:r w:rsidR="000E70FC" w:rsidRPr="002B22D5">
              <w:rPr>
                <w:rFonts w:ascii="Times New Roman" w:eastAsia="Times New Roman" w:hAnsi="Times New Roman" w:cs="Times New Roman"/>
                <w:color w:val="000000"/>
                <w:sz w:val="22"/>
                <w:szCs w:val="22"/>
              </w:rPr>
              <w:t xml:space="preserve"> used in Visual Studio to work with databases.​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2638DC96" w14:textId="77777777">
              <w:tc>
                <w:tcPr>
                  <w:tcW w:w="0" w:type="auto"/>
                  <w:tcMar>
                    <w:top w:w="30" w:type="dxa"/>
                    <w:left w:w="0" w:type="dxa"/>
                    <w:bottom w:w="30" w:type="dxa"/>
                    <w:right w:w="0" w:type="dxa"/>
                  </w:tcMar>
                </w:tcPr>
                <w:p w14:paraId="0647C73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5D27755" w14:textId="6322AC3F" w:rsidR="00E30F01" w:rsidRPr="002B22D5" w:rsidRDefault="000E70FC">
                  <w:pPr>
                    <w:pStyle w:val="p"/>
                  </w:pPr>
                  <w:r w:rsidRPr="002B22D5">
                    <w:rPr>
                      <w:rFonts w:ascii="Times New Roman" w:eastAsia="Times New Roman" w:hAnsi="Times New Roman" w:cs="Times New Roman"/>
                      <w:color w:val="000000"/>
                      <w:sz w:val="22"/>
                      <w:szCs w:val="22"/>
                    </w:rPr>
                    <w:t>ADO.NET</w:t>
                  </w:r>
                </w:p>
              </w:tc>
            </w:tr>
            <w:tr w:rsidR="003C106C" w:rsidRPr="002B22D5" w14:paraId="1EF24CC4" w14:textId="77777777">
              <w:tc>
                <w:tcPr>
                  <w:tcW w:w="0" w:type="auto"/>
                  <w:tcMar>
                    <w:top w:w="30" w:type="dxa"/>
                    <w:left w:w="0" w:type="dxa"/>
                    <w:bottom w:w="30" w:type="dxa"/>
                    <w:right w:w="0" w:type="dxa"/>
                  </w:tcMar>
                </w:tcPr>
                <w:p w14:paraId="6A73CA16" w14:textId="7F847495"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71C97A3" w14:textId="35056390"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2DE196A9" w14:textId="77777777" w:rsidR="00E30F01" w:rsidRPr="002B22D5" w:rsidRDefault="00E30F01"/>
        </w:tc>
      </w:tr>
    </w:tbl>
    <w:p w14:paraId="1B03D690"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30BB0AB0" w14:textId="77777777">
        <w:tc>
          <w:tcPr>
            <w:tcW w:w="5000" w:type="pct"/>
            <w:tcMar>
              <w:top w:w="0" w:type="dxa"/>
              <w:left w:w="0" w:type="dxa"/>
              <w:bottom w:w="0" w:type="dxa"/>
              <w:right w:w="0" w:type="dxa"/>
            </w:tcMar>
            <w:vAlign w:val="center"/>
          </w:tcPr>
          <w:p w14:paraId="7D4B10E0" w14:textId="4F6BFDA1"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90</w:t>
            </w:r>
            <w:r w:rsidR="000E70FC" w:rsidRPr="002B22D5">
              <w:rPr>
                <w:rFonts w:ascii="Times New Roman" w:eastAsia="Times New Roman" w:hAnsi="Times New Roman" w:cs="Times New Roman"/>
                <w:color w:val="000000"/>
                <w:sz w:val="22"/>
                <w:szCs w:val="22"/>
              </w:rPr>
              <w:t>. ASP.NET is designed for ____________________ technologies and server-side applications.​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2047"/>
            </w:tblGrid>
            <w:tr w:rsidR="00E30F01" w:rsidRPr="002B22D5" w14:paraId="0ACC464D" w14:textId="77777777">
              <w:tc>
                <w:tcPr>
                  <w:tcW w:w="0" w:type="auto"/>
                  <w:tcMar>
                    <w:top w:w="30" w:type="dxa"/>
                    <w:left w:w="0" w:type="dxa"/>
                    <w:bottom w:w="30" w:type="dxa"/>
                    <w:right w:w="0" w:type="dxa"/>
                  </w:tcMar>
                </w:tcPr>
                <w:p w14:paraId="43D354EA"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D6D7272" w14:textId="77777777" w:rsidR="00E30F01" w:rsidRPr="002B22D5" w:rsidRDefault="000E70FC">
                  <w:pPr>
                    <w:pStyle w:val="p"/>
                  </w:pPr>
                  <w:r w:rsidRPr="002B22D5">
                    <w:rPr>
                      <w:rFonts w:ascii="Times New Roman" w:eastAsia="Times New Roman" w:hAnsi="Times New Roman" w:cs="Times New Roman"/>
                      <w:color w:val="000000"/>
                      <w:sz w:val="22"/>
                      <w:szCs w:val="22"/>
                    </w:rPr>
                    <w:t>cloud​</w:t>
                  </w:r>
                </w:p>
              </w:tc>
            </w:tr>
            <w:tr w:rsidR="003C106C" w:rsidRPr="002B22D5" w14:paraId="1B82BD57" w14:textId="77777777">
              <w:tc>
                <w:tcPr>
                  <w:tcW w:w="0" w:type="auto"/>
                  <w:tcMar>
                    <w:top w:w="30" w:type="dxa"/>
                    <w:left w:w="0" w:type="dxa"/>
                    <w:bottom w:w="30" w:type="dxa"/>
                    <w:right w:w="0" w:type="dxa"/>
                  </w:tcMar>
                </w:tcPr>
                <w:p w14:paraId="27438911" w14:textId="6BF4B810"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4EE0D57" w14:textId="4B1A14EC"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77F94438" w14:textId="77777777" w:rsidR="00E30F01" w:rsidRPr="002B22D5" w:rsidRDefault="00E30F01"/>
        </w:tc>
      </w:tr>
    </w:tbl>
    <w:p w14:paraId="1295BC9C"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803C673" w14:textId="77777777">
        <w:tc>
          <w:tcPr>
            <w:tcW w:w="5000" w:type="pct"/>
            <w:tcMar>
              <w:top w:w="0" w:type="dxa"/>
              <w:left w:w="0" w:type="dxa"/>
              <w:bottom w:w="0" w:type="dxa"/>
              <w:right w:w="0" w:type="dxa"/>
            </w:tcMar>
            <w:vAlign w:val="center"/>
          </w:tcPr>
          <w:p w14:paraId="157168C4" w14:textId="6CE18F19"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91</w:t>
            </w:r>
            <w:r w:rsidR="000E70FC" w:rsidRPr="002B22D5">
              <w:rPr>
                <w:rFonts w:ascii="Times New Roman" w:eastAsia="Times New Roman" w:hAnsi="Times New Roman" w:cs="Times New Roman"/>
                <w:color w:val="000000"/>
                <w:sz w:val="22"/>
                <w:szCs w:val="22"/>
              </w:rPr>
              <w:t xml:space="preserve">. When a program written in a Visual Studio </w:t>
            </w:r>
            <w:r w:rsidR="006068E8" w:rsidRPr="002B22D5">
              <w:rPr>
                <w:rFonts w:ascii="Times New Roman" w:eastAsia="Times New Roman" w:hAnsi="Times New Roman" w:cs="Times New Roman"/>
                <w:color w:val="000000"/>
                <w:sz w:val="22"/>
                <w:szCs w:val="22"/>
              </w:rPr>
              <w:t xml:space="preserve">2017 </w:t>
            </w:r>
            <w:r w:rsidR="000E70FC" w:rsidRPr="002B22D5">
              <w:rPr>
                <w:rFonts w:ascii="Times New Roman" w:eastAsia="Times New Roman" w:hAnsi="Times New Roman" w:cs="Times New Roman"/>
                <w:color w:val="000000"/>
                <w:sz w:val="22"/>
                <w:szCs w:val="22"/>
              </w:rPr>
              <w:t>programming language is compiled, the code is expressed in an intermediate language called the ____________________.​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684"/>
            </w:tblGrid>
            <w:tr w:rsidR="00E30F01" w:rsidRPr="002B22D5" w14:paraId="79F378AD" w14:textId="77777777">
              <w:tc>
                <w:tcPr>
                  <w:tcW w:w="0" w:type="auto"/>
                  <w:tcMar>
                    <w:top w:w="30" w:type="dxa"/>
                    <w:left w:w="0" w:type="dxa"/>
                    <w:bottom w:w="30" w:type="dxa"/>
                    <w:right w:w="0" w:type="dxa"/>
                  </w:tcMar>
                </w:tcPr>
                <w:p w14:paraId="3ACCF49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3D0AA22" w14:textId="77777777" w:rsidR="00E30F01" w:rsidRPr="002B22D5" w:rsidRDefault="000E70FC">
                  <w:pPr>
                    <w:pStyle w:val="p"/>
                  </w:pPr>
                  <w:r w:rsidRPr="002B22D5">
                    <w:rPr>
                      <w:rFonts w:ascii="Times New Roman" w:eastAsia="Times New Roman" w:hAnsi="Times New Roman" w:cs="Times New Roman"/>
                      <w:color w:val="000000"/>
                      <w:sz w:val="22"/>
                      <w:szCs w:val="22"/>
                    </w:rPr>
                    <w:t>Microsoft Intermediate Language</w:t>
                  </w:r>
                </w:p>
                <w:p w14:paraId="571BD3A9" w14:textId="77777777" w:rsidR="00E30F01" w:rsidRPr="002B22D5" w:rsidRDefault="000E70FC">
                  <w:pPr>
                    <w:pStyle w:val="p"/>
                  </w:pPr>
                  <w:r w:rsidRPr="002B22D5">
                    <w:rPr>
                      <w:rFonts w:ascii="Times New Roman" w:eastAsia="Times New Roman" w:hAnsi="Times New Roman" w:cs="Times New Roman"/>
                      <w:color w:val="000000"/>
                      <w:sz w:val="20"/>
                      <w:szCs w:val="20"/>
                    </w:rPr>
                    <w:t>Microsoft Intermediate Language (MSIL)</w:t>
                  </w:r>
                </w:p>
                <w:p w14:paraId="6193D727" w14:textId="77777777" w:rsidR="00E30F01" w:rsidRPr="002B22D5" w:rsidRDefault="000E70FC">
                  <w:pPr>
                    <w:pStyle w:val="p"/>
                  </w:pPr>
                  <w:r w:rsidRPr="002B22D5">
                    <w:rPr>
                      <w:rFonts w:ascii="Times New Roman" w:eastAsia="Times New Roman" w:hAnsi="Times New Roman" w:cs="Times New Roman"/>
                      <w:color w:val="000000"/>
                      <w:sz w:val="20"/>
                      <w:szCs w:val="20"/>
                    </w:rPr>
                    <w:t>MSIL</w:t>
                  </w:r>
                </w:p>
                <w:p w14:paraId="68149DB8" w14:textId="07D00DA1" w:rsidR="00E30F01" w:rsidRPr="002B22D5" w:rsidRDefault="000E70FC">
                  <w:pPr>
                    <w:pStyle w:val="p"/>
                  </w:pPr>
                  <w:r w:rsidRPr="002B22D5">
                    <w:rPr>
                      <w:rFonts w:ascii="Times New Roman" w:eastAsia="Times New Roman" w:hAnsi="Times New Roman" w:cs="Times New Roman"/>
                      <w:color w:val="000000"/>
                      <w:sz w:val="22"/>
                      <w:szCs w:val="22"/>
                    </w:rPr>
                    <w:t>MSIL (Microsoft Intermediate Language)</w:t>
                  </w:r>
                </w:p>
              </w:tc>
            </w:tr>
            <w:tr w:rsidR="003C106C" w:rsidRPr="002B22D5" w14:paraId="411AFFFD" w14:textId="77777777">
              <w:tc>
                <w:tcPr>
                  <w:tcW w:w="0" w:type="auto"/>
                  <w:tcMar>
                    <w:top w:w="30" w:type="dxa"/>
                    <w:left w:w="0" w:type="dxa"/>
                    <w:bottom w:w="30" w:type="dxa"/>
                    <w:right w:w="0" w:type="dxa"/>
                  </w:tcMar>
                </w:tcPr>
                <w:p w14:paraId="25F96080" w14:textId="62DE9C5D"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AF7D7B4" w14:textId="3BE2A57A"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2CF1EC52" w14:textId="77777777" w:rsidR="00E30F01" w:rsidRPr="002B22D5" w:rsidRDefault="00E30F01"/>
        </w:tc>
      </w:tr>
    </w:tbl>
    <w:p w14:paraId="23E1209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1F62C87" w14:textId="77777777">
        <w:tc>
          <w:tcPr>
            <w:tcW w:w="5000" w:type="pct"/>
            <w:tcMar>
              <w:top w:w="0" w:type="dxa"/>
              <w:left w:w="0" w:type="dxa"/>
              <w:bottom w:w="0" w:type="dxa"/>
              <w:right w:w="0" w:type="dxa"/>
            </w:tcMar>
            <w:vAlign w:val="center"/>
          </w:tcPr>
          <w:p w14:paraId="0EAD0406" w14:textId="1E732C07"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92</w:t>
            </w:r>
            <w:r w:rsidR="000E70FC" w:rsidRPr="002B22D5">
              <w:rPr>
                <w:rFonts w:ascii="Times New Roman" w:eastAsia="Times New Roman" w:hAnsi="Times New Roman" w:cs="Times New Roman"/>
                <w:color w:val="000000"/>
                <w:sz w:val="22"/>
                <w:szCs w:val="22"/>
              </w:rPr>
              <w:t>. The ____________________ reads the MSIL code and causes the program instructions to be executed.​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184"/>
            </w:tblGrid>
            <w:tr w:rsidR="00E30F01" w:rsidRPr="002B22D5" w14:paraId="11F8BE8E" w14:textId="77777777">
              <w:tc>
                <w:tcPr>
                  <w:tcW w:w="0" w:type="auto"/>
                  <w:tcMar>
                    <w:top w:w="30" w:type="dxa"/>
                    <w:left w:w="0" w:type="dxa"/>
                    <w:bottom w:w="30" w:type="dxa"/>
                    <w:right w:w="0" w:type="dxa"/>
                  </w:tcMar>
                </w:tcPr>
                <w:p w14:paraId="1E801D9E"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3FCFC28" w14:textId="77777777" w:rsidR="00E30F01" w:rsidRPr="002B22D5" w:rsidRDefault="000E70FC">
                  <w:pPr>
                    <w:pStyle w:val="p"/>
                  </w:pPr>
                  <w:r w:rsidRPr="002B22D5">
                    <w:rPr>
                      <w:rFonts w:ascii="Times New Roman" w:eastAsia="Times New Roman" w:hAnsi="Times New Roman" w:cs="Times New Roman"/>
                      <w:color w:val="000000"/>
                      <w:sz w:val="22"/>
                      <w:szCs w:val="22"/>
                    </w:rPr>
                    <w:t>​</w:t>
                  </w:r>
                </w:p>
                <w:p w14:paraId="0B62687F" w14:textId="77777777" w:rsidR="00E30F01" w:rsidRPr="002B22D5" w:rsidRDefault="000E70FC">
                  <w:pPr>
                    <w:pStyle w:val="p"/>
                  </w:pPr>
                  <w:r w:rsidRPr="002B22D5">
                    <w:rPr>
                      <w:rFonts w:ascii="Times New Roman" w:eastAsia="Times New Roman" w:hAnsi="Times New Roman" w:cs="Times New Roman"/>
                      <w:color w:val="000000"/>
                      <w:sz w:val="22"/>
                      <w:szCs w:val="22"/>
                    </w:rPr>
                    <w:t>Common Language Runtime (CLR)</w:t>
                  </w:r>
                </w:p>
                <w:p w14:paraId="594F7B12" w14:textId="77777777" w:rsidR="00E30F01" w:rsidRPr="002B22D5" w:rsidRDefault="000E70FC">
                  <w:pPr>
                    <w:pStyle w:val="p"/>
                  </w:pPr>
                  <w:r w:rsidRPr="002B22D5">
                    <w:rPr>
                      <w:rFonts w:ascii="Times New Roman" w:eastAsia="Times New Roman" w:hAnsi="Times New Roman" w:cs="Times New Roman"/>
                      <w:color w:val="000000"/>
                      <w:sz w:val="20"/>
                      <w:szCs w:val="20"/>
                    </w:rPr>
                    <w:t>Common Language Runtime</w:t>
                  </w:r>
                </w:p>
                <w:p w14:paraId="59313E73" w14:textId="77777777" w:rsidR="00E30F01" w:rsidRPr="002B22D5" w:rsidRDefault="000E70FC">
                  <w:pPr>
                    <w:pStyle w:val="p"/>
                  </w:pPr>
                  <w:r w:rsidRPr="002B22D5">
                    <w:rPr>
                      <w:rFonts w:ascii="Times New Roman" w:eastAsia="Times New Roman" w:hAnsi="Times New Roman" w:cs="Times New Roman"/>
                      <w:color w:val="000000"/>
                      <w:sz w:val="20"/>
                      <w:szCs w:val="20"/>
                    </w:rPr>
                    <w:t>CLR (Common Language Runtime)</w:t>
                  </w:r>
                </w:p>
                <w:p w14:paraId="5135A49B" w14:textId="77777777" w:rsidR="00E30F01" w:rsidRPr="002B22D5" w:rsidRDefault="000E70FC">
                  <w:pPr>
                    <w:pStyle w:val="p"/>
                  </w:pPr>
                  <w:r w:rsidRPr="002B22D5">
                    <w:rPr>
                      <w:rFonts w:ascii="Times New Roman" w:eastAsia="Times New Roman" w:hAnsi="Times New Roman" w:cs="Times New Roman"/>
                      <w:color w:val="000000"/>
                      <w:sz w:val="22"/>
                      <w:szCs w:val="22"/>
                    </w:rPr>
                    <w:t>CLR</w:t>
                  </w:r>
                </w:p>
              </w:tc>
            </w:tr>
            <w:tr w:rsidR="003C106C" w:rsidRPr="002B22D5" w14:paraId="4638D161" w14:textId="77777777">
              <w:tc>
                <w:tcPr>
                  <w:tcW w:w="0" w:type="auto"/>
                  <w:tcMar>
                    <w:top w:w="30" w:type="dxa"/>
                    <w:left w:w="0" w:type="dxa"/>
                    <w:bottom w:w="30" w:type="dxa"/>
                    <w:right w:w="0" w:type="dxa"/>
                  </w:tcMar>
                </w:tcPr>
                <w:p w14:paraId="6388AA87" w14:textId="522BEC3C"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D02F9E0" w14:textId="7C8F2870"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bl>
          <w:p w14:paraId="00F2E98B" w14:textId="77777777" w:rsidR="00E30F01" w:rsidRPr="002B22D5" w:rsidRDefault="00E30F01"/>
        </w:tc>
      </w:tr>
    </w:tbl>
    <w:p w14:paraId="5C16DEE8"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3A3FBB2" w14:textId="77777777">
        <w:tc>
          <w:tcPr>
            <w:tcW w:w="5000" w:type="pct"/>
            <w:tcMar>
              <w:top w:w="0" w:type="dxa"/>
              <w:left w:w="0" w:type="dxa"/>
              <w:bottom w:w="0" w:type="dxa"/>
              <w:right w:w="0" w:type="dxa"/>
            </w:tcMar>
            <w:vAlign w:val="center"/>
          </w:tcPr>
          <w:p w14:paraId="74724188" w14:textId="414FD121"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93</w:t>
            </w:r>
            <w:r w:rsidR="000E70FC" w:rsidRPr="002B22D5">
              <w:rPr>
                <w:rFonts w:ascii="Times New Roman" w:eastAsia="Times New Roman" w:hAnsi="Times New Roman" w:cs="Times New Roman"/>
                <w:color w:val="000000"/>
                <w:sz w:val="22"/>
                <w:szCs w:val="22"/>
              </w:rPr>
              <w:t>. A(n) ____________________ application means the program will run on a computer or other device that supports the Windows GUI.​</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624"/>
            </w:tblGrid>
            <w:tr w:rsidR="00E30F01" w:rsidRPr="002B22D5" w14:paraId="421A1198" w14:textId="77777777">
              <w:tc>
                <w:tcPr>
                  <w:tcW w:w="0" w:type="auto"/>
                  <w:tcMar>
                    <w:top w:w="30" w:type="dxa"/>
                    <w:left w:w="0" w:type="dxa"/>
                    <w:bottom w:w="30" w:type="dxa"/>
                    <w:right w:w="0" w:type="dxa"/>
                  </w:tcMar>
                </w:tcPr>
                <w:p w14:paraId="5E48E86E"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E099EB3" w14:textId="2E16BE4C" w:rsidR="00E30F01" w:rsidRPr="002B22D5" w:rsidRDefault="000E70FC">
                  <w:pPr>
                    <w:pStyle w:val="p"/>
                  </w:pPr>
                  <w:r w:rsidRPr="002B22D5">
                    <w:rPr>
                      <w:rFonts w:ascii="Times New Roman" w:eastAsia="Times New Roman" w:hAnsi="Times New Roman" w:cs="Times New Roman"/>
                      <w:color w:val="000000"/>
                      <w:sz w:val="22"/>
                      <w:szCs w:val="22"/>
                    </w:rPr>
                    <w:t>​</w:t>
                  </w:r>
                  <w:r w:rsidR="00674A13" w:rsidRPr="002B22D5">
                    <w:rPr>
                      <w:rFonts w:ascii="Times New Roman" w:eastAsia="Times New Roman" w:hAnsi="Times New Roman" w:cs="Times New Roman"/>
                      <w:color w:val="000000"/>
                      <w:sz w:val="22"/>
                      <w:szCs w:val="22"/>
                    </w:rPr>
                    <w:t>Windows Classic Desktop</w:t>
                  </w:r>
                </w:p>
              </w:tc>
            </w:tr>
            <w:tr w:rsidR="003C106C" w:rsidRPr="002B22D5" w14:paraId="727EC6FD" w14:textId="77777777">
              <w:tc>
                <w:tcPr>
                  <w:tcW w:w="0" w:type="auto"/>
                  <w:tcMar>
                    <w:top w:w="30" w:type="dxa"/>
                    <w:left w:w="0" w:type="dxa"/>
                    <w:bottom w:w="30" w:type="dxa"/>
                    <w:right w:w="0" w:type="dxa"/>
                  </w:tcMar>
                </w:tcPr>
                <w:p w14:paraId="52DBBFEC" w14:textId="68B4861B"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535EAF7A" w14:textId="57D9EEE3"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Types of Visual Basic 2017 Applications</w:t>
                  </w:r>
                </w:p>
              </w:tc>
            </w:tr>
          </w:tbl>
          <w:p w14:paraId="4FD1EDFE" w14:textId="77777777" w:rsidR="00E30F01" w:rsidRPr="002B22D5" w:rsidRDefault="00E30F01"/>
        </w:tc>
      </w:tr>
    </w:tbl>
    <w:p w14:paraId="04FBAE04"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454D47C" w14:textId="77777777">
        <w:tc>
          <w:tcPr>
            <w:tcW w:w="5000" w:type="pct"/>
            <w:tcMar>
              <w:top w:w="0" w:type="dxa"/>
              <w:left w:w="0" w:type="dxa"/>
              <w:bottom w:w="0" w:type="dxa"/>
              <w:right w:w="0" w:type="dxa"/>
            </w:tcMar>
            <w:vAlign w:val="center"/>
          </w:tcPr>
          <w:p w14:paraId="464F7478" w14:textId="48606158" w:rsidR="00E30F01" w:rsidRPr="002B22D5" w:rsidRDefault="00353975">
            <w:pPr>
              <w:pStyle w:val="p"/>
              <w:shd w:val="clear" w:color="auto" w:fill="FFFFFF"/>
            </w:pPr>
            <w:r w:rsidRPr="002B22D5">
              <w:rPr>
                <w:rFonts w:ascii="Times New Roman" w:eastAsia="Times New Roman" w:hAnsi="Times New Roman" w:cs="Times New Roman"/>
                <w:color w:val="000000"/>
                <w:sz w:val="22"/>
                <w:szCs w:val="22"/>
              </w:rPr>
              <w:t>94</w:t>
            </w:r>
            <w:r w:rsidR="000E70FC" w:rsidRPr="002B22D5">
              <w:rPr>
                <w:rFonts w:ascii="Times New Roman" w:eastAsia="Times New Roman" w:hAnsi="Times New Roman" w:cs="Times New Roman"/>
                <w:color w:val="000000"/>
                <w:sz w:val="22"/>
                <w:szCs w:val="22"/>
              </w:rPr>
              <w:t>. You can create ____________________ apps that are designed to run on Windows 8 or Windows 10 computers and mobile devices such as smartphones and tablets.​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624"/>
            </w:tblGrid>
            <w:tr w:rsidR="00E30F01" w:rsidRPr="002B22D5" w14:paraId="69A6431D" w14:textId="77777777">
              <w:tc>
                <w:tcPr>
                  <w:tcW w:w="0" w:type="auto"/>
                  <w:tcMar>
                    <w:top w:w="30" w:type="dxa"/>
                    <w:left w:w="0" w:type="dxa"/>
                    <w:bottom w:w="30" w:type="dxa"/>
                    <w:right w:w="0" w:type="dxa"/>
                  </w:tcMar>
                </w:tcPr>
                <w:p w14:paraId="7133EF17" w14:textId="77777777" w:rsidR="00E30F01" w:rsidRPr="002B22D5" w:rsidRDefault="000E70FC">
                  <w:r w:rsidRPr="002B22D5">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14:paraId="70683AD7" w14:textId="5161D571" w:rsidR="00E30F01" w:rsidRPr="002B22D5" w:rsidRDefault="00674A13">
                  <w:pPr>
                    <w:pStyle w:val="p"/>
                  </w:pPr>
                  <w:r w:rsidRPr="002B22D5">
                    <w:rPr>
                      <w:rFonts w:ascii="Times New Roman" w:eastAsia="Times New Roman" w:hAnsi="Times New Roman" w:cs="Times New Roman"/>
                      <w:color w:val="000000"/>
                      <w:sz w:val="22"/>
                      <w:szCs w:val="22"/>
                    </w:rPr>
                    <w:t>Windows Universal</w:t>
                  </w:r>
                </w:p>
              </w:tc>
            </w:tr>
            <w:tr w:rsidR="003C106C" w:rsidRPr="002B22D5" w14:paraId="2A04BD69" w14:textId="77777777">
              <w:tc>
                <w:tcPr>
                  <w:tcW w:w="0" w:type="auto"/>
                  <w:tcMar>
                    <w:top w:w="30" w:type="dxa"/>
                    <w:left w:w="0" w:type="dxa"/>
                    <w:bottom w:w="30" w:type="dxa"/>
                    <w:right w:w="0" w:type="dxa"/>
                  </w:tcMar>
                </w:tcPr>
                <w:p w14:paraId="79368E6B" w14:textId="288F6D49" w:rsidR="003C106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C106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D02A871" w14:textId="7F751B42" w:rsidR="003C106C" w:rsidRPr="002B22D5" w:rsidRDefault="00674A13">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Types of Visual Basic 2017 Applications</w:t>
                  </w:r>
                </w:p>
              </w:tc>
            </w:tr>
          </w:tbl>
          <w:p w14:paraId="1173D8E7" w14:textId="77777777" w:rsidR="00E30F01" w:rsidRPr="002B22D5" w:rsidRDefault="00E30F01"/>
        </w:tc>
      </w:tr>
    </w:tbl>
    <w:p w14:paraId="6568663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586047E" w14:textId="77777777">
        <w:tc>
          <w:tcPr>
            <w:tcW w:w="5000" w:type="pct"/>
            <w:tcMar>
              <w:top w:w="0" w:type="dxa"/>
              <w:left w:w="0" w:type="dxa"/>
              <w:bottom w:w="0" w:type="dxa"/>
              <w:right w:w="0" w:type="dxa"/>
            </w:tcMar>
            <w:vAlign w:val="center"/>
          </w:tcPr>
          <w:p w14:paraId="13FC9AF8" w14:textId="0CA046B1" w:rsidR="00353975" w:rsidRPr="002B22D5" w:rsidRDefault="00353975">
            <w:pPr>
              <w:pStyle w:val="p"/>
              <w:shd w:val="clear" w:color="auto" w:fill="FFFFFF"/>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95.</w:t>
            </w:r>
            <w:r w:rsidR="005A3156" w:rsidRPr="002B22D5">
              <w:rPr>
                <w:rFonts w:ascii="Times New Roman" w:eastAsia="Times New Roman" w:hAnsi="Times New Roman" w:cs="Times New Roman"/>
                <w:color w:val="000000"/>
                <w:sz w:val="22"/>
                <w:szCs w:val="22"/>
              </w:rPr>
              <w:t xml:space="preserve"> </w:t>
            </w:r>
            <w:r w:rsidR="00B957E1" w:rsidRPr="002B22D5">
              <w:rPr>
                <w:rFonts w:ascii="Times New Roman" w:eastAsia="Times New Roman" w:hAnsi="Times New Roman" w:cs="Times New Roman"/>
                <w:color w:val="000000"/>
                <w:sz w:val="22"/>
                <w:szCs w:val="22"/>
              </w:rPr>
              <w:t>Visual Studio 2017 provides the tools required to develop three-dimensional</w:t>
            </w:r>
            <w:r w:rsidR="008A70E7" w:rsidRPr="002B22D5">
              <w:rPr>
                <w:rFonts w:ascii="Times New Roman" w:eastAsia="Times New Roman" w:hAnsi="Times New Roman" w:cs="Times New Roman"/>
                <w:color w:val="000000"/>
                <w:sz w:val="22"/>
                <w:szCs w:val="22"/>
              </w:rPr>
              <w:t xml:space="preserve"> augmented reality</w:t>
            </w:r>
            <w:r w:rsidR="00B957E1" w:rsidRPr="002B22D5">
              <w:rPr>
                <w:rFonts w:ascii="Times New Roman" w:eastAsia="Times New Roman" w:hAnsi="Times New Roman" w:cs="Times New Roman"/>
                <w:color w:val="000000"/>
                <w:sz w:val="22"/>
                <w:szCs w:val="22"/>
              </w:rPr>
              <w:t xml:space="preserve"> applications called ____________ apps.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418"/>
              <w:gridCol w:w="3624"/>
            </w:tblGrid>
            <w:tr w:rsidR="00B957E1" w:rsidRPr="002B22D5" w14:paraId="0362EFF8" w14:textId="77777777" w:rsidTr="008E6714">
              <w:tc>
                <w:tcPr>
                  <w:tcW w:w="0" w:type="auto"/>
                  <w:tcMar>
                    <w:top w:w="30" w:type="dxa"/>
                    <w:left w:w="0" w:type="dxa"/>
                    <w:bottom w:w="30" w:type="dxa"/>
                    <w:right w:w="0" w:type="dxa"/>
                  </w:tcMar>
                </w:tcPr>
                <w:p w14:paraId="0E0994A4" w14:textId="77777777" w:rsidR="00B957E1" w:rsidRPr="002B22D5" w:rsidRDefault="00B957E1" w:rsidP="00B957E1">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0980776" w14:textId="79302FA7" w:rsidR="00B957E1" w:rsidRPr="002B22D5" w:rsidRDefault="00B957E1" w:rsidP="00B957E1">
                  <w:pPr>
                    <w:pStyle w:val="p"/>
                  </w:pPr>
                  <w:r w:rsidRPr="002B22D5">
                    <w:rPr>
                      <w:rFonts w:ascii="Times New Roman" w:eastAsia="Times New Roman" w:hAnsi="Times New Roman" w:cs="Times New Roman"/>
                      <w:color w:val="000000"/>
                      <w:sz w:val="22"/>
                      <w:szCs w:val="22"/>
                    </w:rPr>
                    <w:t>HoloLens​</w:t>
                  </w:r>
                </w:p>
              </w:tc>
            </w:tr>
            <w:tr w:rsidR="00B957E1" w:rsidRPr="002B22D5" w14:paraId="462D6D49" w14:textId="77777777" w:rsidTr="008E6714">
              <w:tc>
                <w:tcPr>
                  <w:tcW w:w="0" w:type="auto"/>
                  <w:tcMar>
                    <w:top w:w="30" w:type="dxa"/>
                    <w:left w:w="0" w:type="dxa"/>
                    <w:bottom w:w="30" w:type="dxa"/>
                    <w:right w:w="0" w:type="dxa"/>
                  </w:tcMar>
                </w:tcPr>
                <w:p w14:paraId="2F7071EF" w14:textId="4BE63161" w:rsidR="00B957E1" w:rsidRPr="002B22D5" w:rsidRDefault="00200CB7" w:rsidP="00B957E1">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B957E1"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07CFB3B2" w14:textId="646A3C38" w:rsidR="00B957E1" w:rsidRPr="002B22D5" w:rsidRDefault="00B957E1" w:rsidP="00B957E1">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Types of Visual Basic 2017 Applications</w:t>
                  </w:r>
                </w:p>
              </w:tc>
            </w:tr>
          </w:tbl>
          <w:p w14:paraId="760D6E7F" w14:textId="77777777" w:rsidR="00B957E1" w:rsidRPr="002B22D5" w:rsidRDefault="00B957E1">
            <w:pPr>
              <w:pStyle w:val="p"/>
              <w:shd w:val="clear" w:color="auto" w:fill="FFFFFF"/>
              <w:rPr>
                <w:rFonts w:ascii="Times New Roman" w:eastAsia="Times New Roman" w:hAnsi="Times New Roman" w:cs="Times New Roman"/>
                <w:color w:val="000000"/>
                <w:sz w:val="22"/>
                <w:szCs w:val="22"/>
              </w:rPr>
            </w:pPr>
            <w:bookmarkStart w:id="0" w:name="_GoBack"/>
            <w:bookmarkEnd w:id="0"/>
          </w:p>
          <w:p w14:paraId="1F7D1D47" w14:textId="77777777" w:rsidR="00353975" w:rsidRPr="002B22D5" w:rsidRDefault="00353975">
            <w:pPr>
              <w:pStyle w:val="p"/>
              <w:shd w:val="clear" w:color="auto" w:fill="FFFFFF"/>
              <w:rPr>
                <w:rFonts w:ascii="Times New Roman" w:eastAsia="Times New Roman" w:hAnsi="Times New Roman" w:cs="Times New Roman"/>
                <w:color w:val="000000"/>
                <w:sz w:val="22"/>
                <w:szCs w:val="22"/>
              </w:rPr>
            </w:pPr>
          </w:p>
          <w:p w14:paraId="2CC3905D" w14:textId="77777777" w:rsidR="00E30F01" w:rsidRPr="002B22D5" w:rsidRDefault="00E30F01"/>
        </w:tc>
      </w:tr>
    </w:tbl>
    <w:p w14:paraId="61674544"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6A4269A" w14:textId="77777777">
        <w:tc>
          <w:tcPr>
            <w:tcW w:w="5000" w:type="pct"/>
            <w:tcMar>
              <w:top w:w="0" w:type="dxa"/>
              <w:left w:w="0" w:type="dxa"/>
              <w:bottom w:w="0" w:type="dxa"/>
              <w:right w:w="0" w:type="dxa"/>
            </w:tcMar>
            <w:vAlign w:val="center"/>
          </w:tcPr>
          <w:p w14:paraId="6091DBA5" w14:textId="77777777" w:rsidR="00E30F01" w:rsidRPr="002B22D5" w:rsidRDefault="00E30F01"/>
        </w:tc>
      </w:tr>
    </w:tbl>
    <w:p w14:paraId="7269BDBB" w14:textId="77777777" w:rsidR="00E30F01" w:rsidRPr="002B22D5" w:rsidRDefault="00E30F01">
      <w:pPr>
        <w:shd w:val="clear" w:color="auto" w:fill="FFFFFF"/>
        <w:spacing w:after="75"/>
      </w:pPr>
    </w:p>
    <w:p w14:paraId="5DA09C54" w14:textId="77777777" w:rsidR="0041097F" w:rsidRPr="002B22D5" w:rsidRDefault="0041097F">
      <w:r w:rsidRPr="002B22D5">
        <w:br w:type="page"/>
      </w: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584078D5" w14:textId="77777777">
        <w:tc>
          <w:tcPr>
            <w:tcW w:w="5000" w:type="pct"/>
            <w:tcMar>
              <w:top w:w="0" w:type="dxa"/>
              <w:left w:w="0" w:type="dxa"/>
              <w:bottom w:w="0" w:type="dxa"/>
              <w:right w:w="0" w:type="dxa"/>
            </w:tcMar>
            <w:vAlign w:val="center"/>
          </w:tcPr>
          <w:p w14:paraId="759A23D8" w14:textId="77777777" w:rsidR="00E30F01" w:rsidRPr="002B22D5" w:rsidRDefault="000E70FC">
            <w:pPr>
              <w:pStyle w:val="p"/>
              <w:shd w:val="clear" w:color="auto" w:fill="FFFFFF"/>
            </w:pPr>
            <w:r w:rsidRPr="002B22D5">
              <w:rPr>
                <w:rFonts w:ascii="Times New Roman" w:eastAsia="Times New Roman" w:hAnsi="Times New Roman" w:cs="Times New Roman"/>
                <w:i/>
                <w:iCs/>
                <w:color w:val="000000"/>
                <w:sz w:val="22"/>
                <w:szCs w:val="22"/>
              </w:rPr>
              <w:lastRenderedPageBreak/>
              <w:t>Identify the letter of the choice that best matches the phrase or definition.</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220"/>
              <w:gridCol w:w="2447"/>
            </w:tblGrid>
            <w:tr w:rsidR="00E30F01" w:rsidRPr="002B22D5" w14:paraId="752CF564" w14:textId="77777777">
              <w:tc>
                <w:tcPr>
                  <w:tcW w:w="0" w:type="auto"/>
                  <w:tcMar>
                    <w:top w:w="30" w:type="dxa"/>
                    <w:left w:w="0" w:type="dxa"/>
                    <w:bottom w:w="30" w:type="dxa"/>
                    <w:right w:w="0" w:type="dxa"/>
                  </w:tcMar>
                </w:tcPr>
                <w:p w14:paraId="355E13CD"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752A5C89" w14:textId="77777777" w:rsidR="00E30F01" w:rsidRPr="002B22D5" w:rsidRDefault="000E70FC">
                  <w:pPr>
                    <w:pStyle w:val="p"/>
                  </w:pPr>
                  <w:r w:rsidRPr="002B22D5">
                    <w:rPr>
                      <w:rFonts w:ascii="Times New Roman" w:eastAsia="Times New Roman" w:hAnsi="Times New Roman" w:cs="Times New Roman"/>
                      <w:color w:val="000000"/>
                      <w:sz w:val="22"/>
                      <w:szCs w:val="22"/>
                    </w:rPr>
                    <w:t>​hardware</w:t>
                  </w:r>
                </w:p>
              </w:tc>
            </w:tr>
            <w:tr w:rsidR="00E30F01" w:rsidRPr="002B22D5" w14:paraId="1C1D2EF8" w14:textId="77777777">
              <w:tc>
                <w:tcPr>
                  <w:tcW w:w="0" w:type="auto"/>
                  <w:tcMar>
                    <w:top w:w="30" w:type="dxa"/>
                    <w:left w:w="0" w:type="dxa"/>
                    <w:bottom w:w="30" w:type="dxa"/>
                    <w:right w:w="0" w:type="dxa"/>
                  </w:tcMar>
                </w:tcPr>
                <w:p w14:paraId="58CF06D2"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19458C1F" w14:textId="77777777" w:rsidR="00E30F01" w:rsidRPr="002B22D5" w:rsidRDefault="000E70FC">
                  <w:pPr>
                    <w:pStyle w:val="p"/>
                  </w:pPr>
                  <w:r w:rsidRPr="002B22D5">
                    <w:rPr>
                      <w:rFonts w:ascii="Times New Roman" w:eastAsia="Times New Roman" w:hAnsi="Times New Roman" w:cs="Times New Roman"/>
                      <w:color w:val="000000"/>
                      <w:sz w:val="22"/>
                      <w:szCs w:val="22"/>
                    </w:rPr>
                    <w:t>event-driven​</w:t>
                  </w:r>
                </w:p>
              </w:tc>
            </w:tr>
            <w:tr w:rsidR="00E30F01" w:rsidRPr="002B22D5" w14:paraId="09C5CBAF" w14:textId="77777777">
              <w:tc>
                <w:tcPr>
                  <w:tcW w:w="0" w:type="auto"/>
                  <w:tcMar>
                    <w:top w:w="30" w:type="dxa"/>
                    <w:left w:w="0" w:type="dxa"/>
                    <w:bottom w:w="30" w:type="dxa"/>
                    <w:right w:w="0" w:type="dxa"/>
                  </w:tcMar>
                </w:tcPr>
                <w:p w14:paraId="269FB24B"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5787A4B0" w14:textId="77777777" w:rsidR="00E30F01" w:rsidRPr="002B22D5" w:rsidRDefault="000E70FC">
                  <w:pPr>
                    <w:pStyle w:val="p"/>
                  </w:pPr>
                  <w:r w:rsidRPr="002B22D5">
                    <w:rPr>
                      <w:rFonts w:ascii="Times New Roman" w:eastAsia="Times New Roman" w:hAnsi="Times New Roman" w:cs="Times New Roman"/>
                      <w:color w:val="000000"/>
                      <w:sz w:val="22"/>
                      <w:szCs w:val="22"/>
                    </w:rPr>
                    <w:t>​class library</w:t>
                  </w:r>
                </w:p>
              </w:tc>
            </w:tr>
            <w:tr w:rsidR="00E30F01" w:rsidRPr="002B22D5" w14:paraId="2279F2D0" w14:textId="77777777">
              <w:tc>
                <w:tcPr>
                  <w:tcW w:w="0" w:type="auto"/>
                  <w:tcMar>
                    <w:top w:w="30" w:type="dxa"/>
                    <w:left w:w="0" w:type="dxa"/>
                    <w:bottom w:w="30" w:type="dxa"/>
                    <w:right w:w="0" w:type="dxa"/>
                  </w:tcMar>
                </w:tcPr>
                <w:p w14:paraId="0423A097"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65D4742E" w14:textId="77777777" w:rsidR="00E30F01" w:rsidRPr="002B22D5" w:rsidRDefault="000E70FC">
                  <w:pPr>
                    <w:pStyle w:val="p"/>
                  </w:pPr>
                  <w:r w:rsidRPr="002B22D5">
                    <w:rPr>
                      <w:rFonts w:ascii="Times New Roman" w:eastAsia="Times New Roman" w:hAnsi="Times New Roman" w:cs="Times New Roman"/>
                      <w:color w:val="000000"/>
                      <w:sz w:val="22"/>
                      <w:szCs w:val="22"/>
                    </w:rPr>
                    <w:t>logical​</w:t>
                  </w:r>
                </w:p>
              </w:tc>
            </w:tr>
            <w:tr w:rsidR="00E30F01" w:rsidRPr="002B22D5" w14:paraId="5D73CC5A" w14:textId="77777777">
              <w:tc>
                <w:tcPr>
                  <w:tcW w:w="0" w:type="auto"/>
                  <w:tcMar>
                    <w:top w:w="30" w:type="dxa"/>
                    <w:left w:w="0" w:type="dxa"/>
                    <w:bottom w:w="30" w:type="dxa"/>
                    <w:right w:w="0" w:type="dxa"/>
                  </w:tcMar>
                </w:tcPr>
                <w:p w14:paraId="3B64D0D5" w14:textId="77777777" w:rsidR="00E30F01" w:rsidRPr="002B22D5" w:rsidRDefault="000E70FC">
                  <w:r w:rsidRPr="002B22D5">
                    <w:rPr>
                      <w:rFonts w:ascii="Times New Roman" w:eastAsia="Times New Roman" w:hAnsi="Times New Roman" w:cs="Times New Roman"/>
                      <w:color w:val="000000"/>
                      <w:sz w:val="22"/>
                      <w:szCs w:val="22"/>
                    </w:rPr>
                    <w:t>e. </w:t>
                  </w:r>
                </w:p>
              </w:tc>
              <w:tc>
                <w:tcPr>
                  <w:tcW w:w="0" w:type="auto"/>
                  <w:tcMar>
                    <w:top w:w="30" w:type="dxa"/>
                    <w:left w:w="0" w:type="dxa"/>
                    <w:bottom w:w="30" w:type="dxa"/>
                    <w:right w:w="400" w:type="dxa"/>
                  </w:tcMar>
                </w:tcPr>
                <w:p w14:paraId="25AC48DB" w14:textId="77777777" w:rsidR="00E30F01" w:rsidRPr="002B22D5" w:rsidRDefault="000E70FC">
                  <w:pPr>
                    <w:pStyle w:val="p"/>
                  </w:pPr>
                  <w:r w:rsidRPr="002B22D5">
                    <w:rPr>
                      <w:rFonts w:ascii="Times New Roman" w:eastAsia="Times New Roman" w:hAnsi="Times New Roman" w:cs="Times New Roman"/>
                      <w:color w:val="000000"/>
                      <w:sz w:val="22"/>
                      <w:szCs w:val="22"/>
                    </w:rPr>
                    <w:t>​RAM</w:t>
                  </w:r>
                </w:p>
              </w:tc>
            </w:tr>
            <w:tr w:rsidR="00E30F01" w:rsidRPr="002B22D5" w14:paraId="75A49988" w14:textId="77777777">
              <w:tc>
                <w:tcPr>
                  <w:tcW w:w="0" w:type="auto"/>
                  <w:tcMar>
                    <w:top w:w="30" w:type="dxa"/>
                    <w:left w:w="0" w:type="dxa"/>
                    <w:bottom w:w="30" w:type="dxa"/>
                    <w:right w:w="0" w:type="dxa"/>
                  </w:tcMar>
                </w:tcPr>
                <w:p w14:paraId="3E738DE2" w14:textId="77777777" w:rsidR="00E30F01" w:rsidRPr="002B22D5" w:rsidRDefault="000E70FC">
                  <w:r w:rsidRPr="002B22D5">
                    <w:rPr>
                      <w:rFonts w:ascii="Times New Roman" w:eastAsia="Times New Roman" w:hAnsi="Times New Roman" w:cs="Times New Roman"/>
                      <w:color w:val="000000"/>
                      <w:sz w:val="22"/>
                      <w:szCs w:val="22"/>
                    </w:rPr>
                    <w:t>f. </w:t>
                  </w:r>
                </w:p>
              </w:tc>
              <w:tc>
                <w:tcPr>
                  <w:tcW w:w="0" w:type="auto"/>
                  <w:tcMar>
                    <w:top w:w="30" w:type="dxa"/>
                    <w:left w:w="0" w:type="dxa"/>
                    <w:bottom w:w="30" w:type="dxa"/>
                    <w:right w:w="400" w:type="dxa"/>
                  </w:tcMar>
                </w:tcPr>
                <w:p w14:paraId="7216F43C" w14:textId="77777777" w:rsidR="00E30F01" w:rsidRPr="002B22D5" w:rsidRDefault="000E70FC">
                  <w:pPr>
                    <w:pStyle w:val="p"/>
                  </w:pPr>
                  <w:r w:rsidRPr="002B22D5">
                    <w:rPr>
                      <w:rFonts w:ascii="Times New Roman" w:eastAsia="Times New Roman" w:hAnsi="Times New Roman" w:cs="Times New Roman"/>
                      <w:color w:val="000000"/>
                      <w:sz w:val="22"/>
                      <w:szCs w:val="22"/>
                    </w:rPr>
                    <w:t>ADO.NET​</w:t>
                  </w:r>
                </w:p>
              </w:tc>
            </w:tr>
            <w:tr w:rsidR="00E30F01" w:rsidRPr="002B22D5" w14:paraId="2ED4B257" w14:textId="77777777">
              <w:tc>
                <w:tcPr>
                  <w:tcW w:w="0" w:type="auto"/>
                  <w:tcMar>
                    <w:top w:w="30" w:type="dxa"/>
                    <w:left w:w="0" w:type="dxa"/>
                    <w:bottom w:w="30" w:type="dxa"/>
                    <w:right w:w="0" w:type="dxa"/>
                  </w:tcMar>
                </w:tcPr>
                <w:p w14:paraId="46A2DA6F" w14:textId="77777777" w:rsidR="00E30F01" w:rsidRPr="002B22D5" w:rsidRDefault="000E70FC">
                  <w:r w:rsidRPr="002B22D5">
                    <w:rPr>
                      <w:rFonts w:ascii="Times New Roman" w:eastAsia="Times New Roman" w:hAnsi="Times New Roman" w:cs="Times New Roman"/>
                      <w:color w:val="000000"/>
                      <w:sz w:val="22"/>
                      <w:szCs w:val="22"/>
                    </w:rPr>
                    <w:t>g. </w:t>
                  </w:r>
                </w:p>
              </w:tc>
              <w:tc>
                <w:tcPr>
                  <w:tcW w:w="0" w:type="auto"/>
                  <w:tcMar>
                    <w:top w:w="30" w:type="dxa"/>
                    <w:left w:w="0" w:type="dxa"/>
                    <w:bottom w:w="30" w:type="dxa"/>
                    <w:right w:w="400" w:type="dxa"/>
                  </w:tcMar>
                </w:tcPr>
                <w:p w14:paraId="70A2C10B" w14:textId="77777777" w:rsidR="00E30F01" w:rsidRPr="002B22D5" w:rsidRDefault="000E70FC">
                  <w:pPr>
                    <w:pStyle w:val="p"/>
                  </w:pPr>
                  <w:r w:rsidRPr="002B22D5">
                    <w:rPr>
                      <w:rFonts w:ascii="Times New Roman" w:eastAsia="Times New Roman" w:hAnsi="Times New Roman" w:cs="Times New Roman"/>
                      <w:color w:val="000000"/>
                      <w:sz w:val="22"/>
                      <w:szCs w:val="22"/>
                    </w:rPr>
                    <w:t>​syntax</w:t>
                  </w:r>
                </w:p>
              </w:tc>
            </w:tr>
            <w:tr w:rsidR="00E30F01" w:rsidRPr="002B22D5" w14:paraId="365839C2" w14:textId="77777777">
              <w:tc>
                <w:tcPr>
                  <w:tcW w:w="0" w:type="auto"/>
                  <w:tcMar>
                    <w:top w:w="30" w:type="dxa"/>
                    <w:left w:w="0" w:type="dxa"/>
                    <w:bottom w:w="30" w:type="dxa"/>
                    <w:right w:w="0" w:type="dxa"/>
                  </w:tcMar>
                </w:tcPr>
                <w:p w14:paraId="30CA8A73" w14:textId="77777777" w:rsidR="00E30F01" w:rsidRPr="002B22D5" w:rsidRDefault="000E70FC">
                  <w:r w:rsidRPr="002B22D5">
                    <w:rPr>
                      <w:rFonts w:ascii="Times New Roman" w:eastAsia="Times New Roman" w:hAnsi="Times New Roman" w:cs="Times New Roman"/>
                      <w:color w:val="000000"/>
                      <w:sz w:val="22"/>
                      <w:szCs w:val="22"/>
                    </w:rPr>
                    <w:t>h. </w:t>
                  </w:r>
                </w:p>
              </w:tc>
              <w:tc>
                <w:tcPr>
                  <w:tcW w:w="0" w:type="auto"/>
                  <w:tcMar>
                    <w:top w:w="30" w:type="dxa"/>
                    <w:left w:w="0" w:type="dxa"/>
                    <w:bottom w:w="30" w:type="dxa"/>
                    <w:right w:w="400" w:type="dxa"/>
                  </w:tcMar>
                </w:tcPr>
                <w:p w14:paraId="652E2542" w14:textId="77777777" w:rsidR="00E30F01" w:rsidRPr="002B22D5" w:rsidRDefault="000E70FC">
                  <w:pPr>
                    <w:pStyle w:val="p"/>
                  </w:pPr>
                  <w:r w:rsidRPr="002B22D5">
                    <w:rPr>
                      <w:rFonts w:ascii="Times New Roman" w:eastAsia="Times New Roman" w:hAnsi="Times New Roman" w:cs="Times New Roman"/>
                      <w:color w:val="000000"/>
                      <w:sz w:val="22"/>
                      <w:szCs w:val="22"/>
                    </w:rPr>
                    <w:t>persistent​</w:t>
                  </w:r>
                </w:p>
              </w:tc>
            </w:tr>
            <w:tr w:rsidR="00E30F01" w:rsidRPr="002B22D5" w14:paraId="0E422B5D" w14:textId="77777777">
              <w:tc>
                <w:tcPr>
                  <w:tcW w:w="0" w:type="auto"/>
                  <w:tcMar>
                    <w:top w:w="30" w:type="dxa"/>
                    <w:left w:w="0" w:type="dxa"/>
                    <w:bottom w:w="30" w:type="dxa"/>
                    <w:right w:w="0" w:type="dxa"/>
                  </w:tcMar>
                </w:tcPr>
                <w:p w14:paraId="71AC86B7" w14:textId="77777777" w:rsidR="00E30F01" w:rsidRPr="002B22D5" w:rsidRDefault="000E70FC">
                  <w:r w:rsidRPr="002B22D5">
                    <w:rPr>
                      <w:rFonts w:ascii="Times New Roman" w:eastAsia="Times New Roman" w:hAnsi="Times New Roman" w:cs="Times New Roman"/>
                      <w:color w:val="000000"/>
                      <w:sz w:val="22"/>
                      <w:szCs w:val="22"/>
                    </w:rPr>
                    <w:t>i. </w:t>
                  </w:r>
                </w:p>
              </w:tc>
              <w:tc>
                <w:tcPr>
                  <w:tcW w:w="0" w:type="auto"/>
                  <w:tcMar>
                    <w:top w:w="30" w:type="dxa"/>
                    <w:left w:w="0" w:type="dxa"/>
                    <w:bottom w:w="30" w:type="dxa"/>
                    <w:right w:w="400" w:type="dxa"/>
                  </w:tcMar>
                </w:tcPr>
                <w:p w14:paraId="02B90003" w14:textId="3DB2DF7C" w:rsidR="00E30F01" w:rsidRPr="002B22D5" w:rsidRDefault="000E70FC">
                  <w:pPr>
                    <w:pStyle w:val="p"/>
                  </w:pPr>
                  <w:r w:rsidRPr="002B22D5">
                    <w:rPr>
                      <w:rFonts w:ascii="Times New Roman" w:eastAsia="Times New Roman" w:hAnsi="Times New Roman" w:cs="Times New Roman"/>
                      <w:color w:val="000000"/>
                      <w:sz w:val="22"/>
                      <w:szCs w:val="22"/>
                    </w:rPr>
                    <w:t>​.NET Framework 4.6</w:t>
                  </w:r>
                  <w:r w:rsidR="00457615" w:rsidRPr="002B22D5">
                    <w:rPr>
                      <w:rFonts w:ascii="Times New Roman" w:eastAsia="Times New Roman" w:hAnsi="Times New Roman" w:cs="Times New Roman"/>
                      <w:color w:val="000000"/>
                      <w:sz w:val="22"/>
                      <w:szCs w:val="22"/>
                    </w:rPr>
                    <w:t>.2</w:t>
                  </w:r>
                </w:p>
              </w:tc>
            </w:tr>
            <w:tr w:rsidR="00E30F01" w:rsidRPr="002B22D5" w14:paraId="37A2C9B5" w14:textId="77777777">
              <w:tc>
                <w:tcPr>
                  <w:tcW w:w="0" w:type="auto"/>
                  <w:tcMar>
                    <w:top w:w="30" w:type="dxa"/>
                    <w:left w:w="0" w:type="dxa"/>
                    <w:bottom w:w="30" w:type="dxa"/>
                    <w:right w:w="0" w:type="dxa"/>
                  </w:tcMar>
                </w:tcPr>
                <w:p w14:paraId="1B865213" w14:textId="77777777" w:rsidR="00E30F01" w:rsidRPr="002B22D5" w:rsidRDefault="000E70FC">
                  <w:r w:rsidRPr="002B22D5">
                    <w:rPr>
                      <w:rFonts w:ascii="Times New Roman" w:eastAsia="Times New Roman" w:hAnsi="Times New Roman" w:cs="Times New Roman"/>
                      <w:color w:val="000000"/>
                      <w:sz w:val="22"/>
                      <w:szCs w:val="22"/>
                    </w:rPr>
                    <w:t>j. </w:t>
                  </w:r>
                </w:p>
              </w:tc>
              <w:tc>
                <w:tcPr>
                  <w:tcW w:w="0" w:type="auto"/>
                  <w:tcMar>
                    <w:top w:w="30" w:type="dxa"/>
                    <w:left w:w="0" w:type="dxa"/>
                    <w:bottom w:w="30" w:type="dxa"/>
                    <w:right w:w="400" w:type="dxa"/>
                  </w:tcMar>
                </w:tcPr>
                <w:p w14:paraId="0B0771BB" w14:textId="6B49D5B7" w:rsidR="00E30F01" w:rsidRPr="002B22D5" w:rsidRDefault="00457615">
                  <w:pPr>
                    <w:pStyle w:val="p"/>
                  </w:pPr>
                  <w:r w:rsidRPr="002B22D5">
                    <w:rPr>
                      <w:rFonts w:ascii="Times New Roman" w:eastAsia="Times New Roman" w:hAnsi="Times New Roman" w:cs="Times New Roman"/>
                      <w:color w:val="000000"/>
                      <w:sz w:val="22"/>
                      <w:szCs w:val="22"/>
                    </w:rPr>
                    <w:t xml:space="preserve">Visual </w:t>
                  </w:r>
                  <w:r w:rsidR="000E70FC" w:rsidRPr="002B22D5">
                    <w:rPr>
                      <w:rFonts w:ascii="Times New Roman" w:eastAsia="Times New Roman" w:hAnsi="Times New Roman" w:cs="Times New Roman"/>
                      <w:color w:val="000000"/>
                      <w:sz w:val="22"/>
                      <w:szCs w:val="22"/>
                    </w:rPr>
                    <w:t>F#</w:t>
                  </w:r>
                </w:p>
              </w:tc>
            </w:tr>
          </w:tbl>
          <w:p w14:paraId="7B20F61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3740"/>
            </w:tblGrid>
            <w:tr w:rsidR="00E30F01" w:rsidRPr="002B22D5" w14:paraId="07546D88" w14:textId="6AE67DFB">
              <w:tc>
                <w:tcPr>
                  <w:tcW w:w="0" w:type="auto"/>
                  <w:tcMar>
                    <w:top w:w="30" w:type="dxa"/>
                    <w:left w:w="0" w:type="dxa"/>
                    <w:bottom w:w="30" w:type="dxa"/>
                    <w:right w:w="0" w:type="dxa"/>
                  </w:tcMar>
                </w:tcPr>
                <w:p w14:paraId="3A8F0D81" w14:textId="62E88378"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1D05ECA6" w14:textId="592E5520" w:rsidR="00E30F01" w:rsidRPr="002B22D5" w:rsidRDefault="000E70FC">
                  <w:r w:rsidRPr="002B22D5">
                    <w:rPr>
                      <w:rFonts w:ascii="Times New Roman" w:eastAsia="Times New Roman" w:hAnsi="Times New Roman" w:cs="Times New Roman"/>
                      <w:color w:val="000000"/>
                      <w:sz w:val="22"/>
                      <w:szCs w:val="22"/>
                    </w:rPr>
                    <w:t>4</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2</w:t>
                  </w:r>
                  <w:r w:rsidRPr="002B22D5">
                    <w:rPr>
                      <w:rFonts w:ascii="Times New Roman" w:eastAsia="Times New Roman" w:hAnsi="Times New Roman" w:cs="Times New Roman"/>
                      <w:color w:val="000000"/>
                      <w:sz w:val="22"/>
                      <w:szCs w:val="22"/>
                    </w:rPr>
                    <w:br/>
                    <w:t>4</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5</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9-10</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11</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15</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16</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16</w:t>
                  </w:r>
                  <w:r w:rsidRPr="002B22D5">
                    <w:rPr>
                      <w:rFonts w:ascii="Times New Roman" w:eastAsia="Times New Roman" w:hAnsi="Times New Roman" w:cs="Times New Roman"/>
                      <w:color w:val="000000"/>
                      <w:sz w:val="22"/>
                      <w:szCs w:val="22"/>
                    </w:rPr>
                    <w:br/>
                  </w:r>
                  <w:r w:rsidR="003B1B5C" w:rsidRPr="002B22D5">
                    <w:rPr>
                      <w:rFonts w:ascii="Times New Roman" w:eastAsia="Times New Roman" w:hAnsi="Times New Roman" w:cs="Times New Roman"/>
                      <w:color w:val="000000"/>
                      <w:sz w:val="22"/>
                      <w:szCs w:val="22"/>
                    </w:rPr>
                    <w:t>17</w:t>
                  </w:r>
                </w:p>
              </w:tc>
            </w:tr>
            <w:tr w:rsidR="003B1B5C" w:rsidRPr="002B22D5" w14:paraId="4D30C0B3" w14:textId="77777777">
              <w:tc>
                <w:tcPr>
                  <w:tcW w:w="0" w:type="auto"/>
                  <w:tcMar>
                    <w:top w:w="30" w:type="dxa"/>
                    <w:left w:w="0" w:type="dxa"/>
                    <w:bottom w:w="30" w:type="dxa"/>
                    <w:right w:w="0" w:type="dxa"/>
                  </w:tcMar>
                </w:tcPr>
                <w:p w14:paraId="54B97D90" w14:textId="4D9485BF" w:rsidR="003B1B5C"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3B1B5C"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FD80382"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p w14:paraId="691E57A4"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p w14:paraId="3902289E"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p w14:paraId="7B84C9C2"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p w14:paraId="247C44A3" w14:textId="58FBF774" w:rsidR="003B1B5C" w:rsidRPr="002B22D5" w:rsidRDefault="00353975">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Basic Program</w:t>
                  </w:r>
                  <w:r w:rsidR="003B1B5C" w:rsidRPr="002B22D5">
                    <w:rPr>
                      <w:rFonts w:ascii="Times New Roman" w:eastAsia="Times New Roman" w:hAnsi="Times New Roman" w:cs="Times New Roman"/>
                      <w:color w:val="000000"/>
                      <w:sz w:val="22"/>
                      <w:szCs w:val="22"/>
                    </w:rPr>
                    <w:t xml:space="preserve"> Operations</w:t>
                  </w:r>
                </w:p>
                <w:p w14:paraId="5C1B4973"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p w14:paraId="682DDAA3"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p w14:paraId="63DC981A"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p w14:paraId="24FE1017" w14:textId="77777777"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p w14:paraId="6B12D98C" w14:textId="1B286580" w:rsidR="003B1B5C"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.NET Framework 4.6.2</w:t>
                  </w:r>
                </w:p>
              </w:tc>
            </w:tr>
            <w:tr w:rsidR="00E30F01" w:rsidRPr="002B22D5" w14:paraId="15F7502D" w14:textId="77777777">
              <w:tc>
                <w:tcPr>
                  <w:tcW w:w="0" w:type="auto"/>
                  <w:tcMar>
                    <w:top w:w="30" w:type="dxa"/>
                    <w:left w:w="0" w:type="dxa"/>
                    <w:bottom w:w="30" w:type="dxa"/>
                    <w:right w:w="0" w:type="dxa"/>
                  </w:tcMar>
                </w:tcPr>
                <w:p w14:paraId="6CB0E678"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59867304" w14:textId="77777777" w:rsidR="00E30F01" w:rsidRPr="002B22D5" w:rsidRDefault="000E70FC">
                  <w:r w:rsidRPr="002B22D5">
                    <w:rPr>
                      <w:rFonts w:ascii="Times New Roman" w:eastAsia="Times New Roman" w:hAnsi="Times New Roman" w:cs="Times New Roman"/>
                      <w:color w:val="000000"/>
                      <w:sz w:val="22"/>
                      <w:szCs w:val="22"/>
                    </w:rPr>
                    <w:t>Matching</w:t>
                  </w:r>
                </w:p>
              </w:tc>
            </w:tr>
          </w:tbl>
          <w:p w14:paraId="4BCB7B28" w14:textId="77777777" w:rsidR="00E30F01" w:rsidRPr="002B22D5" w:rsidRDefault="00E30F01"/>
        </w:tc>
      </w:tr>
    </w:tbl>
    <w:p w14:paraId="3C687246" w14:textId="77777777" w:rsidR="00E30F01" w:rsidRPr="002B22D5" w:rsidRDefault="00E30F01">
      <w:pPr>
        <w:shd w:val="clear" w:color="auto" w:fill="FFFFFF"/>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BBCA9A1" w14:textId="77777777">
        <w:tc>
          <w:tcPr>
            <w:tcW w:w="5000" w:type="pct"/>
            <w:tcMar>
              <w:top w:w="0" w:type="dxa"/>
              <w:left w:w="0" w:type="dxa"/>
              <w:bottom w:w="0" w:type="dxa"/>
              <w:right w:w="0" w:type="dxa"/>
            </w:tcMar>
            <w:vAlign w:val="center"/>
          </w:tcPr>
          <w:p w14:paraId="0DF4BAAE"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96. ​Where data must be placed in order to be processed</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3896581B" w14:textId="77777777">
              <w:tc>
                <w:tcPr>
                  <w:tcW w:w="0" w:type="auto"/>
                  <w:tcMar>
                    <w:top w:w="30" w:type="dxa"/>
                    <w:left w:w="0" w:type="dxa"/>
                    <w:bottom w:w="30" w:type="dxa"/>
                    <w:right w:w="0" w:type="dxa"/>
                  </w:tcMar>
                </w:tcPr>
                <w:p w14:paraId="00AA5120"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0F6D6AC" w14:textId="77777777" w:rsidR="00E30F01" w:rsidRPr="002B22D5" w:rsidRDefault="000E70FC">
                  <w:r w:rsidRPr="002B22D5">
                    <w:rPr>
                      <w:rFonts w:ascii="Times New Roman" w:eastAsia="Times New Roman" w:hAnsi="Times New Roman" w:cs="Times New Roman"/>
                      <w:color w:val="000000"/>
                      <w:sz w:val="22"/>
                      <w:szCs w:val="22"/>
                    </w:rPr>
                    <w:t>e</w:t>
                  </w:r>
                </w:p>
              </w:tc>
            </w:tr>
            <w:tr w:rsidR="00E30F01" w:rsidRPr="002B22D5" w14:paraId="1AB2D8B2" w14:textId="77777777">
              <w:tc>
                <w:tcPr>
                  <w:tcW w:w="0" w:type="auto"/>
                  <w:tcMar>
                    <w:top w:w="30" w:type="dxa"/>
                    <w:left w:w="0" w:type="dxa"/>
                    <w:bottom w:w="30" w:type="dxa"/>
                    <w:right w:w="0" w:type="dxa"/>
                  </w:tcMar>
                </w:tcPr>
                <w:p w14:paraId="7ABEDE0E"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0759CA4E" w14:textId="77777777" w:rsidR="00E30F01" w:rsidRPr="002B22D5" w:rsidRDefault="000E70FC">
                  <w:r w:rsidRPr="002B22D5">
                    <w:rPr>
                      <w:rFonts w:ascii="Times New Roman" w:eastAsia="Times New Roman" w:hAnsi="Times New Roman" w:cs="Times New Roman"/>
                      <w:color w:val="000000"/>
                      <w:sz w:val="22"/>
                      <w:szCs w:val="22"/>
                    </w:rPr>
                    <w:t>1</w:t>
                  </w:r>
                </w:p>
              </w:tc>
            </w:tr>
          </w:tbl>
          <w:p w14:paraId="5A2FEDA5" w14:textId="77777777" w:rsidR="00E30F01" w:rsidRPr="002B22D5" w:rsidRDefault="00E30F01"/>
        </w:tc>
      </w:tr>
    </w:tbl>
    <w:p w14:paraId="0FC48BC3"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7FDA2E4" w14:textId="77777777">
        <w:tc>
          <w:tcPr>
            <w:tcW w:w="5000" w:type="pct"/>
            <w:tcMar>
              <w:top w:w="0" w:type="dxa"/>
              <w:left w:w="0" w:type="dxa"/>
              <w:bottom w:w="0" w:type="dxa"/>
              <w:right w:w="0" w:type="dxa"/>
            </w:tcMar>
            <w:vAlign w:val="center"/>
          </w:tcPr>
          <w:p w14:paraId="02327E80"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97. ​The physical equipment associated with a computer</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5113E718" w14:textId="77777777">
              <w:tc>
                <w:tcPr>
                  <w:tcW w:w="0" w:type="auto"/>
                  <w:tcMar>
                    <w:top w:w="30" w:type="dxa"/>
                    <w:left w:w="0" w:type="dxa"/>
                    <w:bottom w:w="30" w:type="dxa"/>
                    <w:right w:w="0" w:type="dxa"/>
                  </w:tcMar>
                </w:tcPr>
                <w:p w14:paraId="662BB2FD"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57E807C" w14:textId="77777777" w:rsidR="00E30F01" w:rsidRPr="002B22D5" w:rsidRDefault="000E70FC">
                  <w:r w:rsidRPr="002B22D5">
                    <w:rPr>
                      <w:rFonts w:ascii="Times New Roman" w:eastAsia="Times New Roman" w:hAnsi="Times New Roman" w:cs="Times New Roman"/>
                      <w:color w:val="000000"/>
                      <w:sz w:val="22"/>
                      <w:szCs w:val="22"/>
                    </w:rPr>
                    <w:t>a</w:t>
                  </w:r>
                </w:p>
              </w:tc>
            </w:tr>
            <w:tr w:rsidR="00E30F01" w:rsidRPr="002B22D5" w14:paraId="304AA8F3" w14:textId="77777777">
              <w:tc>
                <w:tcPr>
                  <w:tcW w:w="0" w:type="auto"/>
                  <w:tcMar>
                    <w:top w:w="30" w:type="dxa"/>
                    <w:left w:w="0" w:type="dxa"/>
                    <w:bottom w:w="30" w:type="dxa"/>
                    <w:right w:w="0" w:type="dxa"/>
                  </w:tcMar>
                </w:tcPr>
                <w:p w14:paraId="03955997"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139AAF7A" w14:textId="77777777" w:rsidR="00E30F01" w:rsidRPr="002B22D5" w:rsidRDefault="000E70FC">
                  <w:r w:rsidRPr="002B22D5">
                    <w:rPr>
                      <w:rFonts w:ascii="Times New Roman" w:eastAsia="Times New Roman" w:hAnsi="Times New Roman" w:cs="Times New Roman"/>
                      <w:color w:val="000000"/>
                      <w:sz w:val="22"/>
                      <w:szCs w:val="22"/>
                    </w:rPr>
                    <w:t>1</w:t>
                  </w:r>
                </w:p>
              </w:tc>
            </w:tr>
          </w:tbl>
          <w:p w14:paraId="3B402CA6" w14:textId="77777777" w:rsidR="00E30F01" w:rsidRPr="002B22D5" w:rsidRDefault="00E30F01"/>
        </w:tc>
      </w:tr>
    </w:tbl>
    <w:p w14:paraId="485EBC5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59CB2D6" w14:textId="77777777">
        <w:tc>
          <w:tcPr>
            <w:tcW w:w="5000" w:type="pct"/>
            <w:tcMar>
              <w:top w:w="0" w:type="dxa"/>
              <w:left w:w="0" w:type="dxa"/>
              <w:bottom w:w="0" w:type="dxa"/>
              <w:right w:w="0" w:type="dxa"/>
            </w:tcMar>
            <w:vAlign w:val="center"/>
          </w:tcPr>
          <w:p w14:paraId="756C9305"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98. ​Kind of data that remains available even after the computer is powered off</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3880762D" w14:textId="77777777">
              <w:tc>
                <w:tcPr>
                  <w:tcW w:w="0" w:type="auto"/>
                  <w:tcMar>
                    <w:top w:w="30" w:type="dxa"/>
                    <w:left w:w="0" w:type="dxa"/>
                    <w:bottom w:w="30" w:type="dxa"/>
                    <w:right w:w="0" w:type="dxa"/>
                  </w:tcMar>
                </w:tcPr>
                <w:p w14:paraId="61512E3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0266B027" w14:textId="77777777" w:rsidR="00E30F01" w:rsidRPr="002B22D5" w:rsidRDefault="000E70FC">
                  <w:r w:rsidRPr="002B22D5">
                    <w:rPr>
                      <w:rFonts w:ascii="Times New Roman" w:eastAsia="Times New Roman" w:hAnsi="Times New Roman" w:cs="Times New Roman"/>
                      <w:color w:val="000000"/>
                      <w:sz w:val="22"/>
                      <w:szCs w:val="22"/>
                    </w:rPr>
                    <w:t>h</w:t>
                  </w:r>
                </w:p>
              </w:tc>
            </w:tr>
            <w:tr w:rsidR="00E30F01" w:rsidRPr="002B22D5" w14:paraId="08F72752" w14:textId="77777777">
              <w:tc>
                <w:tcPr>
                  <w:tcW w:w="0" w:type="auto"/>
                  <w:tcMar>
                    <w:top w:w="30" w:type="dxa"/>
                    <w:left w:w="0" w:type="dxa"/>
                    <w:bottom w:w="30" w:type="dxa"/>
                    <w:right w:w="0" w:type="dxa"/>
                  </w:tcMar>
                </w:tcPr>
                <w:p w14:paraId="3342640F"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1505576A" w14:textId="77777777" w:rsidR="00E30F01" w:rsidRPr="002B22D5" w:rsidRDefault="000E70FC">
                  <w:r w:rsidRPr="002B22D5">
                    <w:rPr>
                      <w:rFonts w:ascii="Times New Roman" w:eastAsia="Times New Roman" w:hAnsi="Times New Roman" w:cs="Times New Roman"/>
                      <w:color w:val="000000"/>
                      <w:sz w:val="22"/>
                      <w:szCs w:val="22"/>
                    </w:rPr>
                    <w:t>1</w:t>
                  </w:r>
                </w:p>
              </w:tc>
            </w:tr>
          </w:tbl>
          <w:p w14:paraId="0CAC35E8" w14:textId="77777777" w:rsidR="00E30F01" w:rsidRPr="002B22D5" w:rsidRDefault="00E30F01"/>
        </w:tc>
      </w:tr>
    </w:tbl>
    <w:p w14:paraId="2785A65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5A2C0EB" w14:textId="77777777">
        <w:tc>
          <w:tcPr>
            <w:tcW w:w="5000" w:type="pct"/>
            <w:tcMar>
              <w:top w:w="0" w:type="dxa"/>
              <w:left w:w="0" w:type="dxa"/>
              <w:bottom w:w="0" w:type="dxa"/>
              <w:right w:w="0" w:type="dxa"/>
            </w:tcMar>
            <w:vAlign w:val="center"/>
          </w:tcPr>
          <w:p w14:paraId="4D4C29D5"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lastRenderedPageBreak/>
              <w:t>99. ​The kind of computer program that communicates interactively with the user through a graphical user interface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656ED2FF" w14:textId="77777777">
              <w:tc>
                <w:tcPr>
                  <w:tcW w:w="0" w:type="auto"/>
                  <w:tcMar>
                    <w:top w:w="30" w:type="dxa"/>
                    <w:left w:w="0" w:type="dxa"/>
                    <w:bottom w:w="30" w:type="dxa"/>
                    <w:right w:w="0" w:type="dxa"/>
                  </w:tcMar>
                </w:tcPr>
                <w:p w14:paraId="7DEDA75E"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213ABCEF" w14:textId="77777777" w:rsidR="00E30F01" w:rsidRPr="002B22D5" w:rsidRDefault="000E70FC">
                  <w:r w:rsidRPr="002B22D5">
                    <w:rPr>
                      <w:rFonts w:ascii="Times New Roman" w:eastAsia="Times New Roman" w:hAnsi="Times New Roman" w:cs="Times New Roman"/>
                      <w:color w:val="000000"/>
                      <w:sz w:val="22"/>
                      <w:szCs w:val="22"/>
                    </w:rPr>
                    <w:t>b</w:t>
                  </w:r>
                </w:p>
              </w:tc>
            </w:tr>
            <w:tr w:rsidR="00E30F01" w:rsidRPr="002B22D5" w14:paraId="2645BC68" w14:textId="77777777">
              <w:tc>
                <w:tcPr>
                  <w:tcW w:w="0" w:type="auto"/>
                  <w:tcMar>
                    <w:top w:w="30" w:type="dxa"/>
                    <w:left w:w="0" w:type="dxa"/>
                    <w:bottom w:w="30" w:type="dxa"/>
                    <w:right w:w="0" w:type="dxa"/>
                  </w:tcMar>
                </w:tcPr>
                <w:p w14:paraId="67A166FD"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35F8D665" w14:textId="77777777" w:rsidR="00E30F01" w:rsidRPr="002B22D5" w:rsidRDefault="000E70FC">
                  <w:r w:rsidRPr="002B22D5">
                    <w:rPr>
                      <w:rFonts w:ascii="Times New Roman" w:eastAsia="Times New Roman" w:hAnsi="Times New Roman" w:cs="Times New Roman"/>
                      <w:color w:val="000000"/>
                      <w:sz w:val="22"/>
                      <w:szCs w:val="22"/>
                    </w:rPr>
                    <w:t>1</w:t>
                  </w:r>
                </w:p>
              </w:tc>
            </w:tr>
          </w:tbl>
          <w:p w14:paraId="5C59A1D8" w14:textId="3007CE0B" w:rsidR="00E30F01" w:rsidRPr="002B22D5" w:rsidRDefault="00E30F01"/>
        </w:tc>
      </w:tr>
    </w:tbl>
    <w:p w14:paraId="7FCFF552"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DE51BE9" w14:textId="77777777">
        <w:tc>
          <w:tcPr>
            <w:tcW w:w="5000" w:type="pct"/>
            <w:tcMar>
              <w:top w:w="0" w:type="dxa"/>
              <w:left w:w="0" w:type="dxa"/>
              <w:bottom w:w="0" w:type="dxa"/>
              <w:right w:w="0" w:type="dxa"/>
            </w:tcMar>
            <w:vAlign w:val="center"/>
          </w:tcPr>
          <w:p w14:paraId="68035807"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100. ​The kind of operations used to compare two values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54530FBB" w14:textId="77777777">
              <w:tc>
                <w:tcPr>
                  <w:tcW w:w="0" w:type="auto"/>
                  <w:tcMar>
                    <w:top w:w="30" w:type="dxa"/>
                    <w:left w:w="0" w:type="dxa"/>
                    <w:bottom w:w="30" w:type="dxa"/>
                    <w:right w:w="0" w:type="dxa"/>
                  </w:tcMar>
                </w:tcPr>
                <w:p w14:paraId="6354ED84"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C28CD26" w14:textId="77777777" w:rsidR="00E30F01" w:rsidRPr="002B22D5" w:rsidRDefault="000E70FC">
                  <w:r w:rsidRPr="002B22D5">
                    <w:rPr>
                      <w:rFonts w:ascii="Times New Roman" w:eastAsia="Times New Roman" w:hAnsi="Times New Roman" w:cs="Times New Roman"/>
                      <w:color w:val="000000"/>
                      <w:sz w:val="22"/>
                      <w:szCs w:val="22"/>
                    </w:rPr>
                    <w:t>d</w:t>
                  </w:r>
                </w:p>
              </w:tc>
            </w:tr>
            <w:tr w:rsidR="00E30F01" w:rsidRPr="002B22D5" w14:paraId="4F8A98D5" w14:textId="77777777">
              <w:tc>
                <w:tcPr>
                  <w:tcW w:w="0" w:type="auto"/>
                  <w:tcMar>
                    <w:top w:w="30" w:type="dxa"/>
                    <w:left w:w="0" w:type="dxa"/>
                    <w:bottom w:w="30" w:type="dxa"/>
                    <w:right w:w="0" w:type="dxa"/>
                  </w:tcMar>
                </w:tcPr>
                <w:p w14:paraId="118F6C7A"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46413B3E" w14:textId="77777777" w:rsidR="00E30F01" w:rsidRPr="002B22D5" w:rsidRDefault="000E70FC">
                  <w:r w:rsidRPr="002B22D5">
                    <w:rPr>
                      <w:rFonts w:ascii="Times New Roman" w:eastAsia="Times New Roman" w:hAnsi="Times New Roman" w:cs="Times New Roman"/>
                      <w:color w:val="000000"/>
                      <w:sz w:val="22"/>
                      <w:szCs w:val="22"/>
                    </w:rPr>
                    <w:t>1</w:t>
                  </w:r>
                </w:p>
              </w:tc>
            </w:tr>
          </w:tbl>
          <w:p w14:paraId="1315FF05" w14:textId="77777777" w:rsidR="00E30F01" w:rsidRPr="002B22D5" w:rsidRDefault="00E30F01"/>
        </w:tc>
      </w:tr>
    </w:tbl>
    <w:p w14:paraId="696CA337"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955B410" w14:textId="77777777">
        <w:tc>
          <w:tcPr>
            <w:tcW w:w="5000" w:type="pct"/>
            <w:tcMar>
              <w:top w:w="0" w:type="dxa"/>
              <w:left w:w="0" w:type="dxa"/>
              <w:bottom w:w="0" w:type="dxa"/>
              <w:right w:w="0" w:type="dxa"/>
            </w:tcMar>
            <w:vAlign w:val="center"/>
          </w:tcPr>
          <w:p w14:paraId="07BE7290"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101. ​The usage rules of a programming language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1EC0466C" w14:textId="77777777">
              <w:tc>
                <w:tcPr>
                  <w:tcW w:w="0" w:type="auto"/>
                  <w:tcMar>
                    <w:top w:w="30" w:type="dxa"/>
                    <w:left w:w="0" w:type="dxa"/>
                    <w:bottom w:w="30" w:type="dxa"/>
                    <w:right w:w="0" w:type="dxa"/>
                  </w:tcMar>
                </w:tcPr>
                <w:p w14:paraId="303DC246"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C52C79A" w14:textId="77777777" w:rsidR="00E30F01" w:rsidRPr="002B22D5" w:rsidRDefault="000E70FC">
                  <w:r w:rsidRPr="002B22D5">
                    <w:rPr>
                      <w:rFonts w:ascii="Times New Roman" w:eastAsia="Times New Roman" w:hAnsi="Times New Roman" w:cs="Times New Roman"/>
                      <w:color w:val="000000"/>
                      <w:sz w:val="22"/>
                      <w:szCs w:val="22"/>
                    </w:rPr>
                    <w:t>g</w:t>
                  </w:r>
                </w:p>
              </w:tc>
            </w:tr>
            <w:tr w:rsidR="00E30F01" w:rsidRPr="002B22D5" w14:paraId="2E37646E" w14:textId="77777777">
              <w:tc>
                <w:tcPr>
                  <w:tcW w:w="0" w:type="auto"/>
                  <w:tcMar>
                    <w:top w:w="30" w:type="dxa"/>
                    <w:left w:w="0" w:type="dxa"/>
                    <w:bottom w:w="30" w:type="dxa"/>
                    <w:right w:w="0" w:type="dxa"/>
                  </w:tcMar>
                </w:tcPr>
                <w:p w14:paraId="515A7127"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15B3CFCB" w14:textId="77777777" w:rsidR="00E30F01" w:rsidRPr="002B22D5" w:rsidRDefault="000E70FC">
                  <w:r w:rsidRPr="002B22D5">
                    <w:rPr>
                      <w:rFonts w:ascii="Times New Roman" w:eastAsia="Times New Roman" w:hAnsi="Times New Roman" w:cs="Times New Roman"/>
                      <w:color w:val="000000"/>
                      <w:sz w:val="22"/>
                      <w:szCs w:val="22"/>
                    </w:rPr>
                    <w:t>1</w:t>
                  </w:r>
                </w:p>
              </w:tc>
            </w:tr>
          </w:tbl>
          <w:p w14:paraId="1E14A6F5" w14:textId="77777777" w:rsidR="00E30F01" w:rsidRPr="002B22D5" w:rsidRDefault="00E30F01"/>
        </w:tc>
      </w:tr>
    </w:tbl>
    <w:p w14:paraId="07E97FFD"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C1B32ED" w14:textId="77777777">
        <w:tc>
          <w:tcPr>
            <w:tcW w:w="5000" w:type="pct"/>
            <w:tcMar>
              <w:top w:w="0" w:type="dxa"/>
              <w:left w:w="0" w:type="dxa"/>
              <w:bottom w:w="0" w:type="dxa"/>
              <w:right w:w="0" w:type="dxa"/>
            </w:tcMar>
            <w:vAlign w:val="center"/>
          </w:tcPr>
          <w:p w14:paraId="23DFCCE7"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102. ​A multipurpose language similar to Visual Basic and C#</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343AA766" w14:textId="77777777">
              <w:tc>
                <w:tcPr>
                  <w:tcW w:w="0" w:type="auto"/>
                  <w:tcMar>
                    <w:top w:w="30" w:type="dxa"/>
                    <w:left w:w="0" w:type="dxa"/>
                    <w:bottom w:w="30" w:type="dxa"/>
                    <w:right w:w="0" w:type="dxa"/>
                  </w:tcMar>
                </w:tcPr>
                <w:p w14:paraId="5BC4720A"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A57C559" w14:textId="77777777" w:rsidR="00E30F01" w:rsidRPr="002B22D5" w:rsidRDefault="000E70FC">
                  <w:r w:rsidRPr="002B22D5">
                    <w:rPr>
                      <w:rFonts w:ascii="Times New Roman" w:eastAsia="Times New Roman" w:hAnsi="Times New Roman" w:cs="Times New Roman"/>
                      <w:color w:val="000000"/>
                      <w:sz w:val="22"/>
                      <w:szCs w:val="22"/>
                    </w:rPr>
                    <w:t>j</w:t>
                  </w:r>
                </w:p>
              </w:tc>
            </w:tr>
            <w:tr w:rsidR="00E30F01" w:rsidRPr="002B22D5" w14:paraId="1AF59BB6" w14:textId="77777777">
              <w:tc>
                <w:tcPr>
                  <w:tcW w:w="0" w:type="auto"/>
                  <w:tcMar>
                    <w:top w:w="30" w:type="dxa"/>
                    <w:left w:w="0" w:type="dxa"/>
                    <w:bottom w:w="30" w:type="dxa"/>
                    <w:right w:w="0" w:type="dxa"/>
                  </w:tcMar>
                </w:tcPr>
                <w:p w14:paraId="4934B325"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05C96A09" w14:textId="77777777" w:rsidR="00E30F01" w:rsidRPr="002B22D5" w:rsidRDefault="000E70FC">
                  <w:r w:rsidRPr="002B22D5">
                    <w:rPr>
                      <w:rFonts w:ascii="Times New Roman" w:eastAsia="Times New Roman" w:hAnsi="Times New Roman" w:cs="Times New Roman"/>
                      <w:color w:val="000000"/>
                      <w:sz w:val="22"/>
                      <w:szCs w:val="22"/>
                    </w:rPr>
                    <w:t>1</w:t>
                  </w:r>
                </w:p>
              </w:tc>
            </w:tr>
          </w:tbl>
          <w:p w14:paraId="5B6350AF" w14:textId="77777777" w:rsidR="00E30F01" w:rsidRPr="002B22D5" w:rsidRDefault="00E30F01"/>
        </w:tc>
      </w:tr>
    </w:tbl>
    <w:p w14:paraId="0A7D706A"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5D76796" w14:textId="77777777">
        <w:tc>
          <w:tcPr>
            <w:tcW w:w="5000" w:type="pct"/>
            <w:tcMar>
              <w:top w:w="0" w:type="dxa"/>
              <w:left w:w="0" w:type="dxa"/>
              <w:bottom w:w="0" w:type="dxa"/>
              <w:right w:w="0" w:type="dxa"/>
            </w:tcMar>
            <w:vAlign w:val="center"/>
          </w:tcPr>
          <w:p w14:paraId="094E3C79"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103. ​Available for all developers who need to use it</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0739AFC6" w14:textId="77777777">
              <w:tc>
                <w:tcPr>
                  <w:tcW w:w="0" w:type="auto"/>
                  <w:tcMar>
                    <w:top w:w="30" w:type="dxa"/>
                    <w:left w:w="0" w:type="dxa"/>
                    <w:bottom w:w="30" w:type="dxa"/>
                    <w:right w:w="0" w:type="dxa"/>
                  </w:tcMar>
                </w:tcPr>
                <w:p w14:paraId="197296A5"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5C0A039E" w14:textId="77777777" w:rsidR="00E30F01" w:rsidRPr="002B22D5" w:rsidRDefault="000E70FC">
                  <w:r w:rsidRPr="002B22D5">
                    <w:rPr>
                      <w:rFonts w:ascii="Times New Roman" w:eastAsia="Times New Roman" w:hAnsi="Times New Roman" w:cs="Times New Roman"/>
                      <w:color w:val="000000"/>
                      <w:sz w:val="22"/>
                      <w:szCs w:val="22"/>
                    </w:rPr>
                    <w:t>c</w:t>
                  </w:r>
                </w:p>
              </w:tc>
            </w:tr>
            <w:tr w:rsidR="00E30F01" w:rsidRPr="002B22D5" w14:paraId="49F54A3D" w14:textId="77777777">
              <w:tc>
                <w:tcPr>
                  <w:tcW w:w="0" w:type="auto"/>
                  <w:tcMar>
                    <w:top w:w="30" w:type="dxa"/>
                    <w:left w:w="0" w:type="dxa"/>
                    <w:bottom w:w="30" w:type="dxa"/>
                    <w:right w:w="0" w:type="dxa"/>
                  </w:tcMar>
                </w:tcPr>
                <w:p w14:paraId="4B18FD92"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18C49E30" w14:textId="77777777" w:rsidR="00E30F01" w:rsidRPr="002B22D5" w:rsidRDefault="000E70FC">
                  <w:r w:rsidRPr="002B22D5">
                    <w:rPr>
                      <w:rFonts w:ascii="Times New Roman" w:eastAsia="Times New Roman" w:hAnsi="Times New Roman" w:cs="Times New Roman"/>
                      <w:color w:val="000000"/>
                      <w:sz w:val="22"/>
                      <w:szCs w:val="22"/>
                    </w:rPr>
                    <w:t>1</w:t>
                  </w:r>
                </w:p>
              </w:tc>
            </w:tr>
          </w:tbl>
          <w:p w14:paraId="622DE5D8" w14:textId="77777777" w:rsidR="00E30F01" w:rsidRPr="002B22D5" w:rsidRDefault="00E30F01"/>
        </w:tc>
      </w:tr>
    </w:tbl>
    <w:p w14:paraId="03ADB05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3384E3FD" w14:textId="77777777">
        <w:tc>
          <w:tcPr>
            <w:tcW w:w="5000" w:type="pct"/>
            <w:tcMar>
              <w:top w:w="0" w:type="dxa"/>
              <w:left w:w="0" w:type="dxa"/>
              <w:bottom w:w="0" w:type="dxa"/>
              <w:right w:w="0" w:type="dxa"/>
            </w:tcMar>
            <w:vAlign w:val="center"/>
          </w:tcPr>
          <w:p w14:paraId="39530B6B"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104. Provides tools and processes developers can use to process and run programs</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68A0744B" w14:textId="77777777">
              <w:tc>
                <w:tcPr>
                  <w:tcW w:w="0" w:type="auto"/>
                  <w:tcMar>
                    <w:top w:w="30" w:type="dxa"/>
                    <w:left w:w="0" w:type="dxa"/>
                    <w:bottom w:w="30" w:type="dxa"/>
                    <w:right w:w="0" w:type="dxa"/>
                  </w:tcMar>
                </w:tcPr>
                <w:p w14:paraId="41E9CD7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17CB7B5" w14:textId="77777777" w:rsidR="00E30F01" w:rsidRPr="002B22D5" w:rsidRDefault="000E70FC">
                  <w:r w:rsidRPr="002B22D5">
                    <w:rPr>
                      <w:rFonts w:ascii="Times New Roman" w:eastAsia="Times New Roman" w:hAnsi="Times New Roman" w:cs="Times New Roman"/>
                      <w:color w:val="000000"/>
                      <w:sz w:val="22"/>
                      <w:szCs w:val="22"/>
                    </w:rPr>
                    <w:t>i</w:t>
                  </w:r>
                </w:p>
              </w:tc>
            </w:tr>
            <w:tr w:rsidR="00E30F01" w:rsidRPr="002B22D5" w14:paraId="687D01D5" w14:textId="77777777">
              <w:tc>
                <w:tcPr>
                  <w:tcW w:w="0" w:type="auto"/>
                  <w:tcMar>
                    <w:top w:w="30" w:type="dxa"/>
                    <w:left w:w="0" w:type="dxa"/>
                    <w:bottom w:w="30" w:type="dxa"/>
                    <w:right w:w="0" w:type="dxa"/>
                  </w:tcMar>
                </w:tcPr>
                <w:p w14:paraId="6E9A3D68"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2E32A8A8" w14:textId="77777777" w:rsidR="00E30F01" w:rsidRPr="002B22D5" w:rsidRDefault="000E70FC">
                  <w:r w:rsidRPr="002B22D5">
                    <w:rPr>
                      <w:rFonts w:ascii="Times New Roman" w:eastAsia="Times New Roman" w:hAnsi="Times New Roman" w:cs="Times New Roman"/>
                      <w:color w:val="000000"/>
                      <w:sz w:val="22"/>
                      <w:szCs w:val="22"/>
                    </w:rPr>
                    <w:t>1</w:t>
                  </w:r>
                </w:p>
              </w:tc>
            </w:tr>
          </w:tbl>
          <w:p w14:paraId="1EBC2930" w14:textId="77777777" w:rsidR="00E30F01" w:rsidRPr="002B22D5" w:rsidRDefault="00E30F01"/>
        </w:tc>
      </w:tr>
    </w:tbl>
    <w:p w14:paraId="0C2B3AA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4E67ADB" w14:textId="77777777">
        <w:tc>
          <w:tcPr>
            <w:tcW w:w="5000" w:type="pct"/>
            <w:tcMar>
              <w:top w:w="0" w:type="dxa"/>
              <w:left w:w="0" w:type="dxa"/>
              <w:bottom w:w="0" w:type="dxa"/>
              <w:right w:w="0" w:type="dxa"/>
            </w:tcMar>
            <w:vAlign w:val="center"/>
          </w:tcPr>
          <w:p w14:paraId="7176C98C"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105. ​Provides the tools for a program to examine data that was retrieved from a database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027"/>
              <w:gridCol w:w="110"/>
            </w:tblGrid>
            <w:tr w:rsidR="00E30F01" w:rsidRPr="002B22D5" w14:paraId="25A1AE28" w14:textId="77777777">
              <w:tc>
                <w:tcPr>
                  <w:tcW w:w="0" w:type="auto"/>
                  <w:tcMar>
                    <w:top w:w="30" w:type="dxa"/>
                    <w:left w:w="0" w:type="dxa"/>
                    <w:bottom w:w="30" w:type="dxa"/>
                    <w:right w:w="0" w:type="dxa"/>
                  </w:tcMar>
                </w:tcPr>
                <w:p w14:paraId="751F03B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1DF1126" w14:textId="77777777" w:rsidR="00E30F01" w:rsidRPr="002B22D5" w:rsidRDefault="000E70FC">
                  <w:r w:rsidRPr="002B22D5">
                    <w:rPr>
                      <w:rFonts w:ascii="Times New Roman" w:eastAsia="Times New Roman" w:hAnsi="Times New Roman" w:cs="Times New Roman"/>
                      <w:color w:val="000000"/>
                      <w:sz w:val="22"/>
                      <w:szCs w:val="22"/>
                    </w:rPr>
                    <w:t>f</w:t>
                  </w:r>
                </w:p>
              </w:tc>
            </w:tr>
            <w:tr w:rsidR="00E30F01" w:rsidRPr="002B22D5" w14:paraId="08D9E270" w14:textId="77777777">
              <w:tc>
                <w:tcPr>
                  <w:tcW w:w="0" w:type="auto"/>
                  <w:tcMar>
                    <w:top w:w="30" w:type="dxa"/>
                    <w:left w:w="0" w:type="dxa"/>
                    <w:bottom w:w="30" w:type="dxa"/>
                    <w:right w:w="0" w:type="dxa"/>
                  </w:tcMar>
                </w:tcPr>
                <w:p w14:paraId="46A2F5B8"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74B96EBB" w14:textId="77777777" w:rsidR="00E30F01" w:rsidRPr="002B22D5" w:rsidRDefault="000E70FC">
                  <w:r w:rsidRPr="002B22D5">
                    <w:rPr>
                      <w:rFonts w:ascii="Times New Roman" w:eastAsia="Times New Roman" w:hAnsi="Times New Roman" w:cs="Times New Roman"/>
                      <w:color w:val="000000"/>
                      <w:sz w:val="22"/>
                      <w:szCs w:val="22"/>
                    </w:rPr>
                    <w:t>1</w:t>
                  </w:r>
                </w:p>
              </w:tc>
            </w:tr>
          </w:tbl>
          <w:p w14:paraId="29D0A8BF" w14:textId="77777777" w:rsidR="00E30F01" w:rsidRPr="002B22D5" w:rsidRDefault="00E30F01"/>
        </w:tc>
      </w:tr>
    </w:tbl>
    <w:p w14:paraId="59040ABC"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12B16049" w14:textId="77777777">
        <w:tc>
          <w:tcPr>
            <w:tcW w:w="5000" w:type="pct"/>
            <w:tcMar>
              <w:top w:w="0" w:type="dxa"/>
              <w:left w:w="0" w:type="dxa"/>
              <w:bottom w:w="0" w:type="dxa"/>
              <w:right w:w="0" w:type="dxa"/>
            </w:tcMar>
            <w:vAlign w:val="center"/>
          </w:tcPr>
          <w:p w14:paraId="0B1CACB6"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106. Define data, explain its three forms, and the general steps a computer performs related to data.​</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8984"/>
            </w:tblGrid>
            <w:tr w:rsidR="00E30F01" w:rsidRPr="002B22D5" w14:paraId="731FF8A6" w14:textId="77777777">
              <w:tc>
                <w:tcPr>
                  <w:tcW w:w="0" w:type="auto"/>
                  <w:tcMar>
                    <w:top w:w="30" w:type="dxa"/>
                    <w:left w:w="0" w:type="dxa"/>
                    <w:bottom w:w="30" w:type="dxa"/>
                    <w:right w:w="0" w:type="dxa"/>
                  </w:tcMar>
                </w:tcPr>
                <w:p w14:paraId="661A707F"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1F5AA2B0" w14:textId="501246EB" w:rsidR="00E30F01" w:rsidRPr="002B22D5" w:rsidRDefault="000E70FC">
                  <w:pPr>
                    <w:pStyle w:val="p"/>
                  </w:pPr>
                  <w:r w:rsidRPr="002B22D5">
                    <w:rPr>
                      <w:rFonts w:ascii="Times New Roman" w:eastAsia="Times New Roman" w:hAnsi="Times New Roman" w:cs="Times New Roman"/>
                      <w:color w:val="000000"/>
                      <w:sz w:val="22"/>
                      <w:szCs w:val="22"/>
                    </w:rPr>
                    <w:t xml:space="preserve">Data includes words, numbers, videos, graphics, and sound that programs manipulate, display, and otherwise process. The basic function of many programs is to accept some form of data (sometimes called input data), manipulate the data in some manner (sometimes called processing), and create some form of data </w:t>
                  </w:r>
                  <w:r w:rsidR="003B1B5C" w:rsidRPr="002B22D5">
                    <w:rPr>
                      <w:rFonts w:ascii="Times New Roman" w:eastAsia="Times New Roman" w:hAnsi="Times New Roman" w:cs="Times New Roman"/>
                      <w:color w:val="000000"/>
                      <w:sz w:val="22"/>
                      <w:szCs w:val="22"/>
                    </w:rPr>
                    <w:t xml:space="preserve">that is </w:t>
                  </w:r>
                  <w:r w:rsidRPr="002B22D5">
                    <w:rPr>
                      <w:rFonts w:ascii="Times New Roman" w:eastAsia="Times New Roman" w:hAnsi="Times New Roman" w:cs="Times New Roman"/>
                      <w:color w:val="000000"/>
                      <w:sz w:val="22"/>
                      <w:szCs w:val="22"/>
                    </w:rPr>
                    <w:t>usable by people or other computers (sometimes called output data or information). In short, many computer programs perform the following general steps: accept input data, process the data, and create output data. The data that acts as input to a program, the processing that occurs, and the output that is created var</w:t>
                  </w:r>
                  <w:r w:rsidR="00ED4D61" w:rsidRPr="002B22D5">
                    <w:rPr>
                      <w:rFonts w:ascii="Times New Roman" w:eastAsia="Times New Roman" w:hAnsi="Times New Roman" w:cs="Times New Roman"/>
                      <w:color w:val="000000"/>
                      <w:sz w:val="22"/>
                      <w:szCs w:val="22"/>
                    </w:rPr>
                    <w:t>y</w:t>
                  </w:r>
                  <w:r w:rsidRPr="002B22D5">
                    <w:rPr>
                      <w:rFonts w:ascii="Times New Roman" w:eastAsia="Times New Roman" w:hAnsi="Times New Roman" w:cs="Times New Roman"/>
                      <w:color w:val="000000"/>
                      <w:sz w:val="22"/>
                      <w:szCs w:val="22"/>
                    </w:rPr>
                    <w:t xml:space="preserve"> with the requirements of the program.​</w:t>
                  </w:r>
                </w:p>
              </w:tc>
            </w:tr>
            <w:tr w:rsidR="00E30F01" w:rsidRPr="002B22D5" w14:paraId="1C5CAD17" w14:textId="77777777">
              <w:tc>
                <w:tcPr>
                  <w:tcW w:w="0" w:type="auto"/>
                  <w:tcMar>
                    <w:top w:w="30" w:type="dxa"/>
                    <w:left w:w="0" w:type="dxa"/>
                    <w:bottom w:w="30" w:type="dxa"/>
                    <w:right w:w="0" w:type="dxa"/>
                  </w:tcMar>
                </w:tcPr>
                <w:p w14:paraId="2C92F9C8"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1D8542B4" w14:textId="77777777" w:rsidR="00E30F01" w:rsidRPr="002B22D5" w:rsidRDefault="000E70FC">
                  <w:r w:rsidRPr="002B22D5">
                    <w:rPr>
                      <w:rFonts w:ascii="Times New Roman" w:eastAsia="Times New Roman" w:hAnsi="Times New Roman" w:cs="Times New Roman"/>
                      <w:color w:val="000000"/>
                      <w:sz w:val="22"/>
                      <w:szCs w:val="22"/>
                    </w:rPr>
                    <w:t>1</w:t>
                  </w:r>
                </w:p>
              </w:tc>
            </w:tr>
            <w:tr w:rsidR="00E30F01" w:rsidRPr="002B22D5" w14:paraId="4911EEC4" w14:textId="77777777">
              <w:tc>
                <w:tcPr>
                  <w:tcW w:w="0" w:type="auto"/>
                  <w:tcMar>
                    <w:top w:w="30" w:type="dxa"/>
                    <w:left w:w="0" w:type="dxa"/>
                    <w:bottom w:w="30" w:type="dxa"/>
                    <w:right w:w="0" w:type="dxa"/>
                  </w:tcMar>
                </w:tcPr>
                <w:p w14:paraId="2A68F996"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183BCC1B" w14:textId="6837972F" w:rsidR="00E30F01" w:rsidRPr="002B22D5" w:rsidRDefault="000E70FC">
                  <w:r w:rsidRPr="002B22D5">
                    <w:rPr>
                      <w:rFonts w:ascii="Times New Roman" w:eastAsia="Times New Roman" w:hAnsi="Times New Roman" w:cs="Times New Roman"/>
                      <w:color w:val="000000"/>
                      <w:sz w:val="22"/>
                      <w:szCs w:val="22"/>
                    </w:rPr>
                    <w:t>3</w:t>
                  </w:r>
                </w:p>
              </w:tc>
            </w:tr>
            <w:tr w:rsidR="0041097F" w:rsidRPr="002B22D5" w14:paraId="398400BF" w14:textId="77777777">
              <w:tc>
                <w:tcPr>
                  <w:tcW w:w="0" w:type="auto"/>
                  <w:tcMar>
                    <w:top w:w="30" w:type="dxa"/>
                    <w:left w:w="0" w:type="dxa"/>
                    <w:bottom w:w="30" w:type="dxa"/>
                    <w:right w:w="0" w:type="dxa"/>
                  </w:tcMar>
                </w:tcPr>
                <w:p w14:paraId="5001AF91" w14:textId="68862063" w:rsidR="0041097F"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41097F"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6BB929C3" w14:textId="071EBF9B" w:rsidR="0041097F"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r w:rsidR="00E30F01" w:rsidRPr="002B22D5" w14:paraId="6ABCEA88" w14:textId="77777777">
              <w:tc>
                <w:tcPr>
                  <w:tcW w:w="0" w:type="auto"/>
                  <w:tcMar>
                    <w:top w:w="30" w:type="dxa"/>
                    <w:left w:w="0" w:type="dxa"/>
                    <w:bottom w:w="30" w:type="dxa"/>
                    <w:right w:w="0" w:type="dxa"/>
                  </w:tcMar>
                </w:tcPr>
                <w:p w14:paraId="181D703D"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3C678743" w14:textId="77777777" w:rsidR="00E30F01" w:rsidRPr="002B22D5" w:rsidRDefault="000E70FC">
                  <w:r w:rsidRPr="002B22D5">
                    <w:rPr>
                      <w:rFonts w:ascii="Times New Roman" w:eastAsia="Times New Roman" w:hAnsi="Times New Roman" w:cs="Times New Roman"/>
                      <w:color w:val="000000"/>
                      <w:sz w:val="22"/>
                      <w:szCs w:val="22"/>
                    </w:rPr>
                    <w:t>Essay</w:t>
                  </w:r>
                </w:p>
              </w:tc>
            </w:tr>
            <w:tr w:rsidR="00E30F01" w:rsidRPr="002B22D5" w14:paraId="05286B02" w14:textId="77777777">
              <w:tc>
                <w:tcPr>
                  <w:tcW w:w="0" w:type="auto"/>
                  <w:tcMar>
                    <w:top w:w="30" w:type="dxa"/>
                    <w:left w:w="0" w:type="dxa"/>
                    <w:bottom w:w="30" w:type="dxa"/>
                    <w:right w:w="0" w:type="dxa"/>
                  </w:tcMar>
                </w:tcPr>
                <w:p w14:paraId="6C7E5166" w14:textId="77777777" w:rsidR="00E30F01" w:rsidRPr="002B22D5" w:rsidRDefault="000E70FC">
                  <w:r w:rsidRPr="002B22D5">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14:paraId="4505A8C5" w14:textId="77777777" w:rsidR="00E30F01" w:rsidRPr="002B22D5" w:rsidRDefault="000E70FC">
                  <w:r w:rsidRPr="002B22D5">
                    <w:rPr>
                      <w:rFonts w:ascii="Times New Roman" w:eastAsia="Times New Roman" w:hAnsi="Times New Roman" w:cs="Times New Roman"/>
                      <w:color w:val="000000"/>
                      <w:sz w:val="22"/>
                      <w:szCs w:val="22"/>
                    </w:rPr>
                    <w:t>Critical Thinking</w:t>
                  </w:r>
                </w:p>
              </w:tc>
            </w:tr>
          </w:tbl>
          <w:p w14:paraId="7A9DCC3E" w14:textId="77777777" w:rsidR="00E30F01" w:rsidRPr="002B22D5" w:rsidRDefault="00E30F01"/>
        </w:tc>
      </w:tr>
    </w:tbl>
    <w:p w14:paraId="39C78A71"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ED5FCBD" w14:textId="77777777">
        <w:tc>
          <w:tcPr>
            <w:tcW w:w="5000" w:type="pct"/>
            <w:tcMar>
              <w:top w:w="0" w:type="dxa"/>
              <w:left w:w="0" w:type="dxa"/>
              <w:bottom w:w="0" w:type="dxa"/>
              <w:right w:w="0" w:type="dxa"/>
            </w:tcMar>
            <w:vAlign w:val="center"/>
          </w:tcPr>
          <w:p w14:paraId="3716D430"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107. Define syntax and explain its significance.​</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8984"/>
            </w:tblGrid>
            <w:tr w:rsidR="00E30F01" w:rsidRPr="002B22D5" w14:paraId="33BB049E" w14:textId="77777777">
              <w:tc>
                <w:tcPr>
                  <w:tcW w:w="0" w:type="auto"/>
                  <w:tcMar>
                    <w:top w:w="30" w:type="dxa"/>
                    <w:left w:w="0" w:type="dxa"/>
                    <w:bottom w:w="30" w:type="dxa"/>
                    <w:right w:w="0" w:type="dxa"/>
                  </w:tcMar>
                </w:tcPr>
                <w:p w14:paraId="01D705B1"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3101F905" w14:textId="37AFE2E8" w:rsidR="00E30F01" w:rsidRPr="002B22D5" w:rsidRDefault="000E70FC">
                  <w:pPr>
                    <w:pStyle w:val="p"/>
                  </w:pPr>
                  <w:r w:rsidRPr="002B22D5">
                    <w:rPr>
                      <w:rFonts w:ascii="Times New Roman" w:eastAsia="Times New Roman" w:hAnsi="Times New Roman" w:cs="Times New Roman"/>
                      <w:color w:val="000000"/>
                      <w:sz w:val="22"/>
                      <w:szCs w:val="22"/>
                    </w:rPr>
                    <w:t xml:space="preserve">Each program statement causes the computer to perform one or more operations. When written, these </w:t>
                  </w:r>
                  <w:r w:rsidRPr="002B22D5">
                    <w:rPr>
                      <w:rFonts w:ascii="Times New Roman" w:eastAsia="Times New Roman" w:hAnsi="Times New Roman" w:cs="Times New Roman"/>
                      <w:color w:val="000000"/>
                      <w:sz w:val="22"/>
                      <w:szCs w:val="22"/>
                    </w:rPr>
                    <w:lastRenderedPageBreak/>
                    <w:t xml:space="preserve">instructions must conform to the rules of the Visual Basic </w:t>
                  </w:r>
                  <w:r w:rsidR="006068E8" w:rsidRPr="002B22D5">
                    <w:rPr>
                      <w:rFonts w:ascii="Times New Roman" w:eastAsia="Times New Roman" w:hAnsi="Times New Roman" w:cs="Times New Roman"/>
                      <w:color w:val="000000"/>
                      <w:sz w:val="22"/>
                      <w:szCs w:val="22"/>
                    </w:rPr>
                    <w:t xml:space="preserve">2017 </w:t>
                  </w:r>
                  <w:r w:rsidRPr="002B22D5">
                    <w:rPr>
                      <w:rFonts w:ascii="Times New Roman" w:eastAsia="Times New Roman" w:hAnsi="Times New Roman" w:cs="Times New Roman"/>
                      <w:color w:val="000000"/>
                      <w:sz w:val="22"/>
                      <w:szCs w:val="22"/>
                    </w:rPr>
                    <w:t>language. Coding a program is a precise skill. The developer must follow the syntax, or programming rules, of the programming language precisely. Even a single coding error can cause a program to execute improperly. Therefore, the developer must pay strict attention to coding an error-free program.​</w:t>
                  </w:r>
                </w:p>
              </w:tc>
            </w:tr>
            <w:tr w:rsidR="00E30F01" w:rsidRPr="002B22D5" w14:paraId="753EC624" w14:textId="77777777">
              <w:tc>
                <w:tcPr>
                  <w:tcW w:w="0" w:type="auto"/>
                  <w:tcMar>
                    <w:top w:w="30" w:type="dxa"/>
                    <w:left w:w="0" w:type="dxa"/>
                    <w:bottom w:w="30" w:type="dxa"/>
                    <w:right w:w="0" w:type="dxa"/>
                  </w:tcMar>
                </w:tcPr>
                <w:p w14:paraId="28ACFD0A"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0F7421BB" w14:textId="77777777" w:rsidR="00E30F01" w:rsidRPr="002B22D5" w:rsidRDefault="000E70FC">
                  <w:r w:rsidRPr="002B22D5">
                    <w:rPr>
                      <w:rFonts w:ascii="Times New Roman" w:eastAsia="Times New Roman" w:hAnsi="Times New Roman" w:cs="Times New Roman"/>
                      <w:color w:val="000000"/>
                      <w:sz w:val="22"/>
                      <w:szCs w:val="22"/>
                    </w:rPr>
                    <w:t>1</w:t>
                  </w:r>
                </w:p>
              </w:tc>
            </w:tr>
            <w:tr w:rsidR="00E30F01" w:rsidRPr="002B22D5" w14:paraId="180D9E3C" w14:textId="77777777">
              <w:tc>
                <w:tcPr>
                  <w:tcW w:w="0" w:type="auto"/>
                  <w:tcMar>
                    <w:top w:w="30" w:type="dxa"/>
                    <w:left w:w="0" w:type="dxa"/>
                    <w:bottom w:w="30" w:type="dxa"/>
                    <w:right w:w="0" w:type="dxa"/>
                  </w:tcMar>
                </w:tcPr>
                <w:p w14:paraId="044450A9"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4BD7275B" w14:textId="71A0A948" w:rsidR="00E30F01" w:rsidRPr="002B22D5" w:rsidRDefault="003B1B5C">
                  <w:r w:rsidRPr="002B22D5">
                    <w:rPr>
                      <w:rFonts w:ascii="Times New Roman" w:eastAsia="Times New Roman" w:hAnsi="Times New Roman" w:cs="Times New Roman"/>
                      <w:color w:val="000000"/>
                      <w:sz w:val="22"/>
                      <w:szCs w:val="22"/>
                    </w:rPr>
                    <w:t>12</w:t>
                  </w:r>
                </w:p>
              </w:tc>
            </w:tr>
            <w:tr w:rsidR="0041097F" w:rsidRPr="002B22D5" w14:paraId="7ABAC8EF" w14:textId="77777777">
              <w:tc>
                <w:tcPr>
                  <w:tcW w:w="0" w:type="auto"/>
                  <w:tcMar>
                    <w:top w:w="30" w:type="dxa"/>
                    <w:left w:w="0" w:type="dxa"/>
                    <w:bottom w:w="30" w:type="dxa"/>
                    <w:right w:w="0" w:type="dxa"/>
                  </w:tcMar>
                </w:tcPr>
                <w:p w14:paraId="5D7C24E8" w14:textId="3FEC9D92" w:rsidR="0041097F"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41097F"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7EA0D290" w14:textId="36F554E3" w:rsidR="0041097F" w:rsidRPr="002B22D5" w:rsidRDefault="003B1B5C">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r w:rsidR="00E30F01" w:rsidRPr="002B22D5" w14:paraId="08E5C38C" w14:textId="77777777">
              <w:tc>
                <w:tcPr>
                  <w:tcW w:w="0" w:type="auto"/>
                  <w:tcMar>
                    <w:top w:w="30" w:type="dxa"/>
                    <w:left w:w="0" w:type="dxa"/>
                    <w:bottom w:w="30" w:type="dxa"/>
                    <w:right w:w="0" w:type="dxa"/>
                  </w:tcMar>
                </w:tcPr>
                <w:p w14:paraId="6ABB64F2"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321C75F3" w14:textId="77777777" w:rsidR="00E30F01" w:rsidRPr="002B22D5" w:rsidRDefault="000E70FC">
                  <w:r w:rsidRPr="002B22D5">
                    <w:rPr>
                      <w:rFonts w:ascii="Times New Roman" w:eastAsia="Times New Roman" w:hAnsi="Times New Roman" w:cs="Times New Roman"/>
                      <w:color w:val="000000"/>
                      <w:sz w:val="22"/>
                      <w:szCs w:val="22"/>
                    </w:rPr>
                    <w:t>Essay</w:t>
                  </w:r>
                </w:p>
              </w:tc>
            </w:tr>
            <w:tr w:rsidR="00E30F01" w:rsidRPr="002B22D5" w14:paraId="1F20F0EE" w14:textId="77777777">
              <w:tc>
                <w:tcPr>
                  <w:tcW w:w="0" w:type="auto"/>
                  <w:tcMar>
                    <w:top w:w="30" w:type="dxa"/>
                    <w:left w:w="0" w:type="dxa"/>
                    <w:bottom w:w="30" w:type="dxa"/>
                    <w:right w:w="0" w:type="dxa"/>
                  </w:tcMar>
                </w:tcPr>
                <w:p w14:paraId="718B8449" w14:textId="77777777" w:rsidR="00E30F01" w:rsidRPr="002B22D5" w:rsidRDefault="000E70FC">
                  <w:r w:rsidRPr="002B22D5">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14:paraId="105EC7BA" w14:textId="77777777" w:rsidR="00E30F01" w:rsidRPr="002B22D5" w:rsidRDefault="000E70FC">
                  <w:r w:rsidRPr="002B22D5">
                    <w:rPr>
                      <w:rFonts w:ascii="Times New Roman" w:eastAsia="Times New Roman" w:hAnsi="Times New Roman" w:cs="Times New Roman"/>
                      <w:color w:val="000000"/>
                      <w:sz w:val="22"/>
                      <w:szCs w:val="22"/>
                    </w:rPr>
                    <w:t>Critical Thinking</w:t>
                  </w:r>
                </w:p>
              </w:tc>
            </w:tr>
          </w:tbl>
          <w:p w14:paraId="4DC7A371" w14:textId="77777777" w:rsidR="00E30F01" w:rsidRPr="002B22D5" w:rsidRDefault="00E30F01"/>
        </w:tc>
      </w:tr>
    </w:tbl>
    <w:p w14:paraId="724DE4EE"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6F99F913" w14:textId="77777777">
        <w:tc>
          <w:tcPr>
            <w:tcW w:w="5000" w:type="pct"/>
            <w:tcMar>
              <w:top w:w="0" w:type="dxa"/>
              <w:left w:w="0" w:type="dxa"/>
              <w:bottom w:w="0" w:type="dxa"/>
              <w:right w:w="0" w:type="dxa"/>
            </w:tcMar>
            <w:vAlign w:val="center"/>
          </w:tcPr>
          <w:p w14:paraId="31546B7C" w14:textId="3B8B288A"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108. Discuss at least four of the elements found in the Visual Studio </w:t>
            </w:r>
            <w:r w:rsidR="006068E8" w:rsidRPr="002B22D5">
              <w:rPr>
                <w:rFonts w:ascii="Times New Roman" w:eastAsia="Times New Roman" w:hAnsi="Times New Roman" w:cs="Times New Roman"/>
                <w:color w:val="000000"/>
                <w:sz w:val="22"/>
                <w:szCs w:val="22"/>
              </w:rPr>
              <w:t xml:space="preserve">2017 </w:t>
            </w:r>
            <w:r w:rsidRPr="002B22D5">
              <w:rPr>
                <w:rFonts w:ascii="Times New Roman" w:eastAsia="Times New Roman" w:hAnsi="Times New Roman" w:cs="Times New Roman"/>
                <w:color w:val="000000"/>
                <w:sz w:val="22"/>
                <w:szCs w:val="22"/>
              </w:rPr>
              <w:t>window.​</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8984"/>
            </w:tblGrid>
            <w:tr w:rsidR="00E30F01" w:rsidRPr="002B22D5" w14:paraId="48FBB760" w14:textId="77777777">
              <w:tc>
                <w:tcPr>
                  <w:tcW w:w="0" w:type="auto"/>
                  <w:tcMar>
                    <w:top w:w="30" w:type="dxa"/>
                    <w:left w:w="0" w:type="dxa"/>
                    <w:bottom w:w="30" w:type="dxa"/>
                    <w:right w:w="0" w:type="dxa"/>
                  </w:tcMar>
                </w:tcPr>
                <w:p w14:paraId="0EAC329E"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F1E7E35" w14:textId="77777777" w:rsidR="00E30F01" w:rsidRPr="002B22D5" w:rsidRDefault="000E70FC">
                  <w:pPr>
                    <w:pStyle w:val="p"/>
                  </w:pPr>
                  <w:r w:rsidRPr="002B22D5">
                    <w:rPr>
                      <w:rFonts w:ascii="Times New Roman" w:eastAsia="Times New Roman" w:hAnsi="Times New Roman" w:cs="Times New Roman"/>
                      <w:color w:val="000000"/>
                      <w:sz w:val="22"/>
                      <w:szCs w:val="22"/>
                    </w:rPr>
                    <w:t>The title bar identifies the window and the application open in the window.</w:t>
                  </w:r>
                </w:p>
                <w:p w14:paraId="4FDCBAE7" w14:textId="77777777" w:rsidR="00E30F01" w:rsidRPr="002B22D5" w:rsidRDefault="000E70FC">
                  <w:pPr>
                    <w:pStyle w:val="p"/>
                  </w:pPr>
                  <w:r w:rsidRPr="002B22D5">
                    <w:rPr>
                      <w:rFonts w:ascii="Times New Roman" w:eastAsia="Times New Roman" w:hAnsi="Times New Roman" w:cs="Times New Roman"/>
                      <w:color w:val="000000"/>
                      <w:sz w:val="22"/>
                      <w:szCs w:val="22"/>
                    </w:rPr>
                    <w:t>​</w:t>
                  </w:r>
                </w:p>
                <w:p w14:paraId="61FB0F4D" w14:textId="649F19DC" w:rsidR="00E30F01" w:rsidRPr="002B22D5" w:rsidRDefault="000E70FC">
                  <w:pPr>
                    <w:pStyle w:val="p"/>
                  </w:pPr>
                  <w:r w:rsidRPr="002B22D5">
                    <w:rPr>
                      <w:rFonts w:ascii="Times New Roman" w:eastAsia="Times New Roman" w:hAnsi="Times New Roman" w:cs="Times New Roman"/>
                      <w:color w:val="000000"/>
                      <w:sz w:val="22"/>
                      <w:szCs w:val="22"/>
                    </w:rPr>
                    <w:t xml:space="preserve">The menu bar displays the Visual Studio </w:t>
                  </w:r>
                  <w:r w:rsidR="006068E8" w:rsidRPr="002B22D5">
                    <w:rPr>
                      <w:rFonts w:ascii="Times New Roman" w:eastAsia="Times New Roman" w:hAnsi="Times New Roman" w:cs="Times New Roman"/>
                      <w:color w:val="000000"/>
                      <w:sz w:val="22"/>
                      <w:szCs w:val="22"/>
                    </w:rPr>
                    <w:t xml:space="preserve">2017 </w:t>
                  </w:r>
                  <w:r w:rsidRPr="002B22D5">
                    <w:rPr>
                      <w:rFonts w:ascii="Times New Roman" w:eastAsia="Times New Roman" w:hAnsi="Times New Roman" w:cs="Times New Roman"/>
                      <w:color w:val="000000"/>
                      <w:sz w:val="22"/>
                      <w:szCs w:val="22"/>
                    </w:rPr>
                    <w:t>menu names. The menus contain lists of commands that allow you to create, edit, save, print, test, and run a Visual Basic program, and to perform other functions that are critical to the development of Visual Basic programs.</w:t>
                  </w:r>
                </w:p>
                <w:p w14:paraId="7786DF93" w14:textId="77777777" w:rsidR="00E30F01" w:rsidRPr="002B22D5" w:rsidRDefault="000E70FC">
                  <w:pPr>
                    <w:pStyle w:val="p"/>
                  </w:pPr>
                  <w:r w:rsidRPr="002B22D5">
                    <w:rPr>
                      <w:rFonts w:ascii="Times New Roman" w:eastAsia="Times New Roman" w:hAnsi="Times New Roman" w:cs="Times New Roman"/>
                      <w:color w:val="000000"/>
                      <w:sz w:val="22"/>
                      <w:szCs w:val="22"/>
                    </w:rPr>
                    <w:t>​</w:t>
                  </w:r>
                </w:p>
                <w:p w14:paraId="0C3C0C1B" w14:textId="75EFC72F" w:rsidR="00E30F01" w:rsidRPr="002B22D5" w:rsidRDefault="000E70FC">
                  <w:pPr>
                    <w:pStyle w:val="p"/>
                  </w:pPr>
                  <w:r w:rsidRPr="002B22D5">
                    <w:rPr>
                      <w:rFonts w:ascii="Times New Roman" w:eastAsia="Times New Roman" w:hAnsi="Times New Roman" w:cs="Times New Roman"/>
                      <w:color w:val="000000"/>
                      <w:sz w:val="22"/>
                      <w:szCs w:val="22"/>
                    </w:rPr>
                    <w:t>The Standard toolbar contains buttons that execute frequently used commands such as Open Project,</w:t>
                  </w:r>
                  <w:r w:rsidR="00FB3014" w:rsidRPr="002B22D5">
                    <w:rPr>
                      <w:rFonts w:ascii="Times New Roman" w:eastAsia="Times New Roman" w:hAnsi="Times New Roman" w:cs="Times New Roman"/>
                      <w:color w:val="000000"/>
                      <w:sz w:val="22"/>
                      <w:szCs w:val="22"/>
                    </w:rPr>
                    <w:t xml:space="preserve"> New Project,</w:t>
                  </w:r>
                  <w:r w:rsidRPr="002B22D5">
                    <w:rPr>
                      <w:rFonts w:ascii="Times New Roman" w:eastAsia="Times New Roman" w:hAnsi="Times New Roman" w:cs="Times New Roman"/>
                      <w:color w:val="000000"/>
                      <w:sz w:val="22"/>
                      <w:szCs w:val="22"/>
                    </w:rPr>
                    <w:t xml:space="preserve"> Save, Cut, Copy, Paste, and Undo.</w:t>
                  </w:r>
                </w:p>
                <w:p w14:paraId="76A92B77" w14:textId="77777777" w:rsidR="00E30F01" w:rsidRPr="002B22D5" w:rsidRDefault="000E70FC">
                  <w:pPr>
                    <w:pStyle w:val="p"/>
                  </w:pPr>
                  <w:r w:rsidRPr="002B22D5">
                    <w:rPr>
                      <w:rFonts w:ascii="Times New Roman" w:eastAsia="Times New Roman" w:hAnsi="Times New Roman" w:cs="Times New Roman"/>
                      <w:color w:val="000000"/>
                      <w:sz w:val="22"/>
                      <w:szCs w:val="22"/>
                    </w:rPr>
                    <w:t>​</w:t>
                  </w:r>
                </w:p>
                <w:p w14:paraId="52F57542" w14:textId="77777777" w:rsidR="00E30F01" w:rsidRPr="002B22D5" w:rsidRDefault="000E70FC">
                  <w:pPr>
                    <w:pStyle w:val="p"/>
                  </w:pPr>
                  <w:r w:rsidRPr="002B22D5">
                    <w:rPr>
                      <w:rFonts w:ascii="Times New Roman" w:eastAsia="Times New Roman" w:hAnsi="Times New Roman" w:cs="Times New Roman"/>
                      <w:color w:val="000000"/>
                      <w:sz w:val="22"/>
                      <w:szCs w:val="22"/>
                    </w:rPr>
                    <w:t>The Toolbox contains .NET components that you can use to develop the GUI for the program.</w:t>
                  </w:r>
                </w:p>
                <w:p w14:paraId="2DA036BA" w14:textId="77777777" w:rsidR="00E30F01" w:rsidRPr="002B22D5" w:rsidRDefault="000E70FC">
                  <w:pPr>
                    <w:pStyle w:val="p"/>
                  </w:pPr>
                  <w:r w:rsidRPr="002B22D5">
                    <w:rPr>
                      <w:rFonts w:ascii="Times New Roman" w:eastAsia="Times New Roman" w:hAnsi="Times New Roman" w:cs="Times New Roman"/>
                      <w:color w:val="000000"/>
                      <w:sz w:val="22"/>
                      <w:szCs w:val="22"/>
                    </w:rPr>
                    <w:t>​</w:t>
                  </w:r>
                </w:p>
                <w:p w14:paraId="76603790" w14:textId="46B0040F" w:rsidR="00E30F01" w:rsidRPr="002B22D5" w:rsidRDefault="000E70FC">
                  <w:pPr>
                    <w:pStyle w:val="p"/>
                  </w:pPr>
                  <w:r w:rsidRPr="002B22D5">
                    <w:rPr>
                      <w:rFonts w:ascii="Times New Roman" w:eastAsia="Times New Roman" w:hAnsi="Times New Roman" w:cs="Times New Roman"/>
                      <w:color w:val="000000"/>
                      <w:sz w:val="22"/>
                      <w:szCs w:val="22"/>
                    </w:rPr>
                    <w:t xml:space="preserve">The main work area </w:t>
                  </w:r>
                  <w:r w:rsidR="00FB3014" w:rsidRPr="002B22D5">
                    <w:rPr>
                      <w:rFonts w:ascii="Times New Roman" w:eastAsia="Times New Roman" w:hAnsi="Times New Roman" w:cs="Times New Roman"/>
                      <w:color w:val="000000"/>
                      <w:sz w:val="22"/>
                      <w:szCs w:val="22"/>
                    </w:rPr>
                    <w:t>contains the item you are currently developing</w:t>
                  </w:r>
                  <w:r w:rsidRPr="002B22D5">
                    <w:rPr>
                      <w:rFonts w:ascii="Times New Roman" w:eastAsia="Times New Roman" w:hAnsi="Times New Roman" w:cs="Times New Roman"/>
                      <w:color w:val="000000"/>
                      <w:sz w:val="22"/>
                      <w:szCs w:val="22"/>
                    </w:rPr>
                    <w:t>.</w:t>
                  </w:r>
                </w:p>
                <w:p w14:paraId="64407FC7" w14:textId="77777777" w:rsidR="00E30F01" w:rsidRPr="002B22D5" w:rsidRDefault="000E70FC">
                  <w:pPr>
                    <w:pStyle w:val="p"/>
                  </w:pPr>
                  <w:r w:rsidRPr="002B22D5">
                    <w:rPr>
                      <w:rFonts w:ascii="Times New Roman" w:eastAsia="Times New Roman" w:hAnsi="Times New Roman" w:cs="Times New Roman"/>
                      <w:color w:val="000000"/>
                      <w:sz w:val="22"/>
                      <w:szCs w:val="22"/>
                    </w:rPr>
                    <w:t>​</w:t>
                  </w:r>
                </w:p>
                <w:p w14:paraId="1972E7DC" w14:textId="3D511A2D" w:rsidR="00E30F01" w:rsidRPr="002B22D5" w:rsidRDefault="000E70FC">
                  <w:pPr>
                    <w:pStyle w:val="p"/>
                  </w:pPr>
                  <w:r w:rsidRPr="002B22D5">
                    <w:rPr>
                      <w:rFonts w:ascii="Times New Roman" w:eastAsia="Times New Roman" w:hAnsi="Times New Roman" w:cs="Times New Roman"/>
                      <w:color w:val="000000"/>
                      <w:sz w:val="22"/>
                      <w:szCs w:val="22"/>
                    </w:rPr>
                    <w:t xml:space="preserve">The Solution Explorer window displays the elements of the Visual Basic solution, which is the name </w:t>
                  </w:r>
                  <w:r w:rsidR="00FB3014" w:rsidRPr="002B22D5">
                    <w:rPr>
                      <w:rFonts w:ascii="Times New Roman" w:eastAsia="Times New Roman" w:hAnsi="Times New Roman" w:cs="Times New Roman"/>
                      <w:color w:val="000000"/>
                      <w:sz w:val="22"/>
                      <w:szCs w:val="22"/>
                    </w:rPr>
                    <w:t>for</w:t>
                  </w:r>
                  <w:r w:rsidRPr="002B22D5">
                    <w:rPr>
                      <w:rFonts w:ascii="Times New Roman" w:eastAsia="Times New Roman" w:hAnsi="Times New Roman" w:cs="Times New Roman"/>
                      <w:color w:val="000000"/>
                      <w:sz w:val="22"/>
                      <w:szCs w:val="22"/>
                    </w:rPr>
                    <w:t xml:space="preserve"> the Visual Basic program and other items generated by Visual Studio </w:t>
                  </w:r>
                  <w:r w:rsidR="00FB3014" w:rsidRPr="002B22D5">
                    <w:rPr>
                      <w:rFonts w:ascii="Times New Roman" w:eastAsia="Times New Roman" w:hAnsi="Times New Roman" w:cs="Times New Roman"/>
                      <w:color w:val="000000"/>
                      <w:sz w:val="22"/>
                      <w:szCs w:val="22"/>
                    </w:rPr>
                    <w:t xml:space="preserve">to help </w:t>
                  </w:r>
                  <w:r w:rsidRPr="002B22D5">
                    <w:rPr>
                      <w:rFonts w:ascii="Times New Roman" w:eastAsia="Times New Roman" w:hAnsi="Times New Roman" w:cs="Times New Roman"/>
                      <w:color w:val="000000"/>
                      <w:sz w:val="22"/>
                      <w:szCs w:val="22"/>
                    </w:rPr>
                    <w:t>the program execute properly.</w:t>
                  </w:r>
                </w:p>
                <w:p w14:paraId="6835B258" w14:textId="77777777" w:rsidR="00E30F01" w:rsidRPr="002B22D5" w:rsidRDefault="000E70FC">
                  <w:pPr>
                    <w:pStyle w:val="p"/>
                  </w:pPr>
                  <w:r w:rsidRPr="002B22D5">
                    <w:rPr>
                      <w:rFonts w:ascii="Times New Roman" w:eastAsia="Times New Roman" w:hAnsi="Times New Roman" w:cs="Times New Roman"/>
                      <w:color w:val="000000"/>
                      <w:sz w:val="22"/>
                      <w:szCs w:val="22"/>
                    </w:rPr>
                    <w:t>​</w:t>
                  </w:r>
                </w:p>
                <w:p w14:paraId="6F07C87C" w14:textId="6B65FBF3" w:rsidR="00E30F01" w:rsidRPr="002B22D5" w:rsidRDefault="000E70FC">
                  <w:pPr>
                    <w:pStyle w:val="p"/>
                  </w:pPr>
                  <w:r w:rsidRPr="002B22D5">
                    <w:rPr>
                      <w:rFonts w:ascii="Times New Roman" w:eastAsia="Times New Roman" w:hAnsi="Times New Roman" w:cs="Times New Roman"/>
                      <w:color w:val="000000"/>
                      <w:sz w:val="22"/>
                      <w:szCs w:val="22"/>
                    </w:rPr>
                    <w:t>An item that is a visible part of a GUI is called an object, or control. Each object in a Visual Basic program has a set of characteristics called the properties of the object. These properties can be set in the Properties window within Visual Studio.</w:t>
                  </w:r>
                </w:p>
                <w:p w14:paraId="18A33A2E" w14:textId="77777777" w:rsidR="00E30F01" w:rsidRPr="002B22D5" w:rsidRDefault="000E70FC">
                  <w:pPr>
                    <w:pStyle w:val="p"/>
                  </w:pPr>
                  <w:r w:rsidRPr="002B22D5">
                    <w:rPr>
                      <w:rFonts w:ascii="Times New Roman" w:eastAsia="Times New Roman" w:hAnsi="Times New Roman" w:cs="Times New Roman"/>
                      <w:color w:val="000000"/>
                      <w:sz w:val="22"/>
                      <w:szCs w:val="22"/>
                    </w:rPr>
                    <w:t>​</w:t>
                  </w:r>
                </w:p>
              </w:tc>
            </w:tr>
            <w:tr w:rsidR="00E30F01" w:rsidRPr="002B22D5" w14:paraId="2A14324D" w14:textId="77777777">
              <w:tc>
                <w:tcPr>
                  <w:tcW w:w="0" w:type="auto"/>
                  <w:tcMar>
                    <w:top w:w="30" w:type="dxa"/>
                    <w:left w:w="0" w:type="dxa"/>
                    <w:bottom w:w="30" w:type="dxa"/>
                    <w:right w:w="0" w:type="dxa"/>
                  </w:tcMar>
                </w:tcPr>
                <w:p w14:paraId="7BB6AE58"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2A4B6952" w14:textId="77777777" w:rsidR="00E30F01" w:rsidRPr="002B22D5" w:rsidRDefault="000E70FC">
                  <w:r w:rsidRPr="002B22D5">
                    <w:rPr>
                      <w:rFonts w:ascii="Times New Roman" w:eastAsia="Times New Roman" w:hAnsi="Times New Roman" w:cs="Times New Roman"/>
                      <w:color w:val="000000"/>
                      <w:sz w:val="22"/>
                      <w:szCs w:val="22"/>
                    </w:rPr>
                    <w:t>1</w:t>
                  </w:r>
                </w:p>
              </w:tc>
            </w:tr>
            <w:tr w:rsidR="00E30F01" w:rsidRPr="002B22D5" w14:paraId="132E1253" w14:textId="77777777">
              <w:tc>
                <w:tcPr>
                  <w:tcW w:w="0" w:type="auto"/>
                  <w:tcMar>
                    <w:top w:w="30" w:type="dxa"/>
                    <w:left w:w="0" w:type="dxa"/>
                    <w:bottom w:w="30" w:type="dxa"/>
                    <w:right w:w="0" w:type="dxa"/>
                  </w:tcMar>
                </w:tcPr>
                <w:p w14:paraId="63DA80B3"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50882CDE" w14:textId="427F7DAE" w:rsidR="00E30F01" w:rsidRPr="002B22D5" w:rsidRDefault="00FB3014">
                  <w:r w:rsidRPr="002B22D5">
                    <w:rPr>
                      <w:rFonts w:ascii="Times New Roman" w:eastAsia="Times New Roman" w:hAnsi="Times New Roman" w:cs="Times New Roman"/>
                      <w:color w:val="000000"/>
                      <w:sz w:val="22"/>
                      <w:szCs w:val="22"/>
                    </w:rPr>
                    <w:t>13-14</w:t>
                  </w:r>
                </w:p>
              </w:tc>
            </w:tr>
            <w:tr w:rsidR="0041097F" w:rsidRPr="002B22D5" w14:paraId="044E41F2" w14:textId="77777777">
              <w:tc>
                <w:tcPr>
                  <w:tcW w:w="0" w:type="auto"/>
                  <w:tcMar>
                    <w:top w:w="30" w:type="dxa"/>
                    <w:left w:w="0" w:type="dxa"/>
                    <w:bottom w:w="30" w:type="dxa"/>
                    <w:right w:w="0" w:type="dxa"/>
                  </w:tcMar>
                </w:tcPr>
                <w:p w14:paraId="6981AD2D" w14:textId="1B4A5E5B" w:rsidR="0041097F"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41097F"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EDD8BF0" w14:textId="36BB186C" w:rsidR="0041097F" w:rsidRPr="002B22D5" w:rsidRDefault="00FB3014">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Visual Basic 2017 and Visual Studio 2017</w:t>
                  </w:r>
                </w:p>
              </w:tc>
            </w:tr>
            <w:tr w:rsidR="00E30F01" w:rsidRPr="002B22D5" w14:paraId="77F45D9D" w14:textId="77777777">
              <w:tc>
                <w:tcPr>
                  <w:tcW w:w="0" w:type="auto"/>
                  <w:tcMar>
                    <w:top w:w="30" w:type="dxa"/>
                    <w:left w:w="0" w:type="dxa"/>
                    <w:bottom w:w="30" w:type="dxa"/>
                    <w:right w:w="0" w:type="dxa"/>
                  </w:tcMar>
                </w:tcPr>
                <w:p w14:paraId="49448687"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64E9C9EC" w14:textId="77777777" w:rsidR="00E30F01" w:rsidRPr="002B22D5" w:rsidRDefault="000E70FC">
                  <w:r w:rsidRPr="002B22D5">
                    <w:rPr>
                      <w:rFonts w:ascii="Times New Roman" w:eastAsia="Times New Roman" w:hAnsi="Times New Roman" w:cs="Times New Roman"/>
                      <w:color w:val="000000"/>
                      <w:sz w:val="22"/>
                      <w:szCs w:val="22"/>
                    </w:rPr>
                    <w:t>Essay</w:t>
                  </w:r>
                </w:p>
              </w:tc>
            </w:tr>
            <w:tr w:rsidR="00E30F01" w:rsidRPr="002B22D5" w14:paraId="7CE74BD5" w14:textId="77777777">
              <w:tc>
                <w:tcPr>
                  <w:tcW w:w="0" w:type="auto"/>
                  <w:tcMar>
                    <w:top w:w="30" w:type="dxa"/>
                    <w:left w:w="0" w:type="dxa"/>
                    <w:bottom w:w="30" w:type="dxa"/>
                    <w:right w:w="0" w:type="dxa"/>
                  </w:tcMar>
                </w:tcPr>
                <w:p w14:paraId="74B84C0A" w14:textId="77777777" w:rsidR="00E30F01" w:rsidRPr="002B22D5" w:rsidRDefault="000E70FC">
                  <w:r w:rsidRPr="002B22D5">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14:paraId="5D4A0D26" w14:textId="77777777" w:rsidR="00E30F01" w:rsidRPr="002B22D5" w:rsidRDefault="000E70FC">
                  <w:r w:rsidRPr="002B22D5">
                    <w:rPr>
                      <w:rFonts w:ascii="Times New Roman" w:eastAsia="Times New Roman" w:hAnsi="Times New Roman" w:cs="Times New Roman"/>
                      <w:color w:val="000000"/>
                      <w:sz w:val="22"/>
                      <w:szCs w:val="22"/>
                    </w:rPr>
                    <w:t>Critical Thinking</w:t>
                  </w:r>
                </w:p>
              </w:tc>
            </w:tr>
          </w:tbl>
          <w:p w14:paraId="50553333" w14:textId="77777777" w:rsidR="00E30F01" w:rsidRPr="002B22D5" w:rsidRDefault="00E30F01"/>
        </w:tc>
      </w:tr>
    </w:tbl>
    <w:p w14:paraId="00F54E0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D7E692B" w14:textId="77777777">
        <w:tc>
          <w:tcPr>
            <w:tcW w:w="5000" w:type="pct"/>
            <w:tcMar>
              <w:top w:w="0" w:type="dxa"/>
              <w:left w:w="0" w:type="dxa"/>
              <w:bottom w:w="0" w:type="dxa"/>
              <w:right w:w="0" w:type="dxa"/>
            </w:tcMar>
            <w:vAlign w:val="center"/>
          </w:tcPr>
          <w:p w14:paraId="5DBF53C2" w14:textId="77777777" w:rsidR="00E30F01" w:rsidRPr="002B22D5" w:rsidRDefault="000E70FC">
            <w:pPr>
              <w:pStyle w:val="p"/>
              <w:shd w:val="clear" w:color="auto" w:fill="FFFFFF"/>
            </w:pPr>
            <w:r w:rsidRPr="002B22D5">
              <w:rPr>
                <w:rFonts w:ascii="Times New Roman" w:eastAsia="Times New Roman" w:hAnsi="Times New Roman" w:cs="Times New Roman"/>
                <w:b/>
                <w:bCs/>
                <w:color w:val="000000"/>
                <w:sz w:val="22"/>
                <w:szCs w:val="22"/>
              </w:rPr>
              <w:t>Case 1-1</w:t>
            </w:r>
            <w:r w:rsidRPr="002B22D5">
              <w:rPr>
                <w:rFonts w:ascii="Times New Roman" w:eastAsia="Times New Roman" w:hAnsi="Times New Roman" w:cs="Times New Roman"/>
                <w:color w:val="000000"/>
                <w:sz w:val="22"/>
                <w:szCs w:val="22"/>
              </w:rPr>
              <w:t> </w:t>
            </w:r>
          </w:p>
          <w:p w14:paraId="0FFD24EE" w14:textId="5A0D6803"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​As you prepare to bring one of the interns in your software development company to speed </w:t>
            </w:r>
            <w:r w:rsidR="00ED4D61" w:rsidRPr="002B22D5">
              <w:rPr>
                <w:rFonts w:ascii="Times New Roman" w:eastAsia="Times New Roman" w:hAnsi="Times New Roman" w:cs="Times New Roman"/>
                <w:color w:val="000000"/>
                <w:sz w:val="22"/>
                <w:szCs w:val="22"/>
              </w:rPr>
              <w:t xml:space="preserve">up </w:t>
            </w:r>
            <w:r w:rsidRPr="002B22D5">
              <w:rPr>
                <w:rFonts w:ascii="Times New Roman" w:eastAsia="Times New Roman" w:hAnsi="Times New Roman" w:cs="Times New Roman"/>
                <w:color w:val="000000"/>
                <w:sz w:val="22"/>
                <w:szCs w:val="22"/>
              </w:rPr>
              <w:t>the project on which you are working, you decide to create some illustrations of your programming to make certain key concepts clear to the intern.</w:t>
            </w:r>
          </w:p>
        </w:tc>
      </w:tr>
    </w:tbl>
    <w:p w14:paraId="759584FD" w14:textId="77777777" w:rsidR="00E30F01" w:rsidRPr="002B22D5" w:rsidRDefault="00E30F01">
      <w:pPr>
        <w:shd w:val="clear" w:color="auto" w:fill="FFFFFF"/>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36CBBAF6" w14:textId="77777777">
        <w:tc>
          <w:tcPr>
            <w:tcW w:w="5000" w:type="pct"/>
            <w:tcMar>
              <w:top w:w="0" w:type="dxa"/>
              <w:left w:w="0" w:type="dxa"/>
              <w:bottom w:w="0" w:type="dxa"/>
              <w:right w:w="0" w:type="dxa"/>
            </w:tcMar>
            <w:vAlign w:val="center"/>
          </w:tcPr>
          <w:p w14:paraId="041BCD2F" w14:textId="4F5C17C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 xml:space="preserve">109. Which of the following </w:t>
            </w:r>
            <w:r w:rsidR="003A22B2" w:rsidRPr="002B22D5">
              <w:rPr>
                <w:rFonts w:ascii="Times New Roman" w:eastAsia="Times New Roman" w:hAnsi="Times New Roman" w:cs="Times New Roman"/>
                <w:color w:val="000000"/>
                <w:sz w:val="22"/>
                <w:szCs w:val="22"/>
              </w:rPr>
              <w:t xml:space="preserve">do you show your intern as </w:t>
            </w:r>
            <w:r w:rsidRPr="002B22D5">
              <w:rPr>
                <w:rFonts w:ascii="Times New Roman" w:eastAsia="Times New Roman" w:hAnsi="Times New Roman" w:cs="Times New Roman"/>
                <w:color w:val="000000"/>
                <w:sz w:val="22"/>
                <w:szCs w:val="22"/>
              </w:rPr>
              <w:t>an example of an event that a user might perform in the application you are creating?​</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2716"/>
            </w:tblGrid>
            <w:tr w:rsidR="00E30F01" w:rsidRPr="002B22D5" w14:paraId="64E07E2E" w14:textId="77777777">
              <w:tc>
                <w:tcPr>
                  <w:tcW w:w="400" w:type="dxa"/>
                  <w:tcMar>
                    <w:top w:w="0" w:type="dxa"/>
                    <w:left w:w="0" w:type="dxa"/>
                    <w:bottom w:w="0" w:type="dxa"/>
                    <w:right w:w="0" w:type="dxa"/>
                  </w:tcMar>
                </w:tcPr>
                <w:p w14:paraId="399B2D8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12DBF3A"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230DD63C" w14:textId="77777777" w:rsidR="00E30F01" w:rsidRPr="002B22D5" w:rsidRDefault="000E70FC">
                  <w:pPr>
                    <w:pStyle w:val="p"/>
                  </w:pPr>
                  <w:r w:rsidRPr="002B22D5">
                    <w:rPr>
                      <w:rFonts w:ascii="Times New Roman" w:eastAsia="Times New Roman" w:hAnsi="Times New Roman" w:cs="Times New Roman"/>
                      <w:color w:val="000000"/>
                      <w:sz w:val="22"/>
                      <w:szCs w:val="22"/>
                    </w:rPr>
                    <w:t>​powering on the computer</w:t>
                  </w:r>
                </w:p>
              </w:tc>
            </w:tr>
            <w:tr w:rsidR="00E30F01" w:rsidRPr="002B22D5" w14:paraId="0B1BBB48" w14:textId="77777777">
              <w:tc>
                <w:tcPr>
                  <w:tcW w:w="400" w:type="dxa"/>
                  <w:tcMar>
                    <w:top w:w="0" w:type="dxa"/>
                    <w:left w:w="0" w:type="dxa"/>
                    <w:bottom w:w="0" w:type="dxa"/>
                    <w:right w:w="0" w:type="dxa"/>
                  </w:tcMar>
                </w:tcPr>
                <w:p w14:paraId="1355A85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828E913"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34827052" w14:textId="77777777" w:rsidR="00E30F01" w:rsidRPr="002B22D5" w:rsidRDefault="000E70FC">
                  <w:pPr>
                    <w:pStyle w:val="p"/>
                  </w:pPr>
                  <w:r w:rsidRPr="002B22D5">
                    <w:rPr>
                      <w:rFonts w:ascii="Times New Roman" w:eastAsia="Times New Roman" w:hAnsi="Times New Roman" w:cs="Times New Roman"/>
                      <w:color w:val="000000"/>
                      <w:sz w:val="22"/>
                      <w:szCs w:val="22"/>
                    </w:rPr>
                    <w:t>​saving data to RAM</w:t>
                  </w:r>
                </w:p>
              </w:tc>
            </w:tr>
            <w:tr w:rsidR="00E30F01" w:rsidRPr="002B22D5" w14:paraId="56A07137" w14:textId="77777777">
              <w:tc>
                <w:tcPr>
                  <w:tcW w:w="400" w:type="dxa"/>
                  <w:tcMar>
                    <w:top w:w="0" w:type="dxa"/>
                    <w:left w:w="0" w:type="dxa"/>
                    <w:bottom w:w="0" w:type="dxa"/>
                    <w:right w:w="0" w:type="dxa"/>
                  </w:tcMar>
                </w:tcPr>
                <w:p w14:paraId="41EC633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24A624D2"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14DF53D9" w14:textId="77777777" w:rsidR="00E30F01" w:rsidRPr="002B22D5" w:rsidRDefault="000E70FC">
                  <w:pPr>
                    <w:pStyle w:val="p"/>
                  </w:pPr>
                  <w:r w:rsidRPr="002B22D5">
                    <w:rPr>
                      <w:rFonts w:ascii="Times New Roman" w:eastAsia="Times New Roman" w:hAnsi="Times New Roman" w:cs="Times New Roman"/>
                      <w:color w:val="000000"/>
                      <w:sz w:val="22"/>
                      <w:szCs w:val="22"/>
                    </w:rPr>
                    <w:t>​clicking a button</w:t>
                  </w:r>
                </w:p>
              </w:tc>
            </w:tr>
            <w:tr w:rsidR="00E30F01" w:rsidRPr="002B22D5" w14:paraId="0923F863" w14:textId="77777777">
              <w:tc>
                <w:tcPr>
                  <w:tcW w:w="400" w:type="dxa"/>
                  <w:tcMar>
                    <w:top w:w="0" w:type="dxa"/>
                    <w:left w:w="0" w:type="dxa"/>
                    <w:bottom w:w="0" w:type="dxa"/>
                    <w:right w:w="0" w:type="dxa"/>
                  </w:tcMar>
                </w:tcPr>
                <w:p w14:paraId="64242C76"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5ACA90C5"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820B09B" w14:textId="77777777" w:rsidR="00E30F01" w:rsidRPr="002B22D5" w:rsidRDefault="000E70FC">
                  <w:pPr>
                    <w:pStyle w:val="p"/>
                  </w:pPr>
                  <w:r w:rsidRPr="002B22D5">
                    <w:rPr>
                      <w:rFonts w:ascii="Times New Roman" w:eastAsia="Times New Roman" w:hAnsi="Times New Roman" w:cs="Times New Roman"/>
                      <w:color w:val="000000"/>
                      <w:sz w:val="22"/>
                      <w:szCs w:val="22"/>
                    </w:rPr>
                    <w:t>​all of the above</w:t>
                  </w:r>
                </w:p>
              </w:tc>
            </w:tr>
          </w:tbl>
          <w:p w14:paraId="43FCABC8"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1522"/>
            </w:tblGrid>
            <w:tr w:rsidR="00E30F01" w:rsidRPr="002B22D5" w14:paraId="2B82E6CA" w14:textId="77777777">
              <w:tc>
                <w:tcPr>
                  <w:tcW w:w="0" w:type="auto"/>
                  <w:tcMar>
                    <w:top w:w="30" w:type="dxa"/>
                    <w:left w:w="0" w:type="dxa"/>
                    <w:bottom w:w="30" w:type="dxa"/>
                    <w:right w:w="0" w:type="dxa"/>
                  </w:tcMar>
                </w:tcPr>
                <w:p w14:paraId="4F56EBE0" w14:textId="77777777" w:rsidR="00E30F01" w:rsidRPr="002B22D5" w:rsidRDefault="000E70FC">
                  <w:r w:rsidRPr="002B22D5">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14:paraId="54A3D082" w14:textId="77777777" w:rsidR="00E30F01" w:rsidRPr="002B22D5" w:rsidRDefault="000E70FC">
                  <w:r w:rsidRPr="002B22D5">
                    <w:rPr>
                      <w:rFonts w:ascii="Times New Roman" w:eastAsia="Times New Roman" w:hAnsi="Times New Roman" w:cs="Times New Roman"/>
                      <w:color w:val="000000"/>
                      <w:sz w:val="22"/>
                      <w:szCs w:val="22"/>
                    </w:rPr>
                    <w:t>c</w:t>
                  </w:r>
                </w:p>
              </w:tc>
            </w:tr>
            <w:tr w:rsidR="00E30F01" w:rsidRPr="002B22D5" w14:paraId="578F3198" w14:textId="77777777">
              <w:tc>
                <w:tcPr>
                  <w:tcW w:w="0" w:type="auto"/>
                  <w:tcMar>
                    <w:top w:w="30" w:type="dxa"/>
                    <w:left w:w="0" w:type="dxa"/>
                    <w:bottom w:w="30" w:type="dxa"/>
                    <w:right w:w="0" w:type="dxa"/>
                  </w:tcMar>
                </w:tcPr>
                <w:p w14:paraId="57DCABDF"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47BA77B5" w14:textId="77777777" w:rsidR="00E30F01" w:rsidRPr="002B22D5" w:rsidRDefault="000E70FC">
                  <w:r w:rsidRPr="002B22D5">
                    <w:rPr>
                      <w:rFonts w:ascii="Times New Roman" w:eastAsia="Times New Roman" w:hAnsi="Times New Roman" w:cs="Times New Roman"/>
                      <w:color w:val="000000"/>
                      <w:sz w:val="22"/>
                      <w:szCs w:val="22"/>
                    </w:rPr>
                    <w:t>1</w:t>
                  </w:r>
                </w:p>
              </w:tc>
            </w:tr>
            <w:tr w:rsidR="00E30F01" w:rsidRPr="002B22D5" w14:paraId="626B7A75" w14:textId="77777777">
              <w:tc>
                <w:tcPr>
                  <w:tcW w:w="0" w:type="auto"/>
                  <w:tcMar>
                    <w:top w:w="30" w:type="dxa"/>
                    <w:left w:w="0" w:type="dxa"/>
                    <w:bottom w:w="30" w:type="dxa"/>
                    <w:right w:w="0" w:type="dxa"/>
                  </w:tcMar>
                </w:tcPr>
                <w:p w14:paraId="2B6E8211"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49808497" w14:textId="1B08FB39" w:rsidR="00E30F01" w:rsidRPr="002B22D5" w:rsidRDefault="003A22B2">
                  <w:r w:rsidRPr="002B22D5">
                    <w:rPr>
                      <w:rFonts w:ascii="Times New Roman" w:eastAsia="Times New Roman" w:hAnsi="Times New Roman" w:cs="Times New Roman"/>
                      <w:color w:val="000000"/>
                      <w:sz w:val="22"/>
                      <w:szCs w:val="22"/>
                    </w:rPr>
                    <w:t>5</w:t>
                  </w:r>
                </w:p>
              </w:tc>
            </w:tr>
            <w:tr w:rsidR="0041097F" w:rsidRPr="002B22D5" w14:paraId="4B44A4E9" w14:textId="77777777">
              <w:tc>
                <w:tcPr>
                  <w:tcW w:w="0" w:type="auto"/>
                  <w:tcMar>
                    <w:top w:w="30" w:type="dxa"/>
                    <w:left w:w="0" w:type="dxa"/>
                    <w:bottom w:w="30" w:type="dxa"/>
                    <w:right w:w="0" w:type="dxa"/>
                  </w:tcMar>
                </w:tcPr>
                <w:p w14:paraId="5045C008" w14:textId="4BAA671E" w:rsidR="0041097F"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41097F"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1EE4D178" w14:textId="61978CFC" w:rsidR="0041097F" w:rsidRPr="002B22D5" w:rsidRDefault="003A22B2">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r w:rsidR="00E30F01" w:rsidRPr="002B22D5" w14:paraId="68754FE0" w14:textId="77777777">
              <w:tc>
                <w:tcPr>
                  <w:tcW w:w="0" w:type="auto"/>
                  <w:tcMar>
                    <w:top w:w="30" w:type="dxa"/>
                    <w:left w:w="0" w:type="dxa"/>
                    <w:bottom w:w="30" w:type="dxa"/>
                    <w:right w:w="0" w:type="dxa"/>
                  </w:tcMar>
                </w:tcPr>
                <w:p w14:paraId="237760F4"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35CF301B" w14:textId="77777777" w:rsidR="00E30F01" w:rsidRPr="002B22D5" w:rsidRDefault="000E70FC">
                  <w:r w:rsidRPr="002B22D5">
                    <w:rPr>
                      <w:rFonts w:ascii="Times New Roman" w:eastAsia="Times New Roman" w:hAnsi="Times New Roman" w:cs="Times New Roman"/>
                      <w:color w:val="000000"/>
                      <w:sz w:val="22"/>
                      <w:szCs w:val="22"/>
                    </w:rPr>
                    <w:t>Multiple Choice</w:t>
                  </w:r>
                </w:p>
              </w:tc>
            </w:tr>
            <w:tr w:rsidR="00202C59" w:rsidRPr="002B22D5" w14:paraId="6D3F783A" w14:textId="77777777">
              <w:tc>
                <w:tcPr>
                  <w:tcW w:w="0" w:type="auto"/>
                  <w:tcMar>
                    <w:top w:w="30" w:type="dxa"/>
                    <w:left w:w="0" w:type="dxa"/>
                    <w:bottom w:w="30" w:type="dxa"/>
                    <w:right w:w="0" w:type="dxa"/>
                  </w:tcMar>
                </w:tcPr>
                <w:p w14:paraId="77863CEE" w14:textId="04BADBBB" w:rsidR="00202C59" w:rsidRPr="002B22D5" w:rsidRDefault="00202C59">
                  <w:r w:rsidRPr="002B22D5">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14:paraId="73DC80A0" w14:textId="43659AB1" w:rsidR="00202C59" w:rsidRPr="002B22D5" w:rsidRDefault="00202C59">
                  <w:r w:rsidRPr="002B22D5">
                    <w:rPr>
                      <w:rFonts w:ascii="Times New Roman" w:eastAsia="Times New Roman" w:hAnsi="Times New Roman" w:cs="Times New Roman"/>
                      <w:color w:val="000000"/>
                      <w:sz w:val="22"/>
                      <w:szCs w:val="22"/>
                    </w:rPr>
                    <w:t>Critical Thinking</w:t>
                  </w:r>
                </w:p>
              </w:tc>
            </w:tr>
            <w:tr w:rsidR="00202C59" w:rsidRPr="002B22D5" w14:paraId="6528C353" w14:textId="77777777">
              <w:tc>
                <w:tcPr>
                  <w:tcW w:w="0" w:type="auto"/>
                  <w:tcMar>
                    <w:top w:w="30" w:type="dxa"/>
                    <w:left w:w="0" w:type="dxa"/>
                    <w:bottom w:w="30" w:type="dxa"/>
                    <w:right w:w="0" w:type="dxa"/>
                  </w:tcMar>
                </w:tcPr>
                <w:p w14:paraId="36F43DE2" w14:textId="48AF3112" w:rsidR="00202C59" w:rsidRPr="002B22D5" w:rsidRDefault="00202C59"/>
              </w:tc>
              <w:tc>
                <w:tcPr>
                  <w:tcW w:w="0" w:type="auto"/>
                  <w:tcMar>
                    <w:top w:w="30" w:type="dxa"/>
                    <w:left w:w="0" w:type="dxa"/>
                    <w:bottom w:w="30" w:type="dxa"/>
                    <w:right w:w="0" w:type="dxa"/>
                  </w:tcMar>
                </w:tcPr>
                <w:p w14:paraId="52F6E7D5" w14:textId="5E5BC295" w:rsidR="00202C59" w:rsidRPr="002B22D5" w:rsidRDefault="00202C59"/>
              </w:tc>
            </w:tr>
          </w:tbl>
          <w:p w14:paraId="67DA2509" w14:textId="77777777" w:rsidR="00E30F01" w:rsidRPr="002B22D5" w:rsidRDefault="00E30F01"/>
        </w:tc>
      </w:tr>
    </w:tbl>
    <w:p w14:paraId="40D05066"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278E99D0" w14:textId="77777777">
        <w:tc>
          <w:tcPr>
            <w:tcW w:w="5000" w:type="pct"/>
            <w:tcMar>
              <w:top w:w="0" w:type="dxa"/>
              <w:left w:w="0" w:type="dxa"/>
              <w:bottom w:w="0" w:type="dxa"/>
              <w:right w:w="0" w:type="dxa"/>
            </w:tcMar>
            <w:vAlign w:val="center"/>
          </w:tcPr>
          <w:p w14:paraId="12A93B83" w14:textId="120A43C6"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110. All of the following are examples</w:t>
            </w:r>
            <w:r w:rsidR="00236023" w:rsidRPr="002B22D5">
              <w:rPr>
                <w:rFonts w:ascii="Times New Roman" w:eastAsia="Times New Roman" w:hAnsi="Times New Roman" w:cs="Times New Roman"/>
                <w:color w:val="000000"/>
                <w:sz w:val="22"/>
                <w:szCs w:val="22"/>
              </w:rPr>
              <w:t>,</w:t>
            </w:r>
            <w:r w:rsidR="000A1AF5" w:rsidRPr="002B22D5">
              <w:rPr>
                <w:rFonts w:ascii="Times New Roman" w:eastAsia="Times New Roman" w:hAnsi="Times New Roman" w:cs="Times New Roman"/>
                <w:color w:val="000000"/>
                <w:sz w:val="22"/>
                <w:szCs w:val="22"/>
              </w:rPr>
              <w:t xml:space="preserve"> you could show your intern</w:t>
            </w:r>
            <w:r w:rsidR="00236023" w:rsidRPr="002B22D5">
              <w:rPr>
                <w:rFonts w:ascii="Times New Roman" w:eastAsia="Times New Roman" w:hAnsi="Times New Roman" w:cs="Times New Roman"/>
                <w:color w:val="000000"/>
                <w:sz w:val="22"/>
                <w:szCs w:val="22"/>
              </w:rPr>
              <w:t>,</w:t>
            </w:r>
            <w:r w:rsidRPr="002B22D5">
              <w:rPr>
                <w:rFonts w:ascii="Times New Roman" w:eastAsia="Times New Roman" w:hAnsi="Times New Roman" w:cs="Times New Roman"/>
                <w:color w:val="000000"/>
                <w:sz w:val="22"/>
                <w:szCs w:val="22"/>
              </w:rPr>
              <w:t xml:space="preserve"> of actions within event-driven programs EXCEPT ____.​</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6625"/>
            </w:tblGrid>
            <w:tr w:rsidR="00E30F01" w:rsidRPr="002B22D5" w14:paraId="3151C98E" w14:textId="77777777">
              <w:tc>
                <w:tcPr>
                  <w:tcW w:w="400" w:type="dxa"/>
                  <w:tcMar>
                    <w:top w:w="0" w:type="dxa"/>
                    <w:left w:w="0" w:type="dxa"/>
                    <w:bottom w:w="0" w:type="dxa"/>
                    <w:right w:w="0" w:type="dxa"/>
                  </w:tcMar>
                </w:tcPr>
                <w:p w14:paraId="015CDDFF"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2BD2519"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D452965" w14:textId="38D17BF4" w:rsidR="00E30F01" w:rsidRPr="002B22D5" w:rsidRDefault="000E70FC">
                  <w:pPr>
                    <w:pStyle w:val="p"/>
                  </w:pPr>
                  <w:r w:rsidRPr="002B22D5">
                    <w:rPr>
                      <w:rFonts w:ascii="Times New Roman" w:eastAsia="Times New Roman" w:hAnsi="Times New Roman" w:cs="Times New Roman"/>
                      <w:color w:val="000000"/>
                      <w:sz w:val="22"/>
                      <w:szCs w:val="22"/>
                    </w:rPr>
                    <w:t>​</w:t>
                  </w:r>
                  <w:r w:rsidR="00236023" w:rsidRPr="002B22D5">
                    <w:rPr>
                      <w:rFonts w:ascii="Times New Roman" w:eastAsia="Times New Roman" w:hAnsi="Times New Roman" w:cs="Times New Roman"/>
                      <w:color w:val="000000"/>
                      <w:sz w:val="22"/>
                      <w:szCs w:val="22"/>
                    </w:rPr>
                    <w:t>a</w:t>
                  </w:r>
                  <w:r w:rsidRPr="002B22D5">
                    <w:rPr>
                      <w:rFonts w:ascii="Times New Roman" w:eastAsia="Times New Roman" w:hAnsi="Times New Roman" w:cs="Times New Roman"/>
                      <w:color w:val="000000"/>
                      <w:sz w:val="22"/>
                      <w:szCs w:val="22"/>
                    </w:rPr>
                    <w:t>n account balance is shown when a button is clicked</w:t>
                  </w:r>
                </w:p>
              </w:tc>
            </w:tr>
            <w:tr w:rsidR="00E30F01" w:rsidRPr="002B22D5" w14:paraId="41DDF0A7" w14:textId="77777777">
              <w:tc>
                <w:tcPr>
                  <w:tcW w:w="400" w:type="dxa"/>
                  <w:tcMar>
                    <w:top w:w="0" w:type="dxa"/>
                    <w:left w:w="0" w:type="dxa"/>
                    <w:bottom w:w="0" w:type="dxa"/>
                    <w:right w:w="0" w:type="dxa"/>
                  </w:tcMar>
                </w:tcPr>
                <w:p w14:paraId="29AE1977"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1713ABA5"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68ACA25E" w14:textId="5BEC0BC9" w:rsidR="00E30F01" w:rsidRPr="002B22D5" w:rsidRDefault="000E70FC">
                  <w:pPr>
                    <w:pStyle w:val="p"/>
                  </w:pPr>
                  <w:r w:rsidRPr="002B22D5">
                    <w:rPr>
                      <w:rFonts w:ascii="Times New Roman" w:eastAsia="Times New Roman" w:hAnsi="Times New Roman" w:cs="Times New Roman"/>
                      <w:color w:val="000000"/>
                      <w:sz w:val="22"/>
                      <w:szCs w:val="22"/>
                    </w:rPr>
                    <w:t>​</w:t>
                  </w:r>
                  <w:r w:rsidR="00236023" w:rsidRPr="002B22D5">
                    <w:rPr>
                      <w:rFonts w:ascii="Times New Roman" w:eastAsia="Times New Roman" w:hAnsi="Times New Roman" w:cs="Times New Roman"/>
                      <w:color w:val="000000"/>
                      <w:sz w:val="22"/>
                      <w:szCs w:val="22"/>
                    </w:rPr>
                    <w:t>a</w:t>
                  </w:r>
                  <w:r w:rsidRPr="002B22D5">
                    <w:rPr>
                      <w:rFonts w:ascii="Times New Roman" w:eastAsia="Times New Roman" w:hAnsi="Times New Roman" w:cs="Times New Roman"/>
                      <w:color w:val="000000"/>
                      <w:sz w:val="22"/>
                      <w:szCs w:val="22"/>
                    </w:rPr>
                    <w:t xml:space="preserve"> message appears on the screen in response to text entered by the user</w:t>
                  </w:r>
                </w:p>
              </w:tc>
            </w:tr>
            <w:tr w:rsidR="00E30F01" w:rsidRPr="002B22D5" w14:paraId="74FFFB85" w14:textId="77777777">
              <w:tc>
                <w:tcPr>
                  <w:tcW w:w="400" w:type="dxa"/>
                  <w:tcMar>
                    <w:top w:w="0" w:type="dxa"/>
                    <w:left w:w="0" w:type="dxa"/>
                    <w:bottom w:w="0" w:type="dxa"/>
                    <w:right w:w="0" w:type="dxa"/>
                  </w:tcMar>
                </w:tcPr>
                <w:p w14:paraId="7A65FDD9"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5C85D1A"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2A87E3E" w14:textId="00470203" w:rsidR="00E30F01" w:rsidRPr="002B22D5" w:rsidRDefault="000E70FC">
                  <w:pPr>
                    <w:pStyle w:val="p"/>
                  </w:pPr>
                  <w:r w:rsidRPr="002B22D5">
                    <w:rPr>
                      <w:rFonts w:ascii="Times New Roman" w:eastAsia="Times New Roman" w:hAnsi="Times New Roman" w:cs="Times New Roman"/>
                      <w:color w:val="000000"/>
                      <w:sz w:val="22"/>
                      <w:szCs w:val="22"/>
                    </w:rPr>
                    <w:t>​</w:t>
                  </w:r>
                  <w:r w:rsidR="00236023" w:rsidRPr="002B22D5">
                    <w:rPr>
                      <w:rFonts w:ascii="Times New Roman" w:eastAsia="Times New Roman" w:hAnsi="Times New Roman" w:cs="Times New Roman"/>
                      <w:color w:val="000000"/>
                      <w:sz w:val="22"/>
                      <w:szCs w:val="22"/>
                    </w:rPr>
                    <w:t>t</w:t>
                  </w:r>
                  <w:r w:rsidRPr="002B22D5">
                    <w:rPr>
                      <w:rFonts w:ascii="Times New Roman" w:eastAsia="Times New Roman" w:hAnsi="Times New Roman" w:cs="Times New Roman"/>
                      <w:color w:val="000000"/>
                      <w:sz w:val="22"/>
                      <w:szCs w:val="22"/>
                    </w:rPr>
                    <w:t>he computer reboots spontaneously as the result of a head crash</w:t>
                  </w:r>
                </w:p>
              </w:tc>
            </w:tr>
            <w:tr w:rsidR="00E30F01" w:rsidRPr="002B22D5" w14:paraId="2AD5212A" w14:textId="77777777">
              <w:tc>
                <w:tcPr>
                  <w:tcW w:w="400" w:type="dxa"/>
                  <w:tcMar>
                    <w:top w:w="0" w:type="dxa"/>
                    <w:left w:w="0" w:type="dxa"/>
                    <w:bottom w:w="0" w:type="dxa"/>
                    <w:right w:w="0" w:type="dxa"/>
                  </w:tcMar>
                </w:tcPr>
                <w:p w14:paraId="1B6105D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429F1ED"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083315B9" w14:textId="03DC36F5" w:rsidR="00E30F01" w:rsidRPr="002B22D5" w:rsidRDefault="000E70FC">
                  <w:pPr>
                    <w:pStyle w:val="p"/>
                  </w:pPr>
                  <w:r w:rsidRPr="002B22D5">
                    <w:rPr>
                      <w:rFonts w:ascii="Times New Roman" w:eastAsia="Times New Roman" w:hAnsi="Times New Roman" w:cs="Times New Roman"/>
                      <w:color w:val="000000"/>
                      <w:sz w:val="22"/>
                      <w:szCs w:val="22"/>
                    </w:rPr>
                    <w:t>​</w:t>
                  </w:r>
                  <w:r w:rsidR="00236023" w:rsidRPr="002B22D5">
                    <w:rPr>
                      <w:rFonts w:ascii="Times New Roman" w:eastAsia="Times New Roman" w:hAnsi="Times New Roman" w:cs="Times New Roman"/>
                      <w:color w:val="000000"/>
                      <w:sz w:val="22"/>
                      <w:szCs w:val="22"/>
                    </w:rPr>
                    <w:t>a</w:t>
                  </w:r>
                  <w:r w:rsidRPr="002B22D5">
                    <w:rPr>
                      <w:rFonts w:ascii="Times New Roman" w:eastAsia="Times New Roman" w:hAnsi="Times New Roman" w:cs="Times New Roman"/>
                      <w:color w:val="000000"/>
                      <w:sz w:val="22"/>
                      <w:szCs w:val="22"/>
                    </w:rPr>
                    <w:t xml:space="preserve"> text box is reset when a Reset button is clicked</w:t>
                  </w:r>
                </w:p>
              </w:tc>
            </w:tr>
          </w:tbl>
          <w:p w14:paraId="4D66229F"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1522"/>
            </w:tblGrid>
            <w:tr w:rsidR="00E30F01" w:rsidRPr="002B22D5" w14:paraId="01809F83" w14:textId="77777777">
              <w:tc>
                <w:tcPr>
                  <w:tcW w:w="0" w:type="auto"/>
                  <w:tcMar>
                    <w:top w:w="30" w:type="dxa"/>
                    <w:left w:w="0" w:type="dxa"/>
                    <w:bottom w:w="30" w:type="dxa"/>
                    <w:right w:w="0" w:type="dxa"/>
                  </w:tcMar>
                </w:tcPr>
                <w:p w14:paraId="624B09D9"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73C5ACBC" w14:textId="77777777" w:rsidR="00E30F01" w:rsidRPr="002B22D5" w:rsidRDefault="000E70FC">
                  <w:r w:rsidRPr="002B22D5">
                    <w:rPr>
                      <w:rFonts w:ascii="Times New Roman" w:eastAsia="Times New Roman" w:hAnsi="Times New Roman" w:cs="Times New Roman"/>
                      <w:color w:val="000000"/>
                      <w:sz w:val="22"/>
                      <w:szCs w:val="22"/>
                    </w:rPr>
                    <w:t>c</w:t>
                  </w:r>
                </w:p>
              </w:tc>
            </w:tr>
            <w:tr w:rsidR="00E30F01" w:rsidRPr="002B22D5" w14:paraId="25556320" w14:textId="77777777">
              <w:tc>
                <w:tcPr>
                  <w:tcW w:w="0" w:type="auto"/>
                  <w:tcMar>
                    <w:top w:w="30" w:type="dxa"/>
                    <w:left w:w="0" w:type="dxa"/>
                    <w:bottom w:w="30" w:type="dxa"/>
                    <w:right w:w="0" w:type="dxa"/>
                  </w:tcMar>
                </w:tcPr>
                <w:p w14:paraId="3E7417C4"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06C0965F" w14:textId="77777777" w:rsidR="00E30F01" w:rsidRPr="002B22D5" w:rsidRDefault="000E70FC">
                  <w:r w:rsidRPr="002B22D5">
                    <w:rPr>
                      <w:rFonts w:ascii="Times New Roman" w:eastAsia="Times New Roman" w:hAnsi="Times New Roman" w:cs="Times New Roman"/>
                      <w:color w:val="000000"/>
                      <w:sz w:val="22"/>
                      <w:szCs w:val="22"/>
                    </w:rPr>
                    <w:t>1</w:t>
                  </w:r>
                </w:p>
              </w:tc>
            </w:tr>
            <w:tr w:rsidR="00E30F01" w:rsidRPr="002B22D5" w14:paraId="74139C23" w14:textId="77777777">
              <w:tc>
                <w:tcPr>
                  <w:tcW w:w="0" w:type="auto"/>
                  <w:tcMar>
                    <w:top w:w="30" w:type="dxa"/>
                    <w:left w:w="0" w:type="dxa"/>
                    <w:bottom w:w="30" w:type="dxa"/>
                    <w:right w:w="0" w:type="dxa"/>
                  </w:tcMar>
                </w:tcPr>
                <w:p w14:paraId="57C88755"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42FCB75F" w14:textId="32350F13" w:rsidR="00E30F01" w:rsidRPr="002B22D5" w:rsidRDefault="000A1AF5">
                  <w:r w:rsidRPr="002B22D5">
                    <w:rPr>
                      <w:rFonts w:ascii="Times New Roman" w:eastAsia="Times New Roman" w:hAnsi="Times New Roman" w:cs="Times New Roman"/>
                      <w:color w:val="000000"/>
                      <w:sz w:val="22"/>
                      <w:szCs w:val="22"/>
                    </w:rPr>
                    <w:t>6-7</w:t>
                  </w:r>
                </w:p>
              </w:tc>
            </w:tr>
            <w:tr w:rsidR="0041097F" w:rsidRPr="002B22D5" w14:paraId="443E3F4C" w14:textId="77777777">
              <w:tc>
                <w:tcPr>
                  <w:tcW w:w="0" w:type="auto"/>
                  <w:tcMar>
                    <w:top w:w="30" w:type="dxa"/>
                    <w:left w:w="0" w:type="dxa"/>
                    <w:bottom w:w="30" w:type="dxa"/>
                    <w:right w:w="0" w:type="dxa"/>
                  </w:tcMar>
                </w:tcPr>
                <w:p w14:paraId="2F59E8BF" w14:textId="007D6A51" w:rsidR="0041097F"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41097F"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2742AEF2" w14:textId="226CEA3E" w:rsidR="0041097F" w:rsidRPr="002B22D5" w:rsidRDefault="000A1AF5">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Introduction</w:t>
                  </w:r>
                </w:p>
              </w:tc>
            </w:tr>
            <w:tr w:rsidR="00E30F01" w:rsidRPr="002B22D5" w14:paraId="6C851F03" w14:textId="77777777">
              <w:tc>
                <w:tcPr>
                  <w:tcW w:w="0" w:type="auto"/>
                  <w:tcMar>
                    <w:top w:w="30" w:type="dxa"/>
                    <w:left w:w="0" w:type="dxa"/>
                    <w:bottom w:w="30" w:type="dxa"/>
                    <w:right w:w="0" w:type="dxa"/>
                  </w:tcMar>
                </w:tcPr>
                <w:p w14:paraId="230F2818"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1781E043" w14:textId="77777777" w:rsidR="00E30F01" w:rsidRPr="002B22D5" w:rsidRDefault="000E70FC">
                  <w:r w:rsidRPr="002B22D5">
                    <w:rPr>
                      <w:rFonts w:ascii="Times New Roman" w:eastAsia="Times New Roman" w:hAnsi="Times New Roman" w:cs="Times New Roman"/>
                      <w:color w:val="000000"/>
                      <w:sz w:val="22"/>
                      <w:szCs w:val="22"/>
                    </w:rPr>
                    <w:t>Multiple Choice</w:t>
                  </w:r>
                </w:p>
              </w:tc>
            </w:tr>
            <w:tr w:rsidR="00202C59" w:rsidRPr="002B22D5" w14:paraId="081FDBAC" w14:textId="77777777">
              <w:tc>
                <w:tcPr>
                  <w:tcW w:w="0" w:type="auto"/>
                  <w:tcMar>
                    <w:top w:w="30" w:type="dxa"/>
                    <w:left w:w="0" w:type="dxa"/>
                    <w:bottom w:w="30" w:type="dxa"/>
                    <w:right w:w="0" w:type="dxa"/>
                  </w:tcMar>
                </w:tcPr>
                <w:p w14:paraId="4A03AA87" w14:textId="06F5B90C" w:rsidR="00202C59" w:rsidRPr="002B22D5" w:rsidRDefault="00202C59">
                  <w:r w:rsidRPr="002B22D5">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14:paraId="09B1E160" w14:textId="7FBCB12B" w:rsidR="00202C59" w:rsidRPr="002B22D5" w:rsidRDefault="00202C59">
                  <w:r w:rsidRPr="002B22D5">
                    <w:rPr>
                      <w:rFonts w:ascii="Times New Roman" w:eastAsia="Times New Roman" w:hAnsi="Times New Roman" w:cs="Times New Roman"/>
                      <w:color w:val="000000"/>
                      <w:sz w:val="22"/>
                      <w:szCs w:val="22"/>
                    </w:rPr>
                    <w:t>Critical Thinking</w:t>
                  </w:r>
                </w:p>
              </w:tc>
            </w:tr>
            <w:tr w:rsidR="00202C59" w:rsidRPr="002B22D5" w14:paraId="352F72DE" w14:textId="77777777">
              <w:tc>
                <w:tcPr>
                  <w:tcW w:w="0" w:type="auto"/>
                  <w:tcMar>
                    <w:top w:w="30" w:type="dxa"/>
                    <w:left w:w="0" w:type="dxa"/>
                    <w:bottom w:w="30" w:type="dxa"/>
                    <w:right w:w="0" w:type="dxa"/>
                  </w:tcMar>
                </w:tcPr>
                <w:p w14:paraId="493B0703" w14:textId="43108BBB" w:rsidR="00202C59" w:rsidRPr="002B22D5" w:rsidRDefault="00202C59"/>
              </w:tc>
              <w:tc>
                <w:tcPr>
                  <w:tcW w:w="0" w:type="auto"/>
                  <w:tcMar>
                    <w:top w:w="30" w:type="dxa"/>
                    <w:left w:w="0" w:type="dxa"/>
                    <w:bottom w:w="30" w:type="dxa"/>
                    <w:right w:w="0" w:type="dxa"/>
                  </w:tcMar>
                </w:tcPr>
                <w:p w14:paraId="7888DA66" w14:textId="6A2C5D9F" w:rsidR="00202C59" w:rsidRPr="002B22D5" w:rsidRDefault="00202C59"/>
              </w:tc>
            </w:tr>
          </w:tbl>
          <w:p w14:paraId="78567334" w14:textId="77777777" w:rsidR="00E30F01" w:rsidRPr="002B22D5" w:rsidRDefault="00E30F01"/>
        </w:tc>
      </w:tr>
    </w:tbl>
    <w:p w14:paraId="24AF8739"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08D083C8" w14:textId="77777777">
        <w:tc>
          <w:tcPr>
            <w:tcW w:w="5000" w:type="pct"/>
            <w:tcMar>
              <w:top w:w="0" w:type="dxa"/>
              <w:left w:w="0" w:type="dxa"/>
              <w:bottom w:w="0" w:type="dxa"/>
              <w:right w:w="0" w:type="dxa"/>
            </w:tcMar>
            <w:vAlign w:val="center"/>
          </w:tcPr>
          <w:p w14:paraId="7CE35432" w14:textId="77777777" w:rsidR="00E30F01" w:rsidRPr="002B22D5" w:rsidRDefault="000E70FC">
            <w:pPr>
              <w:pStyle w:val="p"/>
              <w:shd w:val="clear" w:color="auto" w:fill="FFFFFF"/>
            </w:pPr>
            <w:r w:rsidRPr="002B22D5">
              <w:rPr>
                <w:rFonts w:ascii="Times New Roman" w:eastAsia="Times New Roman" w:hAnsi="Times New Roman" w:cs="Times New Roman"/>
                <w:b/>
                <w:bCs/>
                <w:color w:val="000000"/>
                <w:sz w:val="22"/>
                <w:szCs w:val="22"/>
              </w:rPr>
              <w:t>Case 1-2</w:t>
            </w:r>
            <w:r w:rsidRPr="002B22D5">
              <w:rPr>
                <w:rFonts w:ascii="Times New Roman" w:eastAsia="Times New Roman" w:hAnsi="Times New Roman" w:cs="Times New Roman"/>
                <w:color w:val="000000"/>
                <w:sz w:val="22"/>
                <w:szCs w:val="22"/>
              </w:rPr>
              <w:t> </w:t>
            </w:r>
          </w:p>
          <w:p w14:paraId="3821EEBC"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​Visual Studio is new to you and you are trying to determine which of its languages is the best match for a couple of the projects on which you and your team are about to embark.</w:t>
            </w:r>
          </w:p>
        </w:tc>
      </w:tr>
    </w:tbl>
    <w:p w14:paraId="425C4F32" w14:textId="77777777" w:rsidR="00E30F01" w:rsidRPr="002B22D5" w:rsidRDefault="00E30F01">
      <w:pPr>
        <w:shd w:val="clear" w:color="auto" w:fill="FFFFFF"/>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4744F02E" w14:textId="77777777">
        <w:tc>
          <w:tcPr>
            <w:tcW w:w="5000" w:type="pct"/>
            <w:tcMar>
              <w:top w:w="0" w:type="dxa"/>
              <w:left w:w="0" w:type="dxa"/>
              <w:bottom w:w="0" w:type="dxa"/>
              <w:right w:w="0" w:type="dxa"/>
            </w:tcMar>
            <w:vAlign w:val="center"/>
          </w:tcPr>
          <w:p w14:paraId="6A570C33"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111. You are looking for a program that will be the most user-friendly for two of the junior members of your team, both of whom are new to programming. Which of the following is the best match?​</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824"/>
            </w:tblGrid>
            <w:tr w:rsidR="00E30F01" w:rsidRPr="002B22D5" w14:paraId="597F276B" w14:textId="77777777">
              <w:tc>
                <w:tcPr>
                  <w:tcW w:w="400" w:type="dxa"/>
                  <w:tcMar>
                    <w:top w:w="0" w:type="dxa"/>
                    <w:left w:w="0" w:type="dxa"/>
                    <w:bottom w:w="0" w:type="dxa"/>
                    <w:right w:w="0" w:type="dxa"/>
                  </w:tcMar>
                </w:tcPr>
                <w:p w14:paraId="287BF4F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6718BE9"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3D113DDD" w14:textId="77777777" w:rsidR="00E30F01" w:rsidRPr="002B22D5" w:rsidRDefault="000E70FC">
                  <w:pPr>
                    <w:pStyle w:val="p"/>
                  </w:pPr>
                  <w:r w:rsidRPr="002B22D5">
                    <w:rPr>
                      <w:rFonts w:ascii="Times New Roman" w:eastAsia="Times New Roman" w:hAnsi="Times New Roman" w:cs="Times New Roman"/>
                      <w:color w:val="000000"/>
                      <w:sz w:val="22"/>
                      <w:szCs w:val="22"/>
                    </w:rPr>
                    <w:t>​Visual Basic</w:t>
                  </w:r>
                </w:p>
              </w:tc>
            </w:tr>
            <w:tr w:rsidR="00E30F01" w:rsidRPr="002B22D5" w14:paraId="383BC4C4" w14:textId="77777777">
              <w:tc>
                <w:tcPr>
                  <w:tcW w:w="400" w:type="dxa"/>
                  <w:tcMar>
                    <w:top w:w="0" w:type="dxa"/>
                    <w:left w:w="0" w:type="dxa"/>
                    <w:bottom w:w="0" w:type="dxa"/>
                    <w:right w:w="0" w:type="dxa"/>
                  </w:tcMar>
                </w:tcPr>
                <w:p w14:paraId="7E180F6E"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7C14EDD0"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49F43255" w14:textId="77777777" w:rsidR="00E30F01" w:rsidRPr="002B22D5" w:rsidRDefault="000E70FC">
                  <w:pPr>
                    <w:pStyle w:val="p"/>
                  </w:pPr>
                  <w:r w:rsidRPr="002B22D5">
                    <w:rPr>
                      <w:rFonts w:ascii="Times New Roman" w:eastAsia="Times New Roman" w:hAnsi="Times New Roman" w:cs="Times New Roman"/>
                      <w:color w:val="000000"/>
                      <w:sz w:val="22"/>
                      <w:szCs w:val="22"/>
                    </w:rPr>
                    <w:t>​C++</w:t>
                  </w:r>
                </w:p>
              </w:tc>
            </w:tr>
            <w:tr w:rsidR="00E30F01" w:rsidRPr="002B22D5" w14:paraId="2C941AD8" w14:textId="77777777">
              <w:tc>
                <w:tcPr>
                  <w:tcW w:w="400" w:type="dxa"/>
                  <w:tcMar>
                    <w:top w:w="0" w:type="dxa"/>
                    <w:left w:w="0" w:type="dxa"/>
                    <w:bottom w:w="0" w:type="dxa"/>
                    <w:right w:w="0" w:type="dxa"/>
                  </w:tcMar>
                </w:tcPr>
                <w:p w14:paraId="67F85D88"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E290B70"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47A8AA25" w14:textId="77777777" w:rsidR="00E30F01" w:rsidRPr="002B22D5" w:rsidRDefault="000E70FC">
                  <w:pPr>
                    <w:pStyle w:val="p"/>
                  </w:pPr>
                  <w:r w:rsidRPr="002B22D5">
                    <w:rPr>
                      <w:rFonts w:ascii="Times New Roman" w:eastAsia="Times New Roman" w:hAnsi="Times New Roman" w:cs="Times New Roman"/>
                      <w:color w:val="000000"/>
                      <w:sz w:val="22"/>
                      <w:szCs w:val="22"/>
                    </w:rPr>
                    <w:t>​Visual C#</w:t>
                  </w:r>
                </w:p>
              </w:tc>
            </w:tr>
            <w:tr w:rsidR="00E30F01" w:rsidRPr="002B22D5" w14:paraId="21CAB161" w14:textId="77777777">
              <w:tc>
                <w:tcPr>
                  <w:tcW w:w="400" w:type="dxa"/>
                  <w:tcMar>
                    <w:top w:w="0" w:type="dxa"/>
                    <w:left w:w="0" w:type="dxa"/>
                    <w:bottom w:w="0" w:type="dxa"/>
                    <w:right w:w="0" w:type="dxa"/>
                  </w:tcMar>
                </w:tcPr>
                <w:p w14:paraId="48D69C4C"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C36E28D"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109E3E5A" w14:textId="77777777" w:rsidR="00E30F01" w:rsidRPr="002B22D5" w:rsidRDefault="000E70FC">
                  <w:pPr>
                    <w:pStyle w:val="p"/>
                  </w:pPr>
                  <w:r w:rsidRPr="002B22D5">
                    <w:rPr>
                      <w:rFonts w:ascii="Times New Roman" w:eastAsia="Times New Roman" w:hAnsi="Times New Roman" w:cs="Times New Roman"/>
                      <w:color w:val="000000"/>
                      <w:sz w:val="22"/>
                      <w:szCs w:val="22"/>
                    </w:rPr>
                    <w:t>All of the above​</w:t>
                  </w:r>
                </w:p>
              </w:tc>
            </w:tr>
          </w:tbl>
          <w:p w14:paraId="78038FEE"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2218"/>
            </w:tblGrid>
            <w:tr w:rsidR="00E30F01" w:rsidRPr="002B22D5" w14:paraId="196BC4E1" w14:textId="77777777">
              <w:tc>
                <w:tcPr>
                  <w:tcW w:w="0" w:type="auto"/>
                  <w:tcMar>
                    <w:top w:w="30" w:type="dxa"/>
                    <w:left w:w="0" w:type="dxa"/>
                    <w:bottom w:w="30" w:type="dxa"/>
                    <w:right w:w="0" w:type="dxa"/>
                  </w:tcMar>
                </w:tcPr>
                <w:p w14:paraId="3BB5986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40A51D8F" w14:textId="77777777" w:rsidR="00E30F01" w:rsidRPr="002B22D5" w:rsidRDefault="000E70FC">
                  <w:r w:rsidRPr="002B22D5">
                    <w:rPr>
                      <w:rFonts w:ascii="Times New Roman" w:eastAsia="Times New Roman" w:hAnsi="Times New Roman" w:cs="Times New Roman"/>
                      <w:color w:val="000000"/>
                      <w:sz w:val="22"/>
                      <w:szCs w:val="22"/>
                    </w:rPr>
                    <w:t>a</w:t>
                  </w:r>
                </w:p>
              </w:tc>
            </w:tr>
            <w:tr w:rsidR="00E30F01" w:rsidRPr="002B22D5" w14:paraId="127E4F4F" w14:textId="77777777">
              <w:tc>
                <w:tcPr>
                  <w:tcW w:w="0" w:type="auto"/>
                  <w:tcMar>
                    <w:top w:w="30" w:type="dxa"/>
                    <w:left w:w="0" w:type="dxa"/>
                    <w:bottom w:w="30" w:type="dxa"/>
                    <w:right w:w="0" w:type="dxa"/>
                  </w:tcMar>
                </w:tcPr>
                <w:p w14:paraId="566C9B9E"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1F9AD8DD" w14:textId="77777777" w:rsidR="00E30F01" w:rsidRPr="002B22D5" w:rsidRDefault="000E70FC">
                  <w:r w:rsidRPr="002B22D5">
                    <w:rPr>
                      <w:rFonts w:ascii="Times New Roman" w:eastAsia="Times New Roman" w:hAnsi="Times New Roman" w:cs="Times New Roman"/>
                      <w:color w:val="000000"/>
                      <w:sz w:val="22"/>
                      <w:szCs w:val="22"/>
                    </w:rPr>
                    <w:t>1</w:t>
                  </w:r>
                </w:p>
              </w:tc>
            </w:tr>
            <w:tr w:rsidR="00E30F01" w:rsidRPr="002B22D5" w14:paraId="400D336A" w14:textId="77777777">
              <w:tc>
                <w:tcPr>
                  <w:tcW w:w="0" w:type="auto"/>
                  <w:tcMar>
                    <w:top w:w="30" w:type="dxa"/>
                    <w:left w:w="0" w:type="dxa"/>
                    <w:bottom w:w="30" w:type="dxa"/>
                    <w:right w:w="0" w:type="dxa"/>
                  </w:tcMar>
                </w:tcPr>
                <w:p w14:paraId="12B545F2"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4F4909E3" w14:textId="38901CFA" w:rsidR="00E30F01" w:rsidRPr="002B22D5" w:rsidRDefault="000A1AF5">
                  <w:r w:rsidRPr="002B22D5">
                    <w:rPr>
                      <w:rFonts w:ascii="Times New Roman" w:eastAsia="Times New Roman" w:hAnsi="Times New Roman" w:cs="Times New Roman"/>
                      <w:color w:val="000000"/>
                      <w:sz w:val="22"/>
                      <w:szCs w:val="22"/>
                    </w:rPr>
                    <w:t>14</w:t>
                  </w:r>
                </w:p>
              </w:tc>
            </w:tr>
            <w:tr w:rsidR="0041097F" w:rsidRPr="002B22D5" w14:paraId="606537B7" w14:textId="77777777">
              <w:tc>
                <w:tcPr>
                  <w:tcW w:w="0" w:type="auto"/>
                  <w:tcMar>
                    <w:top w:w="30" w:type="dxa"/>
                    <w:left w:w="0" w:type="dxa"/>
                    <w:bottom w:w="30" w:type="dxa"/>
                    <w:right w:w="0" w:type="dxa"/>
                  </w:tcMar>
                </w:tcPr>
                <w:p w14:paraId="557A3D34" w14:textId="60A190DB" w:rsidR="0041097F"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41097F"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4D8AC99C" w14:textId="30172FD1" w:rsidR="0041097F" w:rsidRPr="002B22D5" w:rsidRDefault="000A1AF5">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Programming Languages</w:t>
                  </w:r>
                </w:p>
              </w:tc>
            </w:tr>
            <w:tr w:rsidR="00E30F01" w:rsidRPr="002B22D5" w14:paraId="77BE3C11" w14:textId="77777777">
              <w:tc>
                <w:tcPr>
                  <w:tcW w:w="0" w:type="auto"/>
                  <w:tcMar>
                    <w:top w:w="30" w:type="dxa"/>
                    <w:left w:w="0" w:type="dxa"/>
                    <w:bottom w:w="30" w:type="dxa"/>
                    <w:right w:w="0" w:type="dxa"/>
                  </w:tcMar>
                </w:tcPr>
                <w:p w14:paraId="261763B7"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6A591D19" w14:textId="77777777" w:rsidR="00E30F01" w:rsidRPr="002B22D5" w:rsidRDefault="000E70FC">
                  <w:r w:rsidRPr="002B22D5">
                    <w:rPr>
                      <w:rFonts w:ascii="Times New Roman" w:eastAsia="Times New Roman" w:hAnsi="Times New Roman" w:cs="Times New Roman"/>
                      <w:color w:val="000000"/>
                      <w:sz w:val="22"/>
                      <w:szCs w:val="22"/>
                    </w:rPr>
                    <w:t>Multiple Choice</w:t>
                  </w:r>
                </w:p>
              </w:tc>
            </w:tr>
            <w:tr w:rsidR="00202C59" w:rsidRPr="002B22D5" w14:paraId="3BF47BD9" w14:textId="77777777">
              <w:tc>
                <w:tcPr>
                  <w:tcW w:w="0" w:type="auto"/>
                  <w:tcMar>
                    <w:top w:w="30" w:type="dxa"/>
                    <w:left w:w="0" w:type="dxa"/>
                    <w:bottom w:w="30" w:type="dxa"/>
                    <w:right w:w="0" w:type="dxa"/>
                  </w:tcMar>
                </w:tcPr>
                <w:p w14:paraId="58135F45" w14:textId="56401518" w:rsidR="00202C59" w:rsidRPr="002B22D5" w:rsidRDefault="00202C59">
                  <w:r w:rsidRPr="002B22D5">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14:paraId="7A3AC715" w14:textId="1742FF4F" w:rsidR="00202C59" w:rsidRPr="002B22D5" w:rsidRDefault="00202C59">
                  <w:r w:rsidRPr="002B22D5">
                    <w:rPr>
                      <w:rFonts w:ascii="Times New Roman" w:eastAsia="Times New Roman" w:hAnsi="Times New Roman" w:cs="Times New Roman"/>
                      <w:color w:val="000000"/>
                      <w:sz w:val="22"/>
                      <w:szCs w:val="22"/>
                    </w:rPr>
                    <w:t>Critical Thinking</w:t>
                  </w:r>
                </w:p>
              </w:tc>
            </w:tr>
            <w:tr w:rsidR="00202C59" w:rsidRPr="002B22D5" w14:paraId="3707B959" w14:textId="77777777">
              <w:tc>
                <w:tcPr>
                  <w:tcW w:w="0" w:type="auto"/>
                  <w:tcMar>
                    <w:top w:w="30" w:type="dxa"/>
                    <w:left w:w="0" w:type="dxa"/>
                    <w:bottom w:w="30" w:type="dxa"/>
                    <w:right w:w="0" w:type="dxa"/>
                  </w:tcMar>
                </w:tcPr>
                <w:p w14:paraId="2D3FFA31" w14:textId="1C807ADD" w:rsidR="00202C59" w:rsidRPr="002B22D5" w:rsidRDefault="00202C59"/>
              </w:tc>
              <w:tc>
                <w:tcPr>
                  <w:tcW w:w="0" w:type="auto"/>
                  <w:tcMar>
                    <w:top w:w="30" w:type="dxa"/>
                    <w:left w:w="0" w:type="dxa"/>
                    <w:bottom w:w="30" w:type="dxa"/>
                    <w:right w:w="0" w:type="dxa"/>
                  </w:tcMar>
                </w:tcPr>
                <w:p w14:paraId="0A6DF2C9" w14:textId="79F73A32" w:rsidR="00202C59" w:rsidRPr="002B22D5" w:rsidRDefault="00202C59"/>
              </w:tc>
            </w:tr>
          </w:tbl>
          <w:p w14:paraId="3E5E6B3E" w14:textId="77777777" w:rsidR="00E30F01" w:rsidRPr="002B22D5" w:rsidRDefault="00E30F01"/>
        </w:tc>
      </w:tr>
    </w:tbl>
    <w:p w14:paraId="3ABEF991" w14:textId="77777777" w:rsidR="00E30F01" w:rsidRPr="002B22D5" w:rsidRDefault="00E30F01">
      <w:pPr>
        <w:shd w:val="clear" w:color="auto" w:fill="FFFFFF"/>
        <w:spacing w:after="75"/>
      </w:pPr>
    </w:p>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10800"/>
      </w:tblGrid>
      <w:tr w:rsidR="00E30F01" w:rsidRPr="002B22D5" w14:paraId="77DDE27E" w14:textId="77777777">
        <w:tc>
          <w:tcPr>
            <w:tcW w:w="5000" w:type="pct"/>
            <w:tcMar>
              <w:top w:w="0" w:type="dxa"/>
              <w:left w:w="0" w:type="dxa"/>
              <w:bottom w:w="0" w:type="dxa"/>
              <w:right w:w="0" w:type="dxa"/>
            </w:tcMar>
            <w:vAlign w:val="center"/>
          </w:tcPr>
          <w:p w14:paraId="4B78F5E2" w14:textId="77777777" w:rsidR="00E30F01" w:rsidRPr="002B22D5" w:rsidRDefault="000E70FC">
            <w:pPr>
              <w:pStyle w:val="p"/>
              <w:shd w:val="clear" w:color="auto" w:fill="FFFFFF"/>
            </w:pPr>
            <w:r w:rsidRPr="002B22D5">
              <w:rPr>
                <w:rFonts w:ascii="Times New Roman" w:eastAsia="Times New Roman" w:hAnsi="Times New Roman" w:cs="Times New Roman"/>
                <w:color w:val="000000"/>
                <w:sz w:val="22"/>
                <w:szCs w:val="22"/>
              </w:rPr>
              <w:t>112. Steve and Shana on your team are looking for a language that will allow them to create an application that requires a high degree of control; they are not intimidated by complexity, as they have been programming for several years. Which of the following is the best match for them?​</w:t>
            </w: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400"/>
              <w:gridCol w:w="220"/>
              <w:gridCol w:w="1519"/>
            </w:tblGrid>
            <w:tr w:rsidR="00E30F01" w:rsidRPr="002B22D5" w14:paraId="7ADFA4A7" w14:textId="77777777">
              <w:tc>
                <w:tcPr>
                  <w:tcW w:w="400" w:type="dxa"/>
                  <w:tcMar>
                    <w:top w:w="0" w:type="dxa"/>
                    <w:left w:w="0" w:type="dxa"/>
                    <w:bottom w:w="0" w:type="dxa"/>
                    <w:right w:w="0" w:type="dxa"/>
                  </w:tcMar>
                </w:tcPr>
                <w:p w14:paraId="7A7DC081"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454F1A29" w14:textId="77777777" w:rsidR="00E30F01" w:rsidRPr="002B22D5" w:rsidRDefault="000E70FC">
                  <w:r w:rsidRPr="002B22D5">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14:paraId="06AB7622" w14:textId="77777777" w:rsidR="00E30F01" w:rsidRPr="002B22D5" w:rsidRDefault="000E70FC">
                  <w:pPr>
                    <w:pStyle w:val="p"/>
                  </w:pPr>
                  <w:r w:rsidRPr="002B22D5">
                    <w:rPr>
                      <w:rFonts w:ascii="Times New Roman" w:eastAsia="Times New Roman" w:hAnsi="Times New Roman" w:cs="Times New Roman"/>
                      <w:color w:val="000000"/>
                      <w:sz w:val="22"/>
                      <w:szCs w:val="22"/>
                    </w:rPr>
                    <w:t>​Visual Basic</w:t>
                  </w:r>
                </w:p>
              </w:tc>
            </w:tr>
            <w:tr w:rsidR="00E30F01" w:rsidRPr="002B22D5" w14:paraId="17B17E14" w14:textId="77777777">
              <w:tc>
                <w:tcPr>
                  <w:tcW w:w="400" w:type="dxa"/>
                  <w:tcMar>
                    <w:top w:w="0" w:type="dxa"/>
                    <w:left w:w="0" w:type="dxa"/>
                    <w:bottom w:w="0" w:type="dxa"/>
                    <w:right w:w="0" w:type="dxa"/>
                  </w:tcMar>
                </w:tcPr>
                <w:p w14:paraId="70BCA49C" w14:textId="77777777" w:rsidR="00E30F01" w:rsidRPr="002B22D5" w:rsidRDefault="000E70FC">
                  <w:r w:rsidRPr="002B22D5">
                    <w:rPr>
                      <w:color w:val="000000"/>
                      <w:sz w:val="20"/>
                      <w:szCs w:val="20"/>
                    </w:rPr>
                    <w:lastRenderedPageBreak/>
                    <w:t> </w:t>
                  </w:r>
                </w:p>
              </w:tc>
              <w:tc>
                <w:tcPr>
                  <w:tcW w:w="0" w:type="auto"/>
                  <w:tcMar>
                    <w:top w:w="30" w:type="dxa"/>
                    <w:left w:w="0" w:type="dxa"/>
                    <w:bottom w:w="30" w:type="dxa"/>
                    <w:right w:w="0" w:type="dxa"/>
                  </w:tcMar>
                </w:tcPr>
                <w:p w14:paraId="1003DDF3" w14:textId="77777777" w:rsidR="00E30F01" w:rsidRPr="002B22D5" w:rsidRDefault="000E70FC">
                  <w:r w:rsidRPr="002B22D5">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14:paraId="7F666EB1" w14:textId="77777777" w:rsidR="00E30F01" w:rsidRPr="002B22D5" w:rsidRDefault="000E70FC">
                  <w:pPr>
                    <w:pStyle w:val="p"/>
                  </w:pPr>
                  <w:r w:rsidRPr="002B22D5">
                    <w:rPr>
                      <w:rFonts w:ascii="Times New Roman" w:eastAsia="Times New Roman" w:hAnsi="Times New Roman" w:cs="Times New Roman"/>
                      <w:color w:val="000000"/>
                      <w:sz w:val="22"/>
                      <w:szCs w:val="22"/>
                    </w:rPr>
                    <w:t>​Visual C#</w:t>
                  </w:r>
                </w:p>
              </w:tc>
            </w:tr>
            <w:tr w:rsidR="00E30F01" w:rsidRPr="002B22D5" w14:paraId="552485D6" w14:textId="77777777">
              <w:tc>
                <w:tcPr>
                  <w:tcW w:w="400" w:type="dxa"/>
                  <w:tcMar>
                    <w:top w:w="0" w:type="dxa"/>
                    <w:left w:w="0" w:type="dxa"/>
                    <w:bottom w:w="0" w:type="dxa"/>
                    <w:right w:w="0" w:type="dxa"/>
                  </w:tcMar>
                </w:tcPr>
                <w:p w14:paraId="0F3E8FD3"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6E203ADC" w14:textId="77777777" w:rsidR="00E30F01" w:rsidRPr="002B22D5" w:rsidRDefault="000E70FC">
                  <w:r w:rsidRPr="002B22D5">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14:paraId="657F0660" w14:textId="77777777" w:rsidR="00E30F01" w:rsidRPr="002B22D5" w:rsidRDefault="000E70FC">
                  <w:pPr>
                    <w:pStyle w:val="p"/>
                  </w:pPr>
                  <w:r w:rsidRPr="002B22D5">
                    <w:rPr>
                      <w:rFonts w:ascii="Times New Roman" w:eastAsia="Times New Roman" w:hAnsi="Times New Roman" w:cs="Times New Roman"/>
                      <w:color w:val="000000"/>
                      <w:sz w:val="22"/>
                      <w:szCs w:val="22"/>
                    </w:rPr>
                    <w:t>​C++</w:t>
                  </w:r>
                </w:p>
              </w:tc>
            </w:tr>
            <w:tr w:rsidR="00E30F01" w:rsidRPr="002B22D5" w14:paraId="03D27A8D" w14:textId="77777777">
              <w:tc>
                <w:tcPr>
                  <w:tcW w:w="400" w:type="dxa"/>
                  <w:tcMar>
                    <w:top w:w="0" w:type="dxa"/>
                    <w:left w:w="0" w:type="dxa"/>
                    <w:bottom w:w="0" w:type="dxa"/>
                    <w:right w:w="0" w:type="dxa"/>
                  </w:tcMar>
                </w:tcPr>
                <w:p w14:paraId="752F5155" w14:textId="77777777" w:rsidR="00E30F01" w:rsidRPr="002B22D5" w:rsidRDefault="000E70FC">
                  <w:r w:rsidRPr="002B22D5">
                    <w:rPr>
                      <w:color w:val="000000"/>
                      <w:sz w:val="20"/>
                      <w:szCs w:val="20"/>
                    </w:rPr>
                    <w:t> </w:t>
                  </w:r>
                </w:p>
              </w:tc>
              <w:tc>
                <w:tcPr>
                  <w:tcW w:w="0" w:type="auto"/>
                  <w:tcMar>
                    <w:top w:w="30" w:type="dxa"/>
                    <w:left w:w="0" w:type="dxa"/>
                    <w:bottom w:w="30" w:type="dxa"/>
                    <w:right w:w="0" w:type="dxa"/>
                  </w:tcMar>
                </w:tcPr>
                <w:p w14:paraId="33502DFB" w14:textId="77777777" w:rsidR="00E30F01" w:rsidRPr="002B22D5" w:rsidRDefault="000E70FC">
                  <w:r w:rsidRPr="002B22D5">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14:paraId="2600B2A7" w14:textId="77777777" w:rsidR="00E30F01" w:rsidRPr="002B22D5" w:rsidRDefault="000E70FC">
                  <w:pPr>
                    <w:pStyle w:val="p"/>
                  </w:pPr>
                  <w:r w:rsidRPr="002B22D5">
                    <w:rPr>
                      <w:rFonts w:ascii="Times New Roman" w:eastAsia="Times New Roman" w:hAnsi="Times New Roman" w:cs="Times New Roman"/>
                      <w:color w:val="000000"/>
                      <w:sz w:val="22"/>
                      <w:szCs w:val="22"/>
                    </w:rPr>
                    <w:t>​Visual F#</w:t>
                  </w:r>
                </w:p>
              </w:tc>
            </w:tr>
          </w:tbl>
          <w:p w14:paraId="3CB42A72" w14:textId="77777777" w:rsidR="00E30F01" w:rsidRPr="002B22D5" w:rsidRDefault="00E30F01">
            <w:pPr>
              <w:rPr>
                <w:vanish/>
              </w:rPr>
            </w:pPr>
          </w:p>
          <w:tbl>
            <w:tblPr>
              <w:tblStyle w:val="questionMetaData"/>
              <w:tblW w:w="0" w:type="auto"/>
              <w:tblInd w:w="0" w:type="dxa"/>
              <w:tblBorders>
                <w:top w:val="nil"/>
                <w:left w:val="nil"/>
                <w:bottom w:val="nil"/>
                <w:right w:val="nil"/>
                <w:insideH w:val="nil"/>
                <w:insideV w:val="nil"/>
              </w:tblBorders>
              <w:tblLook w:val="04A0" w:firstRow="1" w:lastRow="0" w:firstColumn="1" w:lastColumn="0" w:noHBand="0" w:noVBand="1"/>
            </w:tblPr>
            <w:tblGrid>
              <w:gridCol w:w="1816"/>
              <w:gridCol w:w="2218"/>
            </w:tblGrid>
            <w:tr w:rsidR="00E30F01" w:rsidRPr="002B22D5" w14:paraId="325E7F3C" w14:textId="77777777">
              <w:tc>
                <w:tcPr>
                  <w:tcW w:w="0" w:type="auto"/>
                  <w:tcMar>
                    <w:top w:w="30" w:type="dxa"/>
                    <w:left w:w="0" w:type="dxa"/>
                    <w:bottom w:w="30" w:type="dxa"/>
                    <w:right w:w="0" w:type="dxa"/>
                  </w:tcMar>
                </w:tcPr>
                <w:p w14:paraId="66CD2C3B" w14:textId="77777777" w:rsidR="00E30F01" w:rsidRPr="002B22D5" w:rsidRDefault="000E70FC">
                  <w:r w:rsidRPr="002B22D5">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14:paraId="6826C4F3" w14:textId="77777777" w:rsidR="00E30F01" w:rsidRPr="002B22D5" w:rsidRDefault="000E70FC">
                  <w:r w:rsidRPr="002B22D5">
                    <w:rPr>
                      <w:rFonts w:ascii="Times New Roman" w:eastAsia="Times New Roman" w:hAnsi="Times New Roman" w:cs="Times New Roman"/>
                      <w:color w:val="000000"/>
                      <w:sz w:val="22"/>
                      <w:szCs w:val="22"/>
                    </w:rPr>
                    <w:t>c</w:t>
                  </w:r>
                </w:p>
              </w:tc>
            </w:tr>
            <w:tr w:rsidR="00E30F01" w:rsidRPr="002B22D5" w14:paraId="41E8C773" w14:textId="77777777">
              <w:tc>
                <w:tcPr>
                  <w:tcW w:w="0" w:type="auto"/>
                  <w:tcMar>
                    <w:top w:w="30" w:type="dxa"/>
                    <w:left w:w="0" w:type="dxa"/>
                    <w:bottom w:w="30" w:type="dxa"/>
                    <w:right w:w="0" w:type="dxa"/>
                  </w:tcMar>
                </w:tcPr>
                <w:p w14:paraId="6E43FC48" w14:textId="77777777" w:rsidR="00E30F01" w:rsidRPr="002B22D5" w:rsidRDefault="000E70FC">
                  <w:r w:rsidRPr="002B22D5">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14:paraId="41324E0B" w14:textId="77777777" w:rsidR="00E30F01" w:rsidRPr="002B22D5" w:rsidRDefault="000E70FC">
                  <w:r w:rsidRPr="002B22D5">
                    <w:rPr>
                      <w:rFonts w:ascii="Times New Roman" w:eastAsia="Times New Roman" w:hAnsi="Times New Roman" w:cs="Times New Roman"/>
                      <w:color w:val="000000"/>
                      <w:sz w:val="22"/>
                      <w:szCs w:val="22"/>
                    </w:rPr>
                    <w:t>1</w:t>
                  </w:r>
                </w:p>
              </w:tc>
            </w:tr>
            <w:tr w:rsidR="00E30F01" w:rsidRPr="002B22D5" w14:paraId="54EE71D9" w14:textId="77777777">
              <w:tc>
                <w:tcPr>
                  <w:tcW w:w="0" w:type="auto"/>
                  <w:tcMar>
                    <w:top w:w="30" w:type="dxa"/>
                    <w:left w:w="0" w:type="dxa"/>
                    <w:bottom w:w="30" w:type="dxa"/>
                    <w:right w:w="0" w:type="dxa"/>
                  </w:tcMar>
                </w:tcPr>
                <w:p w14:paraId="1A385D3F" w14:textId="77777777" w:rsidR="00E30F01" w:rsidRPr="002B22D5" w:rsidRDefault="000E70FC">
                  <w:r w:rsidRPr="002B22D5">
                    <w:rPr>
                      <w:rFonts w:ascii="Times New Roman" w:eastAsia="Times New Roman" w:hAnsi="Times New Roman" w:cs="Times New Roman"/>
                      <w:i/>
                      <w:iCs/>
                      <w:color w:val="000000"/>
                      <w:sz w:val="22"/>
                      <w:szCs w:val="22"/>
                    </w:rPr>
                    <w:t>REFERENCES:  </w:t>
                  </w:r>
                </w:p>
              </w:tc>
              <w:tc>
                <w:tcPr>
                  <w:tcW w:w="0" w:type="auto"/>
                  <w:tcMar>
                    <w:top w:w="30" w:type="dxa"/>
                    <w:left w:w="0" w:type="dxa"/>
                    <w:bottom w:w="30" w:type="dxa"/>
                    <w:right w:w="0" w:type="dxa"/>
                  </w:tcMar>
                </w:tcPr>
                <w:p w14:paraId="7F5E04E3" w14:textId="0BB46AD4" w:rsidR="00E30F01" w:rsidRPr="002B22D5" w:rsidRDefault="000A1AF5">
                  <w:r w:rsidRPr="002B22D5">
                    <w:rPr>
                      <w:rFonts w:ascii="Times New Roman" w:eastAsia="Times New Roman" w:hAnsi="Times New Roman" w:cs="Times New Roman"/>
                      <w:color w:val="000000"/>
                      <w:sz w:val="22"/>
                      <w:szCs w:val="22"/>
                    </w:rPr>
                    <w:t>15</w:t>
                  </w:r>
                </w:p>
              </w:tc>
            </w:tr>
            <w:tr w:rsidR="0041097F" w:rsidRPr="002B22D5" w14:paraId="19EBAC7E" w14:textId="77777777">
              <w:tc>
                <w:tcPr>
                  <w:tcW w:w="0" w:type="auto"/>
                  <w:tcMar>
                    <w:top w:w="30" w:type="dxa"/>
                    <w:left w:w="0" w:type="dxa"/>
                    <w:bottom w:w="30" w:type="dxa"/>
                    <w:right w:w="0" w:type="dxa"/>
                  </w:tcMar>
                </w:tcPr>
                <w:p w14:paraId="5A92758F" w14:textId="29171B7F" w:rsidR="0041097F" w:rsidRPr="002B22D5" w:rsidRDefault="00200CB7">
                  <w:pPr>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t>REFERENCES</w:t>
                  </w:r>
                  <w:r w:rsidR="0041097F" w:rsidRPr="002B22D5">
                    <w:rPr>
                      <w:rFonts w:ascii="Times New Roman" w:eastAsia="Times New Roman" w:hAnsi="Times New Roman" w:cs="Times New Roman"/>
                      <w:i/>
                      <w:iCs/>
                      <w:color w:val="000000"/>
                      <w:sz w:val="22"/>
                      <w:szCs w:val="22"/>
                    </w:rPr>
                    <w:t>:</w:t>
                  </w:r>
                </w:p>
              </w:tc>
              <w:tc>
                <w:tcPr>
                  <w:tcW w:w="0" w:type="auto"/>
                  <w:tcMar>
                    <w:top w:w="30" w:type="dxa"/>
                    <w:left w:w="0" w:type="dxa"/>
                    <w:bottom w:w="30" w:type="dxa"/>
                    <w:right w:w="0" w:type="dxa"/>
                  </w:tcMar>
                </w:tcPr>
                <w:p w14:paraId="3FB4E616" w14:textId="57F82E4D" w:rsidR="0041097F" w:rsidRPr="002B22D5" w:rsidRDefault="000A1AF5">
                  <w:pPr>
                    <w:rPr>
                      <w:rFonts w:ascii="Times New Roman" w:eastAsia="Times New Roman" w:hAnsi="Times New Roman" w:cs="Times New Roman"/>
                      <w:color w:val="000000"/>
                      <w:sz w:val="22"/>
                      <w:szCs w:val="22"/>
                    </w:rPr>
                  </w:pPr>
                  <w:r w:rsidRPr="002B22D5">
                    <w:rPr>
                      <w:rFonts w:ascii="Times New Roman" w:eastAsia="Times New Roman" w:hAnsi="Times New Roman" w:cs="Times New Roman"/>
                      <w:color w:val="000000"/>
                      <w:sz w:val="22"/>
                      <w:szCs w:val="22"/>
                    </w:rPr>
                    <w:t>Programming Languages</w:t>
                  </w:r>
                </w:p>
              </w:tc>
            </w:tr>
            <w:tr w:rsidR="00E30F01" w:rsidRPr="002B22D5" w14:paraId="6D9E72E3" w14:textId="77777777">
              <w:tc>
                <w:tcPr>
                  <w:tcW w:w="0" w:type="auto"/>
                  <w:tcMar>
                    <w:top w:w="30" w:type="dxa"/>
                    <w:left w:w="0" w:type="dxa"/>
                    <w:bottom w:w="30" w:type="dxa"/>
                    <w:right w:w="0" w:type="dxa"/>
                  </w:tcMar>
                </w:tcPr>
                <w:p w14:paraId="014510BB" w14:textId="77777777" w:rsidR="00E30F01" w:rsidRPr="002B22D5" w:rsidRDefault="000E70FC">
                  <w:r w:rsidRPr="002B22D5">
                    <w:rPr>
                      <w:rFonts w:ascii="Times New Roman" w:eastAsia="Times New Roman" w:hAnsi="Times New Roman" w:cs="Times New Roman"/>
                      <w:i/>
                      <w:iCs/>
                      <w:color w:val="000000"/>
                      <w:sz w:val="22"/>
                      <w:szCs w:val="22"/>
                    </w:rPr>
                    <w:t>QUESTION TYPE:  </w:t>
                  </w:r>
                </w:p>
              </w:tc>
              <w:tc>
                <w:tcPr>
                  <w:tcW w:w="0" w:type="auto"/>
                  <w:tcMar>
                    <w:top w:w="30" w:type="dxa"/>
                    <w:left w:w="0" w:type="dxa"/>
                    <w:bottom w:w="30" w:type="dxa"/>
                    <w:right w:w="0" w:type="dxa"/>
                  </w:tcMar>
                </w:tcPr>
                <w:p w14:paraId="519F76D4" w14:textId="77777777" w:rsidR="00E30F01" w:rsidRPr="002B22D5" w:rsidRDefault="000E70FC">
                  <w:r w:rsidRPr="002B22D5">
                    <w:rPr>
                      <w:rFonts w:ascii="Times New Roman" w:eastAsia="Times New Roman" w:hAnsi="Times New Roman" w:cs="Times New Roman"/>
                      <w:color w:val="000000"/>
                      <w:sz w:val="22"/>
                      <w:szCs w:val="22"/>
                    </w:rPr>
                    <w:t>Multiple Choice</w:t>
                  </w:r>
                </w:p>
              </w:tc>
            </w:tr>
            <w:tr w:rsidR="00202C59" w:rsidRPr="002B22D5" w14:paraId="29C72200" w14:textId="77777777">
              <w:tc>
                <w:tcPr>
                  <w:tcW w:w="0" w:type="auto"/>
                  <w:tcMar>
                    <w:top w:w="30" w:type="dxa"/>
                    <w:left w:w="0" w:type="dxa"/>
                    <w:bottom w:w="30" w:type="dxa"/>
                    <w:right w:w="0" w:type="dxa"/>
                  </w:tcMar>
                </w:tcPr>
                <w:p w14:paraId="72AA6BE4" w14:textId="08A2E75D" w:rsidR="00202C59" w:rsidRPr="002B22D5" w:rsidRDefault="00202C59">
                  <w:r w:rsidRPr="002B22D5">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14:paraId="0EFA0CBB" w14:textId="4FB5B780" w:rsidR="00202C59" w:rsidRPr="002B22D5" w:rsidRDefault="00202C59">
                  <w:r w:rsidRPr="002B22D5">
                    <w:rPr>
                      <w:rFonts w:ascii="Times New Roman" w:eastAsia="Times New Roman" w:hAnsi="Times New Roman" w:cs="Times New Roman"/>
                      <w:color w:val="000000"/>
                      <w:sz w:val="22"/>
                      <w:szCs w:val="22"/>
                    </w:rPr>
                    <w:t>Critical Thinking</w:t>
                  </w:r>
                </w:p>
              </w:tc>
            </w:tr>
            <w:tr w:rsidR="00202C59" w:rsidRPr="002B22D5" w14:paraId="6B6A50B7" w14:textId="77777777">
              <w:tc>
                <w:tcPr>
                  <w:tcW w:w="0" w:type="auto"/>
                  <w:tcMar>
                    <w:top w:w="30" w:type="dxa"/>
                    <w:left w:w="0" w:type="dxa"/>
                    <w:bottom w:w="30" w:type="dxa"/>
                    <w:right w:w="0" w:type="dxa"/>
                  </w:tcMar>
                </w:tcPr>
                <w:p w14:paraId="57701917" w14:textId="22D4BBBB" w:rsidR="00202C59" w:rsidRPr="002B22D5" w:rsidRDefault="00202C59"/>
              </w:tc>
              <w:tc>
                <w:tcPr>
                  <w:tcW w:w="0" w:type="auto"/>
                  <w:tcMar>
                    <w:top w:w="30" w:type="dxa"/>
                    <w:left w:w="0" w:type="dxa"/>
                    <w:bottom w:w="30" w:type="dxa"/>
                    <w:right w:w="0" w:type="dxa"/>
                  </w:tcMar>
                </w:tcPr>
                <w:p w14:paraId="027F5EF3" w14:textId="02B63325" w:rsidR="00202C59" w:rsidRPr="002B22D5" w:rsidRDefault="00202C59"/>
              </w:tc>
            </w:tr>
          </w:tbl>
          <w:p w14:paraId="68A75E69" w14:textId="77777777" w:rsidR="00E30F01" w:rsidRPr="002B22D5" w:rsidRDefault="00E30F01"/>
        </w:tc>
      </w:tr>
    </w:tbl>
    <w:p w14:paraId="164701C0" w14:textId="77777777" w:rsidR="00E30F01" w:rsidRPr="002B22D5" w:rsidRDefault="00E30F01">
      <w:pPr>
        <w:shd w:val="clear" w:color="auto" w:fill="FFFFFF"/>
        <w:spacing w:after="75"/>
      </w:pPr>
    </w:p>
    <w:p w14:paraId="3D1ACD89" w14:textId="77777777" w:rsidR="00E30F01" w:rsidRPr="002B22D5" w:rsidRDefault="00E30F01"/>
    <w:sectPr w:rsidR="00E30F01" w:rsidRPr="002B22D5">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49D471" w14:textId="77777777" w:rsidR="00422468" w:rsidRDefault="00422468">
      <w:r>
        <w:separator/>
      </w:r>
    </w:p>
  </w:endnote>
  <w:endnote w:type="continuationSeparator" w:id="0">
    <w:p w14:paraId="07956ECF" w14:textId="77777777" w:rsidR="00422468" w:rsidRDefault="0042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14"/>
      <w:gridCol w:w="1102"/>
    </w:tblGrid>
    <w:tr w:rsidR="00BD16AE" w14:paraId="1E0C73BF" w14:textId="77777777">
      <w:tc>
        <w:tcPr>
          <w:tcW w:w="4500" w:type="pct"/>
          <w:tcBorders>
            <w:top w:val="nil"/>
            <w:left w:val="nil"/>
            <w:bottom w:val="nil"/>
            <w:right w:val="nil"/>
          </w:tcBorders>
        </w:tcPr>
        <w:p w14:paraId="17D01C4B" w14:textId="77777777" w:rsidR="00BD16AE" w:rsidRDefault="00BD16AE" w:rsidP="00085F22">
          <w:pPr>
            <w:rPr>
              <w:rFonts w:ascii="Calibri" w:eastAsia="Times New Roman" w:hAnsi="Calibri" w:cs="Calibri"/>
              <w:color w:val="000000"/>
              <w:sz w:val="20"/>
              <w:szCs w:val="20"/>
              <w:bdr w:val="none" w:sz="0" w:space="0" w:color="auto"/>
            </w:rPr>
          </w:pPr>
          <w:r>
            <w:rPr>
              <w:rFonts w:ascii="Calibri" w:hAnsi="Calibri" w:cs="Calibri"/>
              <w:color w:val="000000"/>
              <w:sz w:val="20"/>
              <w:szCs w:val="20"/>
            </w:rPr>
            <w:t>© 2018 Cengage Learning, Inc. May not be scanned, copied or duplicated, or posted to a publicly accessible website, in whole or in part.</w:t>
          </w:r>
        </w:p>
        <w:p w14:paraId="25DA28A3" w14:textId="1033C097" w:rsidR="00BD16AE" w:rsidRDefault="00BD16AE"/>
      </w:tc>
      <w:tc>
        <w:tcPr>
          <w:tcW w:w="4500" w:type="pct"/>
          <w:tcBorders>
            <w:top w:val="nil"/>
            <w:left w:val="nil"/>
            <w:bottom w:val="nil"/>
            <w:right w:val="nil"/>
          </w:tcBorders>
        </w:tcPr>
        <w:p w14:paraId="3D55C251" w14:textId="0B0C3639" w:rsidR="00BD16AE" w:rsidRDefault="00BD16AE">
          <w:pPr>
            <w:jc w:val="right"/>
          </w:pPr>
          <w:r>
            <w:rPr>
              <w:szCs w:val="16"/>
            </w:rPr>
            <w:t>Page </w:t>
          </w:r>
          <w:r>
            <w:fldChar w:fldCharType="begin"/>
          </w:r>
          <w:r>
            <w:instrText>PAGE</w:instrText>
          </w:r>
          <w:r>
            <w:fldChar w:fldCharType="separate"/>
          </w:r>
          <w:r w:rsidR="00122AD4">
            <w:rPr>
              <w:noProof/>
            </w:rPr>
            <w:t>1</w:t>
          </w:r>
          <w:r>
            <w:fldChar w:fldCharType="end"/>
          </w:r>
        </w:p>
      </w:tc>
    </w:tr>
  </w:tbl>
  <w:p w14:paraId="5EC12374" w14:textId="77777777" w:rsidR="00BD16AE" w:rsidRDefault="00BD16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C5B7B" w14:textId="77777777" w:rsidR="00422468" w:rsidRDefault="00422468">
      <w:r>
        <w:separator/>
      </w:r>
    </w:p>
  </w:footnote>
  <w:footnote w:type="continuationSeparator" w:id="0">
    <w:p w14:paraId="7821CAFA" w14:textId="77777777" w:rsidR="00422468" w:rsidRDefault="0042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800"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225"/>
      <w:gridCol w:w="3484"/>
      <w:gridCol w:w="2091"/>
    </w:tblGrid>
    <w:tr w:rsidR="00BD16AE" w14:paraId="0140C83B" w14:textId="77777777">
      <w:tc>
        <w:tcPr>
          <w:tcW w:w="225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90"/>
            <w:gridCol w:w="4635"/>
          </w:tblGrid>
          <w:tr w:rsidR="00BD16AE" w14:paraId="3CF2AE91" w14:textId="77777777">
            <w:tc>
              <w:tcPr>
                <w:tcW w:w="15" w:type="dxa"/>
                <w:tcMar>
                  <w:top w:w="0" w:type="dxa"/>
                  <w:left w:w="0" w:type="dxa"/>
                  <w:bottom w:w="0" w:type="dxa"/>
                  <w:right w:w="0" w:type="dxa"/>
                </w:tcMar>
              </w:tcPr>
              <w:p w14:paraId="5B63FF88" w14:textId="77777777" w:rsidR="00BD16AE" w:rsidRDefault="00BD16AE">
                <w:r>
                  <w:rPr>
                    <w:sz w:val="20"/>
                    <w:szCs w:val="20"/>
                  </w:rPr>
                  <w:t>Name:</w:t>
                </w:r>
              </w:p>
            </w:tc>
            <w:tc>
              <w:tcPr>
                <w:tcW w:w="0" w:type="auto"/>
                <w:tcBorders>
                  <w:bottom w:val="single" w:sz="6" w:space="0" w:color="000000"/>
                </w:tcBorders>
                <w:tcMar>
                  <w:top w:w="0" w:type="dxa"/>
                  <w:left w:w="0" w:type="dxa"/>
                  <w:bottom w:w="0" w:type="dxa"/>
                  <w:right w:w="0" w:type="dxa"/>
                </w:tcMar>
              </w:tcPr>
              <w:p w14:paraId="264EED4F" w14:textId="77777777" w:rsidR="00BD16AE" w:rsidRDefault="00BD16AE">
                <w:r>
                  <w:rPr>
                    <w:sz w:val="20"/>
                    <w:szCs w:val="20"/>
                  </w:rPr>
                  <w:t> </w:t>
                </w:r>
              </w:p>
            </w:tc>
          </w:tr>
        </w:tbl>
        <w:p w14:paraId="451FB35D" w14:textId="77777777" w:rsidR="00BD16AE" w:rsidRDefault="00BD16AE"/>
      </w:tc>
      <w:tc>
        <w:tcPr>
          <w:tcW w:w="15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612"/>
            <w:gridCol w:w="2872"/>
          </w:tblGrid>
          <w:tr w:rsidR="00BD16AE" w14:paraId="25B28186" w14:textId="77777777">
            <w:tc>
              <w:tcPr>
                <w:tcW w:w="15" w:type="dxa"/>
                <w:tcMar>
                  <w:top w:w="0" w:type="dxa"/>
                  <w:left w:w="0" w:type="dxa"/>
                  <w:bottom w:w="0" w:type="dxa"/>
                  <w:right w:w="0" w:type="dxa"/>
                </w:tcMar>
              </w:tcPr>
              <w:p w14:paraId="6C30C396" w14:textId="77777777" w:rsidR="00BD16AE" w:rsidRDefault="00BD16AE">
                <w:r>
                  <w:rPr>
                    <w:sz w:val="20"/>
                    <w:szCs w:val="20"/>
                  </w:rPr>
                  <w:t> Class:</w:t>
                </w:r>
              </w:p>
            </w:tc>
            <w:tc>
              <w:tcPr>
                <w:tcW w:w="0" w:type="auto"/>
                <w:tcBorders>
                  <w:bottom w:val="single" w:sz="6" w:space="0" w:color="000000"/>
                </w:tcBorders>
                <w:tcMar>
                  <w:top w:w="0" w:type="dxa"/>
                  <w:left w:w="0" w:type="dxa"/>
                  <w:bottom w:w="0" w:type="dxa"/>
                  <w:right w:w="0" w:type="dxa"/>
                </w:tcMar>
              </w:tcPr>
              <w:p w14:paraId="25CC324D" w14:textId="77777777" w:rsidR="00BD16AE" w:rsidRDefault="00BD16AE">
                <w:r>
                  <w:rPr>
                    <w:sz w:val="20"/>
                    <w:szCs w:val="20"/>
                  </w:rPr>
                  <w:t> </w:t>
                </w:r>
              </w:p>
            </w:tc>
          </w:tr>
        </w:tbl>
        <w:p w14:paraId="4C1FCB72" w14:textId="77777777" w:rsidR="00BD16AE" w:rsidRDefault="00BD16AE"/>
      </w:tc>
      <w:tc>
        <w:tcPr>
          <w:tcW w:w="900" w:type="pct"/>
          <w:tcMar>
            <w:top w:w="0" w:type="dxa"/>
            <w:left w:w="0" w:type="dxa"/>
            <w:bottom w:w="0" w:type="dxa"/>
            <w:right w:w="0" w:type="dxa"/>
          </w:tcMar>
        </w:tcPr>
        <w:tbl>
          <w:tblPr>
            <w:tblW w:w="5000" w:type="pct"/>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534"/>
            <w:gridCol w:w="1557"/>
          </w:tblGrid>
          <w:tr w:rsidR="00BD16AE" w14:paraId="211ECCFF" w14:textId="77777777">
            <w:tc>
              <w:tcPr>
                <w:tcW w:w="15" w:type="dxa"/>
                <w:tcMar>
                  <w:top w:w="0" w:type="dxa"/>
                  <w:left w:w="0" w:type="dxa"/>
                  <w:bottom w:w="0" w:type="dxa"/>
                  <w:right w:w="0" w:type="dxa"/>
                </w:tcMar>
              </w:tcPr>
              <w:p w14:paraId="7ACC9F1D" w14:textId="77777777" w:rsidR="00BD16AE" w:rsidRDefault="00BD16AE">
                <w:r>
                  <w:rPr>
                    <w:sz w:val="20"/>
                    <w:szCs w:val="20"/>
                  </w:rPr>
                  <w:t> Date:</w:t>
                </w:r>
              </w:p>
            </w:tc>
            <w:tc>
              <w:tcPr>
                <w:tcW w:w="0" w:type="auto"/>
                <w:tcBorders>
                  <w:bottom w:val="single" w:sz="6" w:space="0" w:color="000000"/>
                </w:tcBorders>
                <w:tcMar>
                  <w:top w:w="0" w:type="dxa"/>
                  <w:left w:w="0" w:type="dxa"/>
                  <w:bottom w:w="0" w:type="dxa"/>
                  <w:right w:w="0" w:type="dxa"/>
                </w:tcMar>
              </w:tcPr>
              <w:p w14:paraId="17011F69" w14:textId="77777777" w:rsidR="00BD16AE" w:rsidRDefault="00BD16AE">
                <w:r>
                  <w:rPr>
                    <w:sz w:val="20"/>
                    <w:szCs w:val="20"/>
                  </w:rPr>
                  <w:t> </w:t>
                </w:r>
              </w:p>
            </w:tc>
          </w:tr>
        </w:tbl>
        <w:p w14:paraId="35AB21E9" w14:textId="77777777" w:rsidR="00BD16AE" w:rsidRDefault="00BD16AE"/>
      </w:tc>
    </w:tr>
  </w:tbl>
  <w:p w14:paraId="2D4E3815" w14:textId="23730FD9" w:rsidR="00BD16AE" w:rsidRDefault="00BD16AE">
    <w:r>
      <w:br/>
    </w:r>
    <w:r>
      <w:rPr>
        <w:rFonts w:ascii="Times New Roman" w:eastAsia="Times New Roman" w:hAnsi="Times New Roman" w:cs="Times New Roman"/>
        <w:b/>
        <w:bCs/>
        <w:color w:val="000000"/>
        <w:sz w:val="22"/>
        <w:szCs w:val="22"/>
        <w:u w:val="single"/>
      </w:rPr>
      <w:t>Chapter 01: Introduction to Visual Basic 2017 Programming</w:t>
    </w:r>
  </w:p>
  <w:p w14:paraId="2CCA3D65" w14:textId="77777777" w:rsidR="00BD16AE" w:rsidRDefault="00BD16A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30F01"/>
    <w:rsid w:val="000814AC"/>
    <w:rsid w:val="00085F22"/>
    <w:rsid w:val="000A1AF5"/>
    <w:rsid w:val="000C357E"/>
    <w:rsid w:val="000C58D3"/>
    <w:rsid w:val="000E70FC"/>
    <w:rsid w:val="00122AD4"/>
    <w:rsid w:val="00134123"/>
    <w:rsid w:val="00166BF9"/>
    <w:rsid w:val="001D2990"/>
    <w:rsid w:val="00200CB7"/>
    <w:rsid w:val="00202C59"/>
    <w:rsid w:val="0022304A"/>
    <w:rsid w:val="00236023"/>
    <w:rsid w:val="002B22D5"/>
    <w:rsid w:val="003065C1"/>
    <w:rsid w:val="00353975"/>
    <w:rsid w:val="0035402A"/>
    <w:rsid w:val="0035671E"/>
    <w:rsid w:val="00366716"/>
    <w:rsid w:val="003815F3"/>
    <w:rsid w:val="003A22B2"/>
    <w:rsid w:val="003B1B5C"/>
    <w:rsid w:val="003C106C"/>
    <w:rsid w:val="0041097F"/>
    <w:rsid w:val="00422468"/>
    <w:rsid w:val="004505AE"/>
    <w:rsid w:val="00457615"/>
    <w:rsid w:val="004A55A6"/>
    <w:rsid w:val="0052333C"/>
    <w:rsid w:val="005A3156"/>
    <w:rsid w:val="005F278E"/>
    <w:rsid w:val="006068E8"/>
    <w:rsid w:val="00631FE7"/>
    <w:rsid w:val="00657BDB"/>
    <w:rsid w:val="00674A13"/>
    <w:rsid w:val="006A2D8A"/>
    <w:rsid w:val="006A45ED"/>
    <w:rsid w:val="006D72DF"/>
    <w:rsid w:val="00735CAB"/>
    <w:rsid w:val="007619AE"/>
    <w:rsid w:val="007912EC"/>
    <w:rsid w:val="007A46B5"/>
    <w:rsid w:val="007C1BA6"/>
    <w:rsid w:val="00807D40"/>
    <w:rsid w:val="00861360"/>
    <w:rsid w:val="00867C1C"/>
    <w:rsid w:val="008A70E7"/>
    <w:rsid w:val="008E6714"/>
    <w:rsid w:val="00914DB4"/>
    <w:rsid w:val="0093043D"/>
    <w:rsid w:val="00974674"/>
    <w:rsid w:val="00A138F8"/>
    <w:rsid w:val="00A308A1"/>
    <w:rsid w:val="00AF60D2"/>
    <w:rsid w:val="00B36F88"/>
    <w:rsid w:val="00B472D1"/>
    <w:rsid w:val="00B957E1"/>
    <w:rsid w:val="00BD16AE"/>
    <w:rsid w:val="00BE0D02"/>
    <w:rsid w:val="00C14FE0"/>
    <w:rsid w:val="00C65630"/>
    <w:rsid w:val="00CD57BE"/>
    <w:rsid w:val="00CF456B"/>
    <w:rsid w:val="00D22FFB"/>
    <w:rsid w:val="00DF018F"/>
    <w:rsid w:val="00E0027E"/>
    <w:rsid w:val="00E30F01"/>
    <w:rsid w:val="00ED4D61"/>
    <w:rsid w:val="00EE01CE"/>
    <w:rsid w:val="00F32E77"/>
    <w:rsid w:val="00FB3014"/>
    <w:rsid w:val="00FD05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E065A"/>
  <w15:docId w15:val="{474242F4-C5B5-4B68-968B-550B4F4A6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paragraph" w:styleId="Header">
    <w:name w:val="header"/>
    <w:basedOn w:val="Normal"/>
    <w:link w:val="HeaderChar"/>
    <w:uiPriority w:val="99"/>
    <w:unhideWhenUsed/>
    <w:rsid w:val="00FD0557"/>
    <w:pPr>
      <w:tabs>
        <w:tab w:val="center" w:pos="4680"/>
        <w:tab w:val="right" w:pos="9360"/>
      </w:tabs>
    </w:pPr>
  </w:style>
  <w:style w:type="character" w:customStyle="1" w:styleId="HeaderChar">
    <w:name w:val="Header Char"/>
    <w:basedOn w:val="DefaultParagraphFont"/>
    <w:link w:val="Header"/>
    <w:uiPriority w:val="99"/>
    <w:rsid w:val="00FD0557"/>
    <w:rPr>
      <w:rFonts w:ascii="Arial" w:eastAsia="Arial" w:hAnsi="Arial" w:cs="Arial"/>
      <w:sz w:val="16"/>
      <w:szCs w:val="24"/>
      <w:bdr w:val="nil"/>
    </w:rPr>
  </w:style>
  <w:style w:type="paragraph" w:styleId="Footer">
    <w:name w:val="footer"/>
    <w:basedOn w:val="Normal"/>
    <w:link w:val="FooterChar"/>
    <w:uiPriority w:val="99"/>
    <w:unhideWhenUsed/>
    <w:rsid w:val="00FD0557"/>
    <w:pPr>
      <w:tabs>
        <w:tab w:val="center" w:pos="4680"/>
        <w:tab w:val="right" w:pos="9360"/>
      </w:tabs>
    </w:pPr>
  </w:style>
  <w:style w:type="character" w:customStyle="1" w:styleId="FooterChar">
    <w:name w:val="Footer Char"/>
    <w:basedOn w:val="DefaultParagraphFont"/>
    <w:link w:val="Footer"/>
    <w:uiPriority w:val="99"/>
    <w:rsid w:val="00FD0557"/>
    <w:rPr>
      <w:rFonts w:ascii="Arial" w:eastAsia="Arial" w:hAnsi="Arial" w:cs="Arial"/>
      <w:sz w:val="16"/>
      <w:szCs w:val="24"/>
      <w:bdr w:val="nil"/>
    </w:rPr>
  </w:style>
  <w:style w:type="character" w:styleId="CommentReference">
    <w:name w:val="annotation reference"/>
    <w:basedOn w:val="DefaultParagraphFont"/>
    <w:uiPriority w:val="99"/>
    <w:semiHidden/>
    <w:unhideWhenUsed/>
    <w:rsid w:val="00DF018F"/>
    <w:rPr>
      <w:sz w:val="16"/>
      <w:szCs w:val="16"/>
    </w:rPr>
  </w:style>
  <w:style w:type="paragraph" w:styleId="CommentText">
    <w:name w:val="annotation text"/>
    <w:basedOn w:val="Normal"/>
    <w:link w:val="CommentTextChar"/>
    <w:uiPriority w:val="99"/>
    <w:semiHidden/>
    <w:unhideWhenUsed/>
    <w:rsid w:val="00DF018F"/>
    <w:rPr>
      <w:sz w:val="20"/>
      <w:szCs w:val="20"/>
    </w:rPr>
  </w:style>
  <w:style w:type="character" w:customStyle="1" w:styleId="CommentTextChar">
    <w:name w:val="Comment Text Char"/>
    <w:basedOn w:val="DefaultParagraphFont"/>
    <w:link w:val="CommentText"/>
    <w:uiPriority w:val="99"/>
    <w:semiHidden/>
    <w:rsid w:val="00DF018F"/>
    <w:rPr>
      <w:rFonts w:ascii="Arial" w:eastAsia="Arial" w:hAnsi="Arial" w:cs="Arial"/>
      <w:bdr w:val="nil"/>
    </w:rPr>
  </w:style>
  <w:style w:type="paragraph" w:styleId="CommentSubject">
    <w:name w:val="annotation subject"/>
    <w:basedOn w:val="CommentText"/>
    <w:next w:val="CommentText"/>
    <w:link w:val="CommentSubjectChar"/>
    <w:uiPriority w:val="99"/>
    <w:semiHidden/>
    <w:unhideWhenUsed/>
    <w:rsid w:val="00DF018F"/>
    <w:rPr>
      <w:b/>
      <w:bCs/>
    </w:rPr>
  </w:style>
  <w:style w:type="character" w:customStyle="1" w:styleId="CommentSubjectChar">
    <w:name w:val="Comment Subject Char"/>
    <w:basedOn w:val="CommentTextChar"/>
    <w:link w:val="CommentSubject"/>
    <w:uiPriority w:val="99"/>
    <w:semiHidden/>
    <w:rsid w:val="00DF018F"/>
    <w:rPr>
      <w:rFonts w:ascii="Arial" w:eastAsia="Arial" w:hAnsi="Arial" w:cs="Arial"/>
      <w:b/>
      <w:bCs/>
      <w:bdr w:val="nil"/>
    </w:rPr>
  </w:style>
  <w:style w:type="paragraph" w:styleId="Revision">
    <w:name w:val="Revision"/>
    <w:hidden/>
    <w:uiPriority w:val="99"/>
    <w:semiHidden/>
    <w:rsid w:val="00DF018F"/>
    <w:rPr>
      <w:rFonts w:ascii="Arial" w:eastAsia="Arial" w:hAnsi="Arial" w:cs="Arial"/>
      <w:sz w:val="16"/>
      <w:szCs w:val="24"/>
      <w:bdr w:val="nil"/>
    </w:rPr>
  </w:style>
  <w:style w:type="paragraph" w:styleId="BalloonText">
    <w:name w:val="Balloon Text"/>
    <w:basedOn w:val="Normal"/>
    <w:link w:val="BalloonTextChar"/>
    <w:uiPriority w:val="99"/>
    <w:semiHidden/>
    <w:unhideWhenUsed/>
    <w:rsid w:val="00DF01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018F"/>
    <w:rPr>
      <w:rFonts w:ascii="Segoe UI" w:eastAsia="Arial" w:hAnsi="Segoe UI" w:cs="Segoe UI"/>
      <w:sz w:val="18"/>
      <w:szCs w:val="18"/>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40924">
      <w:bodyDiv w:val="1"/>
      <w:marLeft w:val="0"/>
      <w:marRight w:val="0"/>
      <w:marTop w:val="0"/>
      <w:marBottom w:val="0"/>
      <w:divBdr>
        <w:top w:val="none" w:sz="0" w:space="0" w:color="auto"/>
        <w:left w:val="none" w:sz="0" w:space="0" w:color="auto"/>
        <w:bottom w:val="none" w:sz="0" w:space="0" w:color="auto"/>
        <w:right w:val="none" w:sz="0" w:space="0" w:color="auto"/>
      </w:divBdr>
    </w:div>
    <w:div w:id="206183706">
      <w:bodyDiv w:val="1"/>
      <w:marLeft w:val="0"/>
      <w:marRight w:val="0"/>
      <w:marTop w:val="0"/>
      <w:marBottom w:val="0"/>
      <w:divBdr>
        <w:top w:val="none" w:sz="0" w:space="0" w:color="auto"/>
        <w:left w:val="none" w:sz="0" w:space="0" w:color="auto"/>
        <w:bottom w:val="none" w:sz="0" w:space="0" w:color="auto"/>
        <w:right w:val="none" w:sz="0" w:space="0" w:color="auto"/>
      </w:divBdr>
    </w:div>
    <w:div w:id="2584137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21</Pages>
  <Words>3967</Words>
  <Characters>22612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Chapter 01: Introduction to Visual Basic 2015 Programming</vt:lpstr>
    </vt:vector>
  </TitlesOfParts>
  <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Visual Basic 2015 Programming</dc:title>
  <cp:lastModifiedBy>Editor</cp:lastModifiedBy>
  <cp:revision>9</cp:revision>
  <dcterms:created xsi:type="dcterms:W3CDTF">2017-06-28T18:45:00Z</dcterms:created>
  <dcterms:modified xsi:type="dcterms:W3CDTF">2017-07-12T00:28:00Z</dcterms:modified>
</cp:coreProperties>
</file>