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is a type of systematic investigation that is empirical in nature and is designed to contribute to public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epistemology is a branch of philosophy that proposes that ideas evolve through the process of natural selection.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peer review is for other researchers to exactly repeat the procedures of an experiment to see whether they get the same results.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Conceptualizing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Relational studies are designed primarily to document what is going on or what exists.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theoretical nature of social sciences is related to developing, exploring, or testing the ideas that social researchers have about how the world operates.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cross-sectional study is one that takes place at a single point in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relationship between two variables may also be referred to as an inverse relationship.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independent variable is what the experimenter (or nature) manipulates.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An hypothesis is a specific statement of prediction.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to which conclusions reached about relationships in an experiment are reasonable is referred to as construct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is empirical in nature, meaning that it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accessible to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systematic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statistical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replicated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systematic effort to move research from initial discovery to practice is referred to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translational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bench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research-practice continuum starts with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Valerie’s state passed a law mandating a free public pre-kindergarten education for three- and four-year-old children, although school enrollment is not mandatory until age five, with kindergarten. She is tracking the school-readiness and reading-readiness scores of all children starting kindergarten to see how the children who are enrolled in the pre-K program do in comparison to those of similar background who do not attend. Valerie is conducting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Dave’s team has developed an intervention for use with high school students who are facing the unexpected death of a fellow student. This approach has been tested in a typical university community in the southern United States. Dave is now testing the intervention in urban areas and also has plans to test it in a number of other areas. Dave is conducting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Amir is aware that, at least in the laboratory, certain nutrients can help buffer research animals from the physiological damages associated with stress. He sets out to determine whether dietary supplements can do the same for people in a laboratory situation simulating real-life stresses. Amir’s research is best described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Aware of the controversy surrounding dietary treatments for autism spectrum disorders, Rebecca identifies relevant research and then uses statistical methods to combine the results of similar studies quantitatively in order to allow general conclusions to be made. Her work is best described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multivariate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literature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Elizabeth is a therapist at a residential treatment center for children and adolescents with eating disorders. She is aware that, in order for a treatment to be covered by insurance or other third-party payers, it must have a basis in research. This is commonly referred to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data-driven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managed care triage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state-of-the-art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Warren is reviewing the approaches that have been taken to the diagnosis and treatment of childhood schizophrenia over the past century. He notices that some ideas receive initial research support and become popular, generate additional research and, when not supported, seem to largely die off while others continue to be supported and become dominant in the field. This best illustrates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epistemology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 continuum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Elsa periodically reviews documents on the National Institutes of Health website that describe issues the NIH wants to have addressed by researchers. Eliza is most likely looking 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meta-analyses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peer 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requests for proposals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Conceptualizing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 individuals with expertise in the field critique a paper that has been submitted for publication.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meta-analyses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peer 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requests for proposals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Conceptualizing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research is ____, meaning that much of it is concerned with developing, exploring, or testing the ideas that social researchers have about how the world operates.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probabilistic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research is ____, meaning it is based on observations and measurements of reality.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probabilistic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research is ____, meaning it is interested in cause and effect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probabilistic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there is often error associated with measurement and other aspects of research, social research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probabilistic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Maris wants to document the coping methods of family caregivers for individuals with Alzheimer’s disease as the dementia progresses. She is conducting ____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Selah is aware that playing certain types of computer games can have an impact on mood, and she wonders whether these effects might vary with age. She recruits a group of college-age adults, a group of middle-aged adults, and a group of elderly adults to test her hypothesis. Selah’s research is best described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longitudinal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cross-sectional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repeated measures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series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occurs when two variables are synchronized?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cross-sectional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probabilistic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occurs when two variables are synchronized and the levels of one variable affect the levels of the 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cross-sectional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probabilistic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relationship in which higher levels of one variable are associated with higher levels of another is best described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curvilinear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accelerated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relationship in which higher levels of one variable are associated with lower levels of another is best described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curvilinear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accelerated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0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16.75pt;width:361.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TB 1-1</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is shown in the accompanying figure?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relationship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curvilinear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TB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326"/>
              </w:rPr>
              <w:pict>
                <v:shape id="_x0000_i1027" type="#_x0000_t75" style="height:337.5pt;width:400.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TB 1-2</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is shown in the accompanying figure?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curvilinear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TB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05"/>
              </w:rPr>
              <w:pict>
                <v:shape id="_x0000_i1028" type="#_x0000_t75" style="height:216.75pt;width:362.2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TB 1-3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is shown in the accompanying figure?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curvilinear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TB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“entity” being studied in research, whether a neuron, a person, a class, or a town, is best referred to as a(n)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unit of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observational target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attributes for a variable are such that one, and only one, is applicable at a time, the attributes are said to be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mutually exclusive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exhaustive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all possible answerable responses are included as possible attributes for a variable, the list of attributes is said to be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mutually exclusive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exhaustive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a specific statement of prediction that usually states there is no effect of the experimental manipulation.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null hypothesis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a specific statement of prediction that usually states what is expected to happen in a study.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null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Reasoning that moves from specific observations to broader generalizations is referred to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deductive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Reasoning that moves from the more general to the more specific is referred to 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fallacious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deductive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Bonita is participating in a longitudinal study that began when she was only two years old. Now in her late 20s, Bonita has undergone a series of cognitive tests every six months for more than 25 years. The study in which Bonita is participating is best described as a(n) ____ study.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repeated measures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cross sectional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series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measures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issue being addressed in a study is called the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null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 construct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Structure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 of translating a construct into its manifestation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Structure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Drew believes that individuals with higher levels of social anxiety will be more likely to spend more time on social media. He defines social anxiety levels as scores on a common test of social anxiety. In defining it as a test score, Drew has ____ social anxiety.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hypothesized about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theorized about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Structure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causal studies, the interest is in the effects of some cause on one or more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The Structure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validity is most concerned with whether there is a relationship between the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validity is most concerned with whether there is a causal relationship?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validity is most concerned with whether the results can be generalized to other persons, places, and times?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Chloe tests an intervention for kindergartners who become upset and refuse to attend school. She has found it works well in the small rural school for her first study and is now testing it in other settings such as the suburbs and in inner-city schools. In doing so, she is addressing ____ validity.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 is the macro-level effort to accumulate knowledge across multiple empirical systematic public research projects.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enterprise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 uses statistical methods to combine the results of similar studies quantitatively in order to allow general conclusions to be made.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 focuses on a specific question or issue and uses specific preplanned methods to identify, select, assess, and summarize the findings of multiple research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 is the result of a systematic process that leads to a specific set of research-based recommendations for practice that usually includes some estimates of how strong the evidence is for each recommendation.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philosophy that holds that ideas evolve through the process of natural selection is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epistemology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Documents published by government agencies and some companies that describe some problem that the agency would like researchers to address are called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requests for proposals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Conceptualizing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 is a systematic compilation and written summary of all of the literature published in scientific journals that is related to a research topic of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literature 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Conceptualizing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 hypothesis simply predicts that the experimental and control groups will differ, but does not predict the direction of the difference.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two-tailed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two tailed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Top-down reasoning that works from the more general to the more specific is referred to as _______________ reasoning.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deductive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designed primarily to document what is going on or what exists are called _______________ studies.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designed to determine whether one or more treatment variables affects one or more outcome variables are called _______________ studies.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Bruce is conducting research about family interactions and wants to include both individual-level data and family-level data. He is most likely using _______________ modeling.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hierarchical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abstract idea or theory of what the outcome is in a cause-effect relationship you are investigating is referred to as the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 construct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used to discuss the quality of various conclusions reached based on a research project is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to which the conclusions in a study would hold for other persons in other places and at other times is referred to as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validity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Draw and discuss the research-practice continuum, providing an example for each level.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can think of the research enterprise as encompassing a research-practice continuum within which translation occurs. In the course of moving through this continuum, it is likely that many individual research projects will be conducted. Some of these are what might be called basic research and are designed to generate discoveries and to understand their mechanisms better. For discoveries that relate to humans, this is usually followed by a series of applied research projects where the discovery is tested under increasingly controlled conditions with humans. If a discovery survives this applied research testing, there is usually a process of seeing how well it can be implemented in and disseminated to a broad range of contexts that extend beyond the original controlled studies. This is sometimes referred to as implementation and dissemination research. Ultimately, many such discoveries are assessed for the impacts they have broadly on society, what might be termed impact research. Sometimes discoveries lead to the development of new policies that are investigated with policy research in the broader population.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assumed that different discoveries take different pathways through this continuum. Some take longer to go through one stage or another. The bidirectional arrow in the figure is meant to convey that the translational process works in both directions. Sometimes insights from practitioners and policy makers can inform basic and applied researchers and improve their ability to transform their discoveries to better anticipate the real-world contexts that they will eventually need to be implemented 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evidence-based practice and why does it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interpositioning of a synthesis and guideline process in the middle of the research-practice continuum has transformed virtually every area of applied social research practice in our society. The term that is most associated with this change is evidence-based practice. It originated first in medicine as evidence-based medicine and then rapidly moved into other fields. Virtually every area of social practice today has an effort to integrate research and practice in this type of way. Evidence-based practice (EBP) is a movement designed to encourage or require practitioners to employ practices that are based on research evidence as reflected in research syntheses or practice guidelines. The EBP movement represents a major attempt of the research enterprise to achieve a better integration of research and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term of research synthesis and describe the two major types.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research synthesis is a systematic study of multiple prior research projects that address the same research question or topic and summarize the results in a manner that can be used by practitioners. There are two major types of research syntheses. A meta-analysis uses statistical methods to combine the results of similar studies quantitatively in order to allow general conclusions to be made. A systematic review is a research synthesis approach that focuses on a specific question or issue and uses specific preplanned methods to identify, select, assess, and summarize the findings of multiple research studies. It may or may not include a meta-analysis (a quantitative synthesis of results). Often, a systematic review involves a panel of experts who discuss the research literature and reach conclusions about how well a discovery works to address a problem or issue. So, while a meta-analysis is always a quantitative synthesis, a systematic review may be a judgmental expert-driven synthesis, a meta-analysis, or both.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Research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provide examples of descriptive, relational, and causal studies.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studies are designed primarily to document what is going on or what exists. Public opinion polls that seek to describe the proportion of people who hold various opinions are primarily descriptive in nature. For instance, if you want to know what percentage of the population would vote for a Democrat or a Republican in the next presidential election, you are simply interested in describing something.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Relational studies look at the relationships between two or more variables. A public opinion poll that compares the proportion of males and females who say they would vote for a Democratic or a Republican candidate in the next presidential election is essentially studying the relationship between gender and voting preference.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 studies are designed to determine whether one or more variables (for example, a program or treatment variable) causes or affects one or more outcome variables. If you performed a public opinion poll to try to determine whether a recent political advertising campaign changed voter preferences, you would essentially be studying whether the campaign (cause) changed the proportion of voters who would vote Democratic or Republican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The Language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four types of validity described in your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 Validity: In this study, is there a relationship between the two variables? For the example at hand, this question might be worded: in this study, is there a relationship between the website and knowledge of course material? There are several conclusions or inferences you might draw to answer such a question. You could, for example, conclude that there is a relationship. You might conclude that there is a positive relationship. You might infer that there is no relationship. When you assess the validity of each of these conclusions or inferences, you are addressing conclusion validity.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Validity: Assuming that there is a relationship in this study, is the relationship a causal one? Just because you find that use of the website and knowledge are correlated, you can’t necessarily assume that the website use causes the knowledge. Both could, for example, be caused by the same factor. For instance, it may be that wealthier students, who have greater resources, would be more likely to have access to a website and would excel on objective tests. When you want to make a claim that your program or treatment caused the outcomes in your study, and not something else, you are assessing the validity of a causal assertion and addressing internal validity.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 Validity: Assuming that there is a causal relationship in this study, can you claim that the program reflected well your construct of the program and that your measure reflected well your idea of the construct of the measure? In simpler terms, did you implement the program you intended to implement, and did you measure the outcome you wanted to measure? In yet other terms, did you operationalize well the ideas of the cause and the effect? Is the website what you intended it would be? Does it look like and work the way you theoretically imagined it would? Does it have the content you thought it should? When your research is over, you would like to be able to conclude that you did a credible job of operationalizing your constructs—that you can provide evidence for the construct validity of such a conclusion.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Validity: Assuming that there is a causal relationship in this study between the constructs of the cause and the effect, can you generalize this effect to other persons, places, or times? Would a virtual classroom work with different target groups at different times, on different subject matters? You are likely to make some claims that your research findings have implications for other groups and individuals in other settings and at other times. When you do, you need to address the external validity of these claims.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The Validity of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dc:title>
  <cp:revision>0</cp:revision>
</cp:coreProperties>
</file>