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True / False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director will know about either early childhood education or business practices.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7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.DACP.16.1-6 - Discuss the role of curriculum leader, and identify the issues that must be considered in planning and implementing program curriculum.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on the waiting list of a center are not the responsibility of the director.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NAEYC Code of Ethical Conduct and the Statement of Commitment helps educators deal with ethical dilemmas and issues.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6"/>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.DACP.16.1-2 - Explain the purpose of the NAEYC Code of Ethical Conduct and Supplement for Early Childhood Administrators.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Professional Prep - NAEYC Standard Professional Preparation Standard 2</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directors possess both leadership and management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.DACP.16.1-8 - Describe tools that enable the director to blend program management and people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directors are committed to the belief that parent satisfaction is their only responsibility.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several center directors compared job responsibilities, they would discover many differences in their work tasks and duties.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1"/>
              <w:gridCol w:w="6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Administrator C - NAEYC Standard Administrator Competencies 1, 5, and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directors look to the staff for ideas, initiative, and implementation of their centers’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laissez-faire managerial style is most effective when a majority of the staff is inexperienced.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7"/>
              <w:gridCol w:w="6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Administrative Co - NAEYC Standard Administrative Competencies 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to the conflicting roles many directors must assume, effective directors find others to promote the center out in the community.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.DACP.16.1-8 - Describe tools that enable the director to blend program management and people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communities want directors who are active participants in their affairs and events.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8"/>
              <w:gridCol w:w="6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Effective directors routinely put in 60 and 70 hour weeks to ensure their centers are operating smoothly.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If a director or staff member follows the steps of conflict resolution, a solution will always present itself.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.DACP.16.1-8 - Describe tools that enable the director to blend program management and people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Generally, board members make policy and the job of the director is to create procedures for implementing those policies.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 and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text, development of a “time line” falls under the category of Analyzing Use of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Most new directors have specialized training and are well prepared for their administrative roles.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Administrator Com - NAEYC Standard Administrator Competencies 6, 7, 8, 9,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Multiple Choice</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staff-oriented director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avoids going into classrooms since teachers are in charge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visits each classroom briefly each 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visits the classroom when there is nothing else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goes to a classroom only when there is a crisis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 and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staff-oriented director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9"/>
              <w:gridCol w:w="8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understands that events in staff members’ personal lives are of no concern at the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mentions anything about her own family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remembers and relates to events and incidents that are important to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really doesn’t have time to talk to staff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Directors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may be teachers also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not be teachers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never have responsibility for more than one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are only responsible to the board of directors or the corporate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director may be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owner of the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to a public school principal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responsible to a corporate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director’s role requires knowledge and skills in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early childhood education and child development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elementary teaching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curriculum leader is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each teacher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whichever teacher has most knowledge about curriculum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whichever teacher has most interest in curriculum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director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Academic standards for preschooler’s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addressed throughout the year in each preschool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ignored because the children are too young for academic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a primary focus at least once a week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used only if children are having trouble learning and achieving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commercially written curriculum that provides a plan and activities for each day of the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year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Ensures that children will learn all the necessary skills, even those that the individual center may neglect.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be purchased because they save teachers a great deal of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not be purchased because they have not been designed and written to meet children’s individual needs and cultural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should not be purchased because they have not been approved by the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7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.DACP.16.1-6 - Discuss the role of curriculum leader, and identify the issues that must be considered in planning and implementing program curriculum.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appropriate curriculum is in place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academic goals are not addressed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on task although they may not be actively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 are actively engaged in learning through play and meaningful experiences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children are guaranteed to learn the same thing at the same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7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.DACP.16.1-6 - Discuss the role of curriculum leader, and identify the issues that must be considered in planning and implementing program curriculum.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Directors must assume responsibility for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ensuring that staff are properly prepared to develop lesson plans for their own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curriculum for each classroom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writing curriculum for each child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underperforming students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effective curriculum should reflect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center’s mission and goals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children’s cultural and family backgrounds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NAEYC’s best practices and be research 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7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.DACP.16.1-6 - Discuss the role of curriculum leader, and identify the issues that must be considered in planning and implementing program curriculum.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main difference between a teacher and a director when it comes to being a child advocate lies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devotion to the children they work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their dedication to improving the lives of the children they work with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compensation they receive for being a child advocate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ability of the director to have an impact on a broader scale, such as out in the community.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8"/>
              <w:gridCol w:w="6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 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center’s policies and procedures manual should contain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strategic plan for the next three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general overview of the children’s guidance and discipline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about the program’s operations, such as the enrollment process, materials acquisition procedures, center’s by-laws, job descriptions, philosophy, and funding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detailed list of every possible situation that may occur at the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policy is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steps to be followed to implement procedures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that spells out the rights of children and staff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course of action that guides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procedure is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series of steps to be followed to implement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document that spells out how to handle children who have challenging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course of action that guides future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answers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about policies and procedures are not made by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director and/or board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center’s parents and/or community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school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corporate managing 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Directors must assume responsibility for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currently enrolled and prospective children as well as their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teaching and ancillary staff members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center’s board, funders, licensing agencies, and community support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directors manage conflict between two staff members, they should not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bring both staff members together to state both sides of the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find out exactly who caused the problem and write up a reprimand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generate solutions and implement the planned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follow-up to see if the agreed-upon solution is working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.DACP.16.1-8 - Describe tools that enable the director to blend program management and people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Successful director’s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demonstrate caring and concern for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ensure that their own needs are met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find a balance between their personal and professional lives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Directors can improve their time management skills by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attending a time-management course or seminar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analyzing how they spend their time and make changes if necessary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allocating specific times for tasks that must be done and establish a policy that they are not to be disturbed during that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Taking advantage of current technology is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costly and, therefore, should not be used by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time saver for many common tasks of directors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useful for organizing center records, finances, mandated reporting, and program operations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major time saver for handling many common tasks such as records, finances, program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.DACP.16.1-8 - Describe tools that enable the director to blend program management and people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choosing a computer software program, a director should do all of the following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look for the least expensive software packages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research several software programs to find out which best meets the center’s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arrange for a product demonstration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check out professional journals for reviews of potential software programs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1"/>
              <w:gridCol w:w="69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.DACP.16.1-8 - Describe tools that enable the director to blend program management and people leadership.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NAEYC and NAECS/SDE, which is most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Helping children with their cognitive, emotional, social, and physical skills through the use of a developmentally appropriate curriculum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children to learn through active involvement in a responsive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stringent academic standards, teaching to these standards, and making certain all children meet these standards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96"/>
              <w:gridCol w:w="71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.DACP.16.1-2 - Explain the purpose of the NAEYC Code of Ethical Conduct and Supplement for Early Childhood Administrators.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6</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Mr. Franks, a director of a local childcare center, is trying to improve his time management skills. If he asks his secretary to screen out the “junk” mail before he reads it, which Time-Use skill is he demonstrating?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analyzing use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grouping and assigning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a time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C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8"/>
              <w:gridCol w:w="6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director who has good ___ skills is able to communicate, motivate, and get along well with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intrapersonal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listening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cognitive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writing the center’s policies and procedures manual, the director should___.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write very detailed policies about every potential situation or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wait until a problem occurs before a policy is written in the manual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write policies that are clear and uniform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copy another center’s manual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1"/>
              <w:gridCol w:w="6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step to conflict resolution is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finding out who was in the wrong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selecting the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368"/>
              <w:gridCol w:w="6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directors delegate jobs to other staff members, they are indicating that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afraid that they cannot do the task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want to work so hard when other staff have much less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cannot handle the pressure of all the required administrative paperwork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they are effectively managing their own time and expanding the professional role of other staff members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.DACP.16.1-7 - Discuss the knowledge and skills that program administrators must possess to be successful leaders.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Standards 1 and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Time lines, in general help ensure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staff members do their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most rewarding duties are taken care of first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director can delegate unpleasant duties to the staff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duties, even the less pleasant ones are performed on a regular basis.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1"/>
              <w:gridCol w:w="68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Administrator C - NAEYC Standard Administrator Competencies 1, 5, and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Prior to becoming directors, most people were working as 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store clerks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elementary school teachers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center teachers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1"/>
              <w:gridCol w:w="7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.DACP.16.1-6 - Discuss the role of curriculum leader, and identify the issues that must be considered in planning and implementing program curriculum.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Professional Standard 6 - Becoming a Professional</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Subjective Short Answer</w:t>
            </w:r>
          </w:p>
        </w:tc>
      </w:tr>
    </w:tbl>
    <w:p>
      <w:pPr>
        <w:shd w:val="clear" w:color="auto" w:fill="FFFFFF"/>
        <w:bidi w:val="0"/>
        <w:spacing w:after="9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List four tasks that are necessary for directors to do in order to ensure efficient and effective center and program maintenance.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Planning, working with board, financial management, maintaining plant and materials, working with staff skills and professional development, leading curriculum decisions, and developing personal professionalism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at two ways that directors can enhance their effectiveness in working with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Developing an understanding of their own interpersonal styles, studying various approaches to management, analyzing their managerial styles, determining their own strengths and weaknesses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your administrative style and name two reasons why you believe this style to be most effective in leading your staff.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1"/>
              <w:gridCol w:w="72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(Choose from laissez-faire, manager, visionary; reasons for effectiveness could be children’s accomplishments, low turnover, and staff satisfaction)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.DACP.16.1-4 - Compare and contrast administrative styles and roles.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it is important for child care centers to operate as a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 the center is operated under shared beliefs, theories, and practices, which creates program continuity and the opportunity to effectively make necessary changes.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.DACP.16.1-3 - List four subsystems that are included within the early childhood program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a director must be a good manager and an effective leader.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manager determines what has to be done, how it is to be done, and who should do whatever the task requires, which is important to the center’s success.  Leaders look to the staff for ideas, initiatives, and implementation and promote the vision of the center, which is also important to the center’s success.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SCIA .DACP.16.1-5 - identify the responsibilities that directors have as managers of a center.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NATIONAL STANDARDS: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 - NAEYC Standard 10</w:t>
                  </w:r>
                </w:p>
              </w:tc>
            </w:tr>
          </w:tbl>
          <w:p/>
        </w:tc>
      </w:tr>
    </w:tbl>
    <w:p>
      <w:pPr>
        <w:shd w:val="clear" w:color="auto" w:fill="FFFFFF"/>
        <w:bidi w:val="0"/>
        <w:spacing w:after="75"/>
        <w:jc w:val="left"/>
      </w:pPr>
    </w:p>
    <w:p>
      <w:pPr>
        <w:bidi w:val="0"/>
      </w:pPr>
    </w:p>
    <w:sectPr>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24"/>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Effective Director</dc:title>
  <cp:revision>0</cp:revision>
</cp:coreProperties>
</file>