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problem of scarce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means that there are not enough jobs in some cities.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could be solved if the unemployment rate fell.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that there are not enough resources to satisfy people's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that resources are used inefficiently.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be solved by lowering taxes.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it is not freely available. Because resources are scarce, we have to choose from among our many wants, and in doing so, we must forgo satisfying some other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it is not freely available. Because resources are scarce, we have to choose from among our many wants, and in doing so, we must forgo satisfying some other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resource is scarce when it is not freely available. Because resources are scarce, we have to choose from among our many wants, and in doing so, we must forgo satisfying some other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it is not freely available. Because resources are scarce, we have to choose from among our many wants, and in doing so, we must forgo satisfying some other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it is not freely available. Because resources are scarce, we have to choose from among our many wants, and in doing so, we must forgo satisfying some other wants.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fact that people have unlimited wants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always want more of at least one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each person has an unlimited desire for every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labor unions demand wage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selfish people are not concerned about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buy goods without regard to what they can afford.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Our wants are unlimited because we always want more of a good thing. Because resources are scarce, we have to choose from among our many wants, and in doing so, we must forgo satisfying some other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Our wants are unlimited because we always want more of a good thing. Because resources are scarce, we have to choose from among our many wants, and in doing so, we must forgo satisfying some other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Our wants are unlimited because we always want more of a good thing. Because resources are scarce, we have to choose from among our many wants, and in doing so, we must forgo satisfying some other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Our wants are unlimited because we always want more of a good thing. Because resources are scarce, we have to choose from among our many wants, and in doing so, we must forgo satisfying some other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Our wants are unlimited because we always want more of a good thing. Because resources are scarce, we have to choose from among our many wants, and in doing so, we must forgo satisfying some other wants.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sentences is the best example of scarcity of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Peter buys a hamburger.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John-Michael wants to spend his money on a new hoverboard.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Alexander is doing homework instead of going to the movies with his friends.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Amanda, a geography teacher, is retired.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Bill is unemployed.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Scarcity is the condition in which our unlimited wants cannot be satisfied by our limited resources.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Scarcity is the condition in which our unlimited wants cannot be satisfied by our limited resources.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Scarcity is the condition in which our unlimited wants cannot be satisfied by our limited resources.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Scarcity is the condition in which our unlimited wants cannot be satisfied by our limited resources.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Scarcity is the condition in which our unlimited wants cannot be satisfied by our limited resources.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Analyitc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applies to a brain surgeon but not to a cab driver.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not a problem for a politician.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exists only in rich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exists only in poor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occurs when a resource is not freely available.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Scarcity is the condition in which our unlimited wants cannot be satisfied by our limited resources.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Scarcity is the condition in which our unlimited wants cannot be satisfied by our limited resources.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Scarcity is the condition in which our unlimited wants cannot be satisfied by our limited resources.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Scarcity is the condition in which our unlimited wants cannot be satisfied by our limited resources.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Scarcity is the condition in which our unlimited wants cannot be satisfied by our limited resources.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people's wants are unlimited but resources are scarce,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the rich get everything they want.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choices must be made.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will be more services produced than goods</w:t>
                  </w:r>
                  <w:r>
                    <w:rPr>
                      <w:rStyle w:val="DefaultParagraphFont"/>
                      <w:rFonts w:ascii="Calibri" w:eastAsia="Calibri" w:hAnsi="Calibri" w:cs="Calibri"/>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search for spiritual fulfillment rather than material fulfillment.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poor people never get anything they want.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it is not freely available. Because resources are scarce, we have to choose from among our many wants, and in doing so, we must forgo satisfying some other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resource is scarce when it is not freely available. Because resources are scarce, we have to choose from among our many wants, and in doing so, we must forgo satisfying some other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it is not freely available. Because resources are scarce, we have to choose from among our many wants, and in doing so, we must forgo satisfying some other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it is not freely available. Because resources are scarce, we have to choose from among our many wants, and in doing so, we must forgo satisfying some other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it is not freely available. Because resources are scarce, we have to choose from among our many wants, and in doing so, we must forgo satisfying some other wants.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regarding the basic economic problem of scarcity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problem only exists in countries that are not highly industrialized.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problem is likely to disappear as production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problem is sure to disappear as technology improves.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problem will exist as long as resources are available in limited amounts.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problem will disappear as a person's income falls.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Scarcity is the condition in which our unlimited wants cannot be satisfied by our limited resources. Everybody faces the problem of scarcity.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Scarcity is the condition in which our unlimited wants cannot be satisfied by our limited resources. Everybody faces the problem of scarcity.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Scarcity is the condition in which our unlimited wants cannot be satisfied by our limited resources. Everybody faces the problem of scarcity.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Scarcity is the condition in which our unlimited wants cannot be satisfied by our limited resources. Everybody faces the problem of scarcity.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Scarcity is the condition in which our unlimited wants cannot be satisfied by our limited resources. Everybody faces the problem of scarcity.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best defined as the study of how: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decide to use scarce resources in an attempt to satisfy their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can make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should deal with unemployment and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 eliminate the problem of scarce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 run a business.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Economics studies how people make decisions in a world of scarcity. Because resources are not freely available, people have to choose how to use these scarce resources to produce the goods and services that they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studies how people make decisions in a world of scarcity. Because resources are not freely available, people have to choose how to use these scarce resources to produce the goods and services that they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studies how people make decisions in a world of scarcity. Because resources are not freely available, people have to choose how to use these scarce resources to produce the goods and services that they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studies how people make decisions in a world of scarcity. Because resources are not freely available, people have to choose how to use these scarce resources to produce the goods and services that they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studies how people make decisions in a world of scarcity. Because resources are not freely available, people have to choose how to use these scarce resources to produce the goods and services that they want.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Benjamin works as an economist for the federal government. Which of the following questions is he trying to answer as part of his job?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2"/>
                      <w:szCs w:val="22"/>
                      <w:bdr w:val="nil"/>
                      <w:rtl w:val="0"/>
                    </w:rPr>
                    <w:t>ow can I get rich by playing the stock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best ways to reduce people's wants, given the scarcity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2"/>
                      <w:szCs w:val="22"/>
                      <w:bdr w:val="nil"/>
                      <w:rtl w:val="0"/>
                    </w:rPr>
                    <w:t>ow can rational government officials determine what goods should be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2"/>
                      <w:szCs w:val="22"/>
                      <w:bdr w:val="nil"/>
                      <w:rtl w:val="0"/>
                    </w:rPr>
                    <w:t>ow do people use limited resources to try to satisfy unlimited wants?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studies how people make decisions in a world of scarcity. Because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studies how people make decisions in a world of scarcity. Because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studies how people make decisions in a world of scarcity. Because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studies how people make decisions in a world of scarcity. Because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Economics studies how people make decisions in a world of scarcity. Because resources are not freely available, people have to choose how to use these scarce resources to produce the goods and services that people want.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best definition of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8"/>
              <w:gridCol w:w="8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investigation of the quantities and prices of the various goods produced by the nations of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study of why inflation and unemployment periodically plague the U.S.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analysis of how individuals and societies deal with the problem of 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examination of the role that money plays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study of how goods and services are distributed throughout the world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is the study of how people use their scarce resources to satisfy their unlimited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is the study of how people use their scarce resources to satisfy their unlimited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Economics is the study of how people use their scarce resources to satisfy their unlimited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is the study of how people use their scarce resources to satisfy their unlimited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is the study of how people use their scarce resources to satisfy their unlimited wants.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Alan is a retired economist who enjoys building toy trains for his grandkids. He uses a workbench and tools from his garage, lumber he bought from the lumber store for $10, and varnish and paint he had left over from another project last year. Since a retired economist is always an economist, which of the following statements does he make about building toy trains?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I’m not paying for any resources, so the toy trains I’m building are a good example of free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shd w:val="clear" w:color="auto" w:fill="FFFFFF"/>
                    <w:bidi w:val="0"/>
                    <w:spacing w:before="0" w:beforeAutospacing="0" w:after="0" w:afterAutospacing="0"/>
                    <w:jc w:val="left"/>
                  </w:pPr>
                  <w:r>
                    <w:rPr>
                      <w:rStyle w:val="DefaultParagraphFont"/>
                      <w:b w:val="0"/>
                      <w:bCs w:val="0"/>
                      <w:i w:val="0"/>
                      <w:iCs w:val="0"/>
                      <w:smallCaps w:val="0"/>
                      <w:color w:val="000000"/>
                      <w:sz w:val="20"/>
                      <w:szCs w:val="20"/>
                      <w:bdr w:val="nil"/>
                      <w:rtl w:val="0"/>
                    </w:rPr>
                    <w:t>I only paid $10 for the lumber, so the toy trains I’m building are a good example of free goods.</w:t>
                  </w:r>
                  <w:r>
                    <w:rPr>
                      <w:rStyle w:val="DefaultParagraphFont"/>
                      <w:b w:val="0"/>
                      <w:bCs w:val="0"/>
                      <w:i w:val="0"/>
                      <w:iCs w:val="0"/>
                      <w:smallCaps w:val="0"/>
                      <w:color w:val="000000"/>
                      <w:sz w:val="20"/>
                      <w:szCs w:val="20"/>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 using scarce resources to build the toy trains.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resources I’m using to build the toy trains are not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had used lumber that I cut from the tree in my backyard instead of buying it from the store, then the toy trains I’m building would be a good example of free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there is a finite supply, no matter how abundant. Because resources are not freely available, people have to choose how to use these scarce resources to produce the goods and services that people want. The toy trains may seem free to Alan’s grandkids, but the resources used to build them could have been used to produce other goods and services.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there is a finite supply, no matter how abundant. Because resources are not freely available, people have to choose how to use these scarce resources to produce the goods and services that people want. The toy trains may seem free to Alan’s grandkids, but the resources used to build them could have been used to produce other goods and services.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resource is scarce when there is a finite supply, no matter how abundant. Because resources are not freely available, people have to choose how to use these scarce resources to produce the goods and services that people want. The toy trains may seem free to Alan’s grandkids, but the resources used to build them could have been used to produce other goods and services.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there is a finite supply, no matter how abundant. Because resources are not freely available, people have to choose how to use these scarce resources to produce the goods and services that people want. The toy trains may seem free to Alan’s grandkids, but the resources used to build them could have been used to produce other goods and services.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there is a finite supply, no matter how abundant. Because resources are not freely available, people have to choose how to use these scarce resources to produce the goods and services that people want. The toy trains may seem free to Alan’s grandkids, but the resources used to build them could have been used to produce other goods and services.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best described 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study of choice when scarcity exists.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study of the production of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theory of consumer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science of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art of spending money wisely.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Economics studies how people use their scarce resources to satisfy their unlimited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studies how people use their scarce resources to satisfy their unlimited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studies how people use their scarce resources to satisfy their unlimited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studies how people use their scarce resources to satisfy their unlimited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studies how people use their scarce resources to satisfy their unlimited wants.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Michigan has an abundant supply of fresh water. However, an economist would consider it a scarce resource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water is necessary for human survival.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pollution will eventually destroy all life in the Great Lakes.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water is limited relative to people's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water commands a very high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nature can destroy water as well as create 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there is a finite supply, no matter how abundant.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there is a finite supply, no matter how abundant.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resource is scarce when there is a finite supply, no matter how abundant.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there is a finite supply, no matter how abundant.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there is a finite supply, no matter how abundant.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8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studies human behavior when scarcity exists and choices must be made.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provides the only reasonable explanation of how people make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accurately explain all human behavior since it is based on the assumption of rationality.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better at showing the way things ought to be than the other social sciences.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the only social science that can explain the existence and behavior of public institutions.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Economics is the study of how people use their scarce resources to satisfy their unlimited wants. Because resources are not freely available, people have to choose how to use these scarce resources to produce the goods 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is the study of how people use their scarce resources to satisfy their unlimited wants. Because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is the study of how people use their scarce resources to satisfy their unlimited wants. Because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is the study of how people use their scarce resources to satisfy their unlimited wants. Because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is the study of how people use their scarce resources to satisfy their unlimited wants. Because resources are not freely available, people have to choose how to use these scarce resources to produce the goods and services that people want.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resource is something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used to produce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provided by nature, not produced by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exists in unlimited quantities.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must be produced by a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always available free of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Resources are the inputs, or factors of production, used to produce the goods and services that people want. There are four broad categories of resources: labor, capital, natural resources, and entrepreneurial ability.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the inputs, or factors of production, used to produce the goods and services that people want. There are four broad categories of resources: labor, capital, natural resources, and entrepreneurial ability.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the inputs, or factors of production, used to produce the goods and services that people want. There are four broad categories of resources: labor, capital, natural resources, and entrepreneurial ability.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the inputs, or factors of production, used to produce the goods and services that people want. There are four broad categories of resources: labor, capital, natural resources, and entrepreneurial ability.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the inputs, or factors of production, used to produce the goods and services that people want. There are four broad categories of resources: labor, capital, natural resources, and entrepreneurial ability.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 resources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considered scarce because no one pays for them.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desired for use in producing other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included in the category of resources called gifts of nature.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available in unlimited quantities.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 considered scarce because they are not produced by society.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Natural resources include all gifts of nature and can be divided into renewable resources and exhaustible resources. Because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Natural resources include all gifts of nature and can be divided into renewable resources and exhaustible resources. Because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Natural resources include all gifts of nature and can be divided into renewable resources and exhaustible resources. Because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Natural resources include all gifts of nature and can be divided into renewable resources and exhaustible resources. Because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Natural resources include all gifts of nature and can be divided into renewable resources and exhaustible resources. Because resources are not freely available, people have to choose how to use these scarce resources to produce the goods and services that people want.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fundamental resource that is the basis of labor?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b w:val="0"/>
                      <w:bCs w:val="0"/>
                      <w:i w:val="0"/>
                      <w:iCs w:val="0"/>
                      <w:smallCaps w:val="0"/>
                      <w:color w:val="000000"/>
                      <w:sz w:val="22"/>
                      <w:szCs w:val="22"/>
                      <w:bdr w:val="nil"/>
                      <w:rtl w:val="0"/>
                    </w:rPr>
                    <w:t>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Entrepreneurial 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There are four broad categories of resources: labor, capital, natural resources, and entrepreneurial ability. Labor comes from a more fundamental resource, time. Without time we can accomplish nothing.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There are four broad categories of resources: labor, capital, natural resources, and entrepreneurial ability. Labor comes from a more fundamental resource, time. Without time we can accomplish nothing.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There are four broad categories of resources: labor, capital, natural resources, and entrepreneurial ability. Labor comes from a more fundamental resource, time. Without time we can accomplish nothing.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There are four broad categories of resources: labor, capital, natural resources, and entrepreneurial ability. Labor comes from a more fundamental resource, time. Without time we can accomplish nothing.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There are four broad categories of resources: labor, capital, natural resources, and entrepreneurial ability. Labor comes from a more fundamental resource, time. Without time we can accomplish nothing.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In economics, capital is defined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 resources, such as water, oil, and iron 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natural, unskilled abilities of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 creations used in the production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money and other financial assets.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willingness of business owners to take risks.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an economist classify as physical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shares of Microsoft stock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$50 bill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credit card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lawyer's laptop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bauxite mine in Jamaica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Economists classify all of the following as physical capital, </w:t>
            </w:r>
            <w:r>
              <w:rPr>
                <w:rStyle w:val="DefaultParagraphFont"/>
                <w:rFonts w:ascii="Times New Roman" w:eastAsia="Times New Roman" w:hAnsi="Times New Roman" w:cs="Times New Roman"/>
                <w:b w:val="0"/>
                <w:bCs w:val="0"/>
                <w:i/>
                <w:iCs/>
                <w:smallCaps w:val="0"/>
                <w:color w:val="000000"/>
                <w:sz w:val="22"/>
                <w:szCs w:val="22"/>
                <w:bdr w:val="nil"/>
                <w:rtl w:val="0"/>
              </w:rPr>
              <w:t>except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one. Which one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$20 bill in a firm's petty cash drawer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building where an economics class meets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plumber's wrench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railroad car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factory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economists refer to capital, they might mean: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 skills used in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stocks.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bank loans.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physical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owner of a pizza shop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Bulldozers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college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Carpentry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Money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payments in return for labor and capital are _____, respectively.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profit and rent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interest and profit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rent and wages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profit and wages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wages and interest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receiving in return payments for these resources—wages, interest, rent, and profit—that flow as income to households.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receiving in return payments for these resources—wages, interest, rent, and profit—that flow as income to households.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receiving in return payments for these resources—wages, interest, rent, and profit—that flow as income to households.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receiving in return payments for these resources—wages, interest, rent, and profit—that flow as income to households.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Households supply labor, capital, natural resources, and entrepreneurial ability to firms through resource markets, receiving in return payments for these resources—wages, interest, rent, and profit—that flow as income to households.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entrepreneur: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always makes a profit.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generally avoids risky situations.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claims the profit after other resource suppliers are compensated.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parasite that benefits by not paying other resources for their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the manager who runs an enterprise and keeps the customers happy.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Entrepreneurial ability is one of the four categories of resources used to produce goods and services. An entrepreneur is a profit-seeking decision maker who starts with an idea, organizes an enterprise to bring that idea to life, and then assumes the risk of operation.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Entrepreneurial ability is one of the four categories of resources used to produce goods and services. An entrepreneur is a profit-seeking decision maker who starts with an idea, organizes an enterprise to bring that idea to life, and then assumes the risk of operation.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Entrepreneurial ability is one of the four categories of resources used to produce goods and services. An entrepreneur is a profit-seeking decision maker who starts with an idea, organizes an enterprise to bring that idea to life, and then assumes the risk of operation.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Entrepreneurial ability is one of the four categories of resources used to produce goods and services. An entrepreneur is a profit-seeking decision maker who starts with an idea, organizes an enterprise to bring that idea to life, and then assumes the risk of operation.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Entrepreneurial ability is one of the four categories of resources used to produce goods and services. An entrepreneur is a profit-seeking decision maker who starts with an idea, organizes an enterprise to bring that idea to life, and then assumes the risk of operation.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a business produces and sells only one unit of a good, its profit would be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price received for the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price of the product minus the cost of the resources used to produce the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return paid to the firm's bank on its outstanding loans.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price of the product minus the wages paid for the labor used to produce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wages paid for the labor used to produce the product minus the price.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Profit is the reward for entrepreneurial ability. An entrepreneur pays resource owners for the opportunity to employ their resources in the firm.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Profit is the reward for entrepreneurial ability. An entrepreneur pays resource owners for the opportunity to employ their resources in the firm.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Profit is the reward for entrepreneurial ability. An entrepreneur pays resource owners for the opportunity to employ their resources in the firm.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Profit is the reward for entrepreneurial ability. An entrepreneur pays resource owners for the opportunity to employ their resources in the firm.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Profit is the reward for entrepreneurial ability. An entrepreneur pays resource owners for the opportunity to employ their resources in the firm.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resources are scarce,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costs are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must make choices among alternatives.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human wants and desires can be satisfied.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resource prices are fixed.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commodities are free.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its price exceeds zero. As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resource is scarce when its price exceeds zero. As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its price exceeds zero. As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its price exceeds zero. As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its price exceeds zero. As resources are not freely available, people have to choose how to use these scarce resources to produce the goods and services that people want.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broad categories are resources divided into?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money, and machines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Savings, spending, investment, and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 technological, and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 resources, labor, capital, and entrepreneurial 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Free, scarce, abundant, and unlimited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the inputs, or factors of production, used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the inputs, or factors of production, used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the inputs, or factors of production, used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Resources are the inputs, or factors of production, used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the inputs, or factors of production, used to produce the goods and services that people want.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include bodies of water, trees, oil reserves, and minerals.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not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exhaustible as long as they are managed properly.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the result of human effort.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machines used in the production process.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Natural resources is one of the four categories of resources used to produce goods and services. Natural resources include all gifts of nature and can be divided into renewable resources and exhaustible resources.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Natural resources is one of the four categories of resources used to produce goods and services. Natural resources include all gifts of nature and can be divided into renewable resources and exhaustible resources.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Natural resources is one of the four categories of resources used to produce goods and services. Natural resources include all gifts of nature and can be divided into renewable resources and exhaustible resources.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Natural resources is one of the four categories of resources used to produce goods and services. Natural resources include all gifts of nature and can be divided into renewable resources and exhaustible resources.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Natural resources is one of the four categories of resources used to produce goods and services. Natural resources include all gifts of nature and can be divided into renewable resources and exhaustible resources.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economics, capital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stocks, bonds, and other financial assets.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seat of the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machines, buildings, tools, and knowledge.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net worth (assets minus liabilities).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entrepreneur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individual who has an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organizer who seeks profitable opportunities and is willing to accept risks.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person who is hired by a firm to manage its operations.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person who earns profit without accepting any risks.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person who is appointed by the board of directors of a firm for a term of five years.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Entrepreneurial ability is one of the four categories of resources used to produce goods and services. An entrepreneur is a profit-seeking decision maker who starts with an idea, organizes an enterprise to bring that idea to life, and then assumes the risk of operation.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Entrepreneurial ability is one of the four categories of resources used to produce goods and services. An entrepreneur is a profit-seeking decision maker who starts with an idea, organizes an enterprise to bring that idea to life, and then assumes the risk of operation.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Entrepreneurial ability is one of the four categories of resources used to produce goods and services. An entrepreneur is a profit-seeking decision maker who starts with an idea, organizes an enterprise to bring that idea to life, and then assumes the risk of operation.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Entrepreneurial ability is one of the four categories of resources used to produce goods and services. An entrepreneur is a profit-seeking decision maker who starts with an idea, organizes an enterprise to bring that idea to life, and then assumes the risk of operation.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Entrepreneurial ability is one of the four categories of resources used to produce goods and services. An entrepreneur is a profit-seeking decision maker who starts with an idea, organizes an enterprise to bring that idea to life, and then assumes the risk of operation.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difference between a good and a service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helps satisfy unlimited wants, but a service does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service helps satisfy unlimited wants, but a good does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service is available in unlimited quantities, but a good is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is available in unlimited quantities, but a service is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is tangible, but a service is not.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combined to produce goods and services that people want. A good is something that you can see, feel, and touch; a service is intangible.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combined to produce goods and services that people want. A good is something that you can see, feel, and touch; a service is intangible.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combined to produce goods and services that people want. A good is something that you can see, feel, and touch; a service is intangible.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combined to produce goods and services that people want. A good is something that you can see, feel, and touch; a service is intangible.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Resources are combined to produce goods and services that people want. A good is something that you can see, feel, and touch; a service is intangible.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service?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Anything that is scarce and that satisfies unlimited human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thing for which people pay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intangible activity that satisfies human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Any output produced by a service sector industry, such as fast food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Something less desirable than a good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combined to produce goods and services that people want. A good is something that you can see, feel, and touch; a service is intangible.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combined to produce goods and services that people want. A good is something that you can see, feel, and touch; a service is intangible.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Resources are combined to produce goods and services that people want. A good is something that you can see, feel, and touch; a service is intangible.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combined to produce goods and services that people want. A good is something that you can see, feel, and touch; a service is intangible.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combined to produce goods and services that people want. A good is something that you can see, feel, and touch; a service is intangible.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Goods and services are scarce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are greedy.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are produced using scarce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firms keep production low in order to earn higher profits.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are produced by firms that seek profits.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wants to maintain its power over the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Scarce resources are combined to produce goods and services that people want. A good or a service is scarce if the amount people want exceeds what’s available at a price of zero.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Scarce resources are combined to produce goods and services that people want. A good or a service is scarce if the amount people want exceeds what’s available at a price of zero.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Scarce resources are combined to produce goods and services that people want. A good or a service is scarce if the amount people want exceeds what’s available at a price of zero.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Scarce resources are combined to produce goods and services that people want. A good or a service is scarce if the amount people want exceeds what’s available at a price of zero.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Scarce resources are combined to produce goods and services that people want. A good or a service is scarce if the amount people want exceeds what’s available at a price of zero.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expression "There's no such thing as a free lunch"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services may be free, but goods are never free.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even if it has a price of zero, a good or service has a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charitable organizations should not serve free lunches to the poor.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poor people are really the ones who pay for their allegedly free lunches.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someone has to pay the market price for a good or service.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“free lunch” may seem free to you, but the resources used for your “free lunch” could have been used to produce other goods and services.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“free lunch” may seem free to you, but the resources used for your “free lunch” could have been used to produce other goods and services.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“free lunch” may seem free to you, but the resources used for your “free lunch” could have been used to produce other goods and services.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“free lunch” may seem free to you, but the resources used for your “free lunch” could have been used to produce other goods and services.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“free lunch” may seem free to you, but the resources used for your “free lunch” could have been used to produce other goods and services.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Your best friend buys you lunch on your birthday. You think this was not a free lunch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even if you didn’t pay dollars for it, you paid for it in extra calories.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resources used to produce the lunch were not available to satisfy other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disagree with the expression "The best things in life are free."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eat only if you work out first.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neither sea water nor air is free.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“free lunch” may seem free to you, but the resources used for your “free lunch” could have been used to produce other goods and services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“free lunch” may seem free to you, but the resources used for your “free lunch” could have been used to produce other goods and services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“free lunch” may seem free to you, but the resources used for your “free lunch” could have been used to produce other goods and services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“free lunch” may seem free to you, but the resources used for your “free lunch” could have been used to produce other goods and services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“free lunch” may seem free to you, but the resources used for your “free lunch” could have been used to produce other goods and services people want.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or service is considered scarce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any quantity of it can be consumed at a zero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people desire exceeds the amount available at a zero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people desire exceeds the amount available at any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people desire is less than the amount available at any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people desire is less than the amount available at a zero price.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Goods and services are scarce because they are produced using scarce resources. A resource is scarce if it is not freely available.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Goods and services are scarce because they are produced using scarce resources. A resource is scarce if it is not freely available.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Goods and services are scarce because they are produced using scarce resources. A resource is scarce if it is not freely available.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Goods and services are scarce because they are produced using scarce resources. A resource is scarce if it is not freely available.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Goods and services are scarce because they are produced using scarce resources. A resource is scarce if it is not freely available.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Unlike a service, a good: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desirable.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uses resources to satisfy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physical and tangible.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abundant and free.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resource.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combined to produce goods and services that people want. A good is something that you can see, feel, and touch; a service is intangible.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combined to produce goods and services that people want. A good is something that you can see, feel, and touch; a service is intangible.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Resources are combined to produce goods and services that people want. A good is something that you can see, feel, and touch; a service is intangible.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combined to produce goods and services that people want. A good is something that you can see, feel, and touch; a service is intangible.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combined to produce goods and services that people want. A good is something that you can see, feel, and touch; a service is intangible.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Goods and services are exchanged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resource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inventory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classified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markets.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a circular-flow model, households supply all of the following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except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capital.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entrepreneurial 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about the resource market?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facilitates the exchange of goods and services between buyers and sellers.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facilitates the exchange of resources between buyers and sellers.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Firms are sellers in the resource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Households are buyers in the resource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flow of money in the resource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resources prices, such as wages, rent, interest, and profit, flow as income to households.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Households supply labor, capital, natural resources, and entrepreneurial ability to firms through resource markets. In return, resources prices, such as wages, rent, interest, and profit, flow as income to households.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resources prices, such as wages, rent, interest, and profit, flow as income to households.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resources prices, such as wages, rent, interest, and profit, flow as income to households.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resources prices, such as wages, rent, interest, and profit, flow as income to households.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choices made by economic decision makers: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government decisions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the primary focus of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not important in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occur infrequently.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 not involve ordinary citizens.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four types of economic decision makers in the economy are households, firms, governments, and the rest of the world. Their interaction determines how an economy’s resources are allocated.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four types of economic decision makers in the economy are households, firms, governments, and the rest of the world. Their interaction determines how an economy’s resources are allocated.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four types of economic decision makers in the economy are households, firms, governments, and the rest of the world. Their interaction determines how an economy’s resources are allocated.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four types of economic decision makers in the economy are households, firms, governments, and the rest of the world. Their interaction determines how an economy’s resources are allocated.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four types of economic decision makers in the economy are households, firms, governments, and the rest of the world. Their interaction determines how an economy’s resources are allocated.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Households: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own and sell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play a very minor role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supply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the largest purchasers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set the price for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labor market is an example of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classified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resource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firms pay wages, interest, rent, and profit that flow to households as income.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firms pay wages, interest, rent, and profit that flow to households as income.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firms pay wages, interest, rent, and profit that flow to households as income.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Households supply labor, capital, natural resources, and entrepreneurial ability to firms through resource markets. In return, firms pay wages, interest, rent, and profit that flow to households as income.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firms pay wages, interest, rent, and profit that flow to households as income.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assumption that individuals act rationally implies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4"/>
              <w:gridCol w:w="8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think only of themselves and disregard the well-being of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undertake all those activities that yield benefits to themselves.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only consider the costs of an activity to decide whether it is worthwhile.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greater the cost of a charitable deed to a benefactor, the more likely he or she is to perform that deed.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implicitly calculate the costs and benefits of an activity to decide if it is worthwhile.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Rational choice by an individual implies: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a mathematical model when solving a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making decisions aimed at achieving some predetermined goal.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that only monetary costs and benefits are weighed.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that only monetary costs and benefits are weighed.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that scarcity can be eliminated for that individual.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People try to make the best choices they can, given the available time and information.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When making choices, individuals rationally select what they perceive to be in their best interests. People try to make the best choices they can, given the available time and information.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People try to make the best choices they can, given the available time and information.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People try to make the best choices they can, given the available time and information.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People try to make the best choices they can, given the available time and information.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believe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3"/>
              <w:gridCol w:w="8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who choose to promote the interests of others cannot be acting rationally in their own self-interest.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show concern only for those whom they know personally.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charitable donations would disappear if tax deductions for charitable giving were eliminated.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notion of self-interest rules out concern for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concern for the welfare of others is consistent with the concept of self-interest.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be a topic considered in the field of macroeconomics?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4"/>
              <w:gridCol w:w="8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the amazing recent growth of the Chinese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the relocation of U.S. manufacturing firms to China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the differences in wages between men and women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the effect of rent control on the housing market in New York 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the impact of environmental regulations on the well-being of human populations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9"/>
              <w:gridCol w:w="70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5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Macroeconomics studies the economic behavior of entire economies.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Consumers need information to make good choices. In the context of this information, which of the following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Advertising is always harmful to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is scarce and therefore valuable.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Brand names offer no informational 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Acquiring more information is always rational.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Marginal analysis does not apply to the acquisition of 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Rational choice takes time and requires information; both are scarce and valuable.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When making choices, individuals rationally select what they perceive to be in their best interests. Rational choice takes time and requires information; both are scarce and valuable.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Rational choice takes time and requires information; both are scarce and valuable.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Rational choice takes time and requires information; both are scarce and valuable.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Rational choice takes time and requires information; both are scarce and valuable.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generally believe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buyers and sellers have all the information they can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additional information is costly to acquire.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makers have complete knowledge of all the alternatives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decisions result from random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makers never make mistakes.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choice takes time and information, both scarce and valuable. Rational decision-makers continue to acquire information as long as the additional benefit from that information exceeds the expected cost of gathering it.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Rational choice takes time and information, both scarce and valuable. Rational decision-makers continue to acquire information as long as the additional benefit from that information exceeds the expected cost of gathering it.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choice takes time and information, both scarce and valuable. Rational decision-makers continue to acquire information as long as the additional benefit from that information exceeds the expected cost of gathering it.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choice takes time and information, both scarce and valuable. Rational decision-makers continue to acquire information as long as the additional benefit from that information exceeds the expected cost of gathering it.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choice takes time and information, both scarce and valuable. Rational decision-makers continue to acquire information as long as the additional benefit from that information exceeds the expected cost of gathering it.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Rational economic decision makers will make a change only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change is free of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no costs involved.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their expectations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uncertainty about the results of the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expected marginal benefit exceeds expected marginal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People make decisions by comparing the expected marginal benefits with the expected marginal costs of the action under consideration and acting only if the marginal benefits exceed the marginal costs.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information: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usually scarce and costly to acquire.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usually available free to any decision maker.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usually not required for rational 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must be complete before any decision is made.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usually useful only to governments.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Rational choice takes time and information, both scarce and valuable. Rational decision-makers continue to acquire information as long as the additional benefit from that information exceeds the expected cost of gathering it.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choice takes time and information, both scarce and valuable. Rational decision-makers continue to acquire information as long as the additional benefit from that information exceeds the expected cost of gathering it.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choice takes time and information, both scarce and valuable. Rational decision-makers continue to acquire information as long as the additional benefit from that information exceeds the expected cost of gathering it.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choice takes time and information, both scarce and valuable. Rational decision-makers continue to acquire information as long as the additional benefit from that information exceeds the expected cost of gathering it.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choice takes time and information, both scarce and valuable. Rational decision-makers continue to acquire information as long as the additional benefit from that information exceeds the expected cost of gathering it.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In economics, the term marginal usually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small change in an economic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low-quality product or 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unimportant and irrelevant economic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all-or-nothing economic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footnote or minor point.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45"/>
              <w:gridCol w:w="72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Marginal refers to a change in an economic variable; it means incremental, additional, or extra.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Marginal refers to a change in an economic variable; it means incremental, additional, or extra.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Marginal refers to a change in an economic variable; it means incremental, additional, or extra.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Marginal refers to a change in an economic variable; it means incremental, additional, or extra.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Marginal refers to a change in an economic variable; it means incremental, additional, or extra.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economic choice involves an adjustment to an existing situation, marginal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4"/>
              <w:gridCol w:w="8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has no practical applications or real-world 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eliminates incorrect decisions and bad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involves comparing the additional costs and additional benefits of an activity before deciding.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involves examining only the total costs and total benefits of an activity before deciding.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guarantees an incorrect decision.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believe that people respond in a predictable way to changes in costs and benefits. The term that best describes this phenomenon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innovation.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marginal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other things equal (or ceteris paribus).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economists say that people act as rational decision makers, they mean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6"/>
              <w:gridCol w:w="8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gather all relevant information before making their purchases.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once a pattern of behavior has been established, people tend to become set in their ways.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respond in predictable ways to changes in costs and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rarely make errors when permitted to make transactions.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once made, decisions are never reversed.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If the marginal benefits or the marginal costs change, the decision may change as well.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If the marginal benefits or the marginal costs change, the decision may change as well.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People make decisions by comparing the expected marginal benefits with the expected marginal costs of the action under consideration and acting only if the marginal benefits exceed the marginal costs. If the marginal benefits or the marginal costs change, the decision may change as well.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If the marginal benefits or the marginal costs change, the decision may change as well.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If the marginal benefits or the marginal costs change, the decision may change as well.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economics, marginal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incremental.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unimportant.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level or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borderline situation.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bad alternative.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Marginal refers to a change in an economic variable and it means additional, incremental, or extra.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Marginal refers to a change in an economic variable and it means additional, incremental, or extra.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Marginal refers to a change in an economic variable and it means additional, incremental, or extra.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Marginal refers to a change in an economic variable and it means additional, incremental, or extra.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Marginal refers to a change in an economic variable and it means additional, incremental, or extra.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want to sell your old iPad that you no longer use, and your cousin wants to give you $300 for it. If you decide to sell your iPad to your cousin, you’ll have to pay $40 for shipping the iPad to your cousin. As a rational decision maker, you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sell it because the marginal benefit is smaller than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 sell it because the marginal benefit is smaller than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sell it because the marginal benefit is greater than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 sell it because the marginal benefit is greater than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sell it because the marginal benefit is equal to the marginal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 say that people make decisions at the margin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7"/>
              <w:gridCol w:w="8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usually wait until the last minute before making a decision to buy.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weigh the additional costs and the additional benefits of various activities before they make a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most people just barely get by on the incomes they earn and live from day-to-day on the very edge of subsistence.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given a choice, most people would prefer to make their own decisions concerning the things that affect their lives.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consider the total cost and the total benefit of various activities before they make a purchase.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Marginal refers to a change in an economic variable and it means additional, incremental, or extra.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People make decisions by comparing the expected marginal benefits with the expected marginal costs of the action under consideration and acting only if the marginal benefits exceed the marginal costs. Marginal refers to a change in an economic variable and it means additional, incremental, or extra.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Marginal refers to a change in an economic variable and it means additional, incremental, or extra.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Marginal refers to a change in an economic variable and it means additional, incremental, or extra.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Marginal refers to a change in an economic variable and it means additional, incremental, or extra.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alibri" w:eastAsia="Calibri" w:hAnsi="Calibri" w:cs="Calibri"/>
                <w:b w:val="0"/>
                <w:bCs w:val="0"/>
                <w:i w:val="0"/>
                <w:iCs w:val="0"/>
                <w:smallCaps w:val="0"/>
                <w:color w:val="000000"/>
                <w:sz w:val="22"/>
                <w:szCs w:val="22"/>
                <w:bdr w:val="nil"/>
                <w:shd w:val="clear" w:color="auto" w:fill="FFFFFF"/>
                <w:rtl w:val="0"/>
              </w:rPr>
              <w:t>Patrick decided to go to class today instead of going to the movies. He made this decision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0"/>
              <w:gridCol w:w="8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Patrick’s additional benefit of going to class exceeds the additional cost of going to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Patrick’s additional benefit of going to the movies exceeds the additional cost of going to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Patrick’s additional benefit of going to class exceeds the additional cost of going to the movies.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Patrick’s additional benefit of going to the movies exceeds the additional cost of going to the movies.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Patrick’s additional benefit of going to class equals the additional cost of going to the movies.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rational decision maker will take only those actions for which the expected marginal benefit: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at its maximum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greater than or equal to the expected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less than the expected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exactly equals the expected marginal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want to sell your old iPad because you no longer use it, and your cousin wants to give you $200 for it. If you decide to sell your iPad to her, you’ll have to pay the shipping fee to get the iPad to her. As a rational decision maker, you will sell your old iPad to your cousin when the shipping fee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$301.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$299.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$199.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People make decisions by comparing the expected marginal benefits with the expected marginal costs of the action under consideration and acting only if the marginal benefits exceed the marginal costs.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currently subscribe to two magazines and are trying to decide whether you should subscribe to a third. What should determine your decision if you are economically rational?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8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total cost of the magazines compared to the total satisfaction you would receive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total amount of satisfaction you would get from the magazines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enjoyment you would get from the third magazine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the third magazine including the time it takes to read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the third magazine compared to the additional enjoyment you would get from 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Rational people make decisions by comparing the expected marginal benefits with the expected marginal costs of the action under consideration and acting only if the marginal benefits exceed the marginal costs.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is the study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marginal or inferior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shd w:val="clear" w:color="auto" w:fill="FFFFFF"/>
                      <w:rtl w:val="0"/>
                    </w:rPr>
                    <w:t>how to use the fewest natural resources to produce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shd w:val="clear" w:color="auto" w:fill="FFFFFF"/>
                      <w:rtl w:val="0"/>
                    </w:rPr>
                    <w:t>the behavior of the economy as a whole.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behavior of individual decision makers.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government's role as a producer in the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 is the study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behavior of large firms in the marketplace.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behavior of individual decision makers.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behavior of the economy as a whole.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to use the fewest natural resources to produce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government's role as a stabilizing influence on the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behavior of individual decision makers and the determination of price and output in specific markets are both studied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disequilibrium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Macroeconomists analyze: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labor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arrangements through which specific products are exchanged.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influences on the decision making of particular households.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impact of unemployment on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factors that affect the decisions of individual firms.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economic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approaches reality in all its complexity.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involves so much distortion of reality that it is worthless.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focuses on the unique aspects of each situation.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involves some simplification of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bears no relation to reality.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An economic theory is a simplification of the real world that is used to make predictions.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 good theory offers a helpful guide to sorting, saving, and understanding information.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theory seeks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7"/>
              <w:gridCol w:w="8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distort reality in order to improve forecasting 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predict phenomena without explaining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phenomena without predicting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confront reality in all its complexity by focusing on the unique aspects of each phenomenon.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simplify a complex reality.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real world that is used to make predictions.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real world that is used to make predictions.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real world that is used to make predictions.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real world that is used to make predictions.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An economic theory is a simplification of real world that is used to make predictions. A good theory offers a helpful guide to sorting, saving, and understanding information.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simple circular-flow model for households and firms is an economic model that focuses on the interaction between households and firms. Which of the following statements regarding the model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9"/>
              <w:gridCol w:w="80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model is missing the interaction between firms and the resource market. Therefore, it cannot predict well.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model is missing the interaction between households and the product market. Therefore, it cannot predict well.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model has too many simplifying assumptions, and it cannot be used to make predictions about the real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model is a simplification of the real world, and it can be used to make predictions about the real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model is missing the interaction between firms and the product market. Therefore, it cannot predict well.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simple circular-flow model for households and firms shows the flow of money, resources, and goods and services between households and firms through the resource market and the product market. An economic model, such as the simple circular-flow model, is a simplification of the real world that is 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simple circular-flow model for households and firms shows the flow of money, resources, and goods and services between households and firms through the resource market and the product market. An economic model, such as the simple circular-flow model, is a simplification of the real world that is 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simple circular-flow model for households and firms shows the flow of money, resources, and goods and services between households and firms through the resource market and the product market. An economic model, such as the simple circular-flow model, is a simplification of the real world that is 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simple circular-flow model for households and firms shows the flow of money, resources, and goods and services between households and firms through the resource market and the product market. An economic model, such as the simple circular-flow model, is a simplification of the real world that is 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simple circular-flow model for households and firms shows the flow of money, resources, and goods and services between households and firms through the resource market and the product market. An economic model, such as the simple circular-flow model, is a simplification of the real world that is used</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economic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omits critical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must be presented in mathematical terms.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simplifies reality in order to focus on its essential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never be proven wrong if its assumptions are realistic.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produces poor predictions if it includes an unrealistic assumption.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An economic model is a simplification of the real world that is used to make predictions about the real world.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A good theory offers a helpful guide to sorting, saving, and understanding information.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theories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useful because they are as exact as theories in the physical sciences.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w:t>
                  </w:r>
                  <w:r>
                    <w:rPr>
                      <w:rStyle w:val="DefaultParagraphFont"/>
                      <w:rFonts w:ascii="Times New Roman" w:eastAsia="Times New Roman" w:hAnsi="Times New Roman" w:cs="Times New Roman"/>
                      <w:b w:val="0"/>
                      <w:bCs w:val="0"/>
                      <w:i w:val="0"/>
                      <w:iCs w:val="0"/>
                      <w:smallCaps w:val="0"/>
                      <w:color w:val="000000"/>
                      <w:sz w:val="22"/>
                      <w:szCs w:val="22"/>
                      <w:bdr w:val="nil"/>
                      <w:rtl w:val="0"/>
                    </w:rPr>
                    <w:t>eless because they are based on abstractions.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useful because they allow us to make predictions.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too complex to understand because they include all of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useful in predicting events only if their assumptions are realistic.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An economic theory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about the real world.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economic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has realistic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contains as much detail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cannot be proven false.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predicts well.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only be presented in mathematical terms.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An economic theory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about the real world.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basic purpose of economic models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construct simplifying assumptions about the real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reality in all its complexity.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collect empirical data to support the facts.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construct situations where controlled experiments can be carried 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and predict economic events.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An economic model is a simplification of the real world that is used to make predictions about the real world. A good theory offers a helpful guide to sorting, saving, and understanding information.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constructing an economic model, economists: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2"/>
              <w:gridCol w:w="8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rely mostly on their own value judgments and ignore the far more complex world of facts.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always try to duplicate reality by including all available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 assumptions that are true for the individual but never true for the whole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must rely on assumptions for the sake of simplification.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primarily concerned with making realistic assumptions.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An economic model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economic models must involve simplifications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would be unable to command high salaries if their models were so simple that anyone could understand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 behavior is very erratic and unpredictable.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reality is too complex to understand in its entirety, so we must reduce the complexity to a level that we can understand.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always try to duplicate all possible information and cover all possible variables that might influence 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 must rely on value judgments and ignore reality.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it captures the important elements but too many details may make a theory less useful.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it captures the important elements but too many details may make a theory less useful.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An economic model is a simplification of the real world that is used to make predictions about the real world; it captures the important elements but too many details may make a theory less useful.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it captures the important elements but too many details may make a theory less useful.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it captures the important elements but too many details may make a theory less useful.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employ the scientific method. In part, this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is a single economic theory accepted by all economists.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hypotheses are tested to determine their validity.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economic laws have been proven true by laboratory tests.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personal values never enter into economic policy recommendations.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assumptions are not necessary in economic science.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economic model is useful if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includes every detail of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involves no unproven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expressed in equations.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makes accurate predictions.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simple enough to be understood by a child.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it captures the important elements but too many details may make a theory less useful.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it captures the important elements but too many details may make a theory less useful.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it captures the important elements but too many details may make a theory less useful.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An economic model is a simplification of the real world that is used to make predictions about the real world; it captures the important elements but too many details may make a theory less useful.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it captures the important elements but too many details may make a theory less useful.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economic model that sometimes makes incorrect predictions may be used by economic decision makers: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under no circumstances.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if its assumptions are detailed and realistic.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it is mathematical and computerized.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it is simple enough for a child to understand.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until a better model is developed.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Testing the hypothesis, the last step of the scientific method, can lead to two possible outcomes: we reject the hypothesis if it predicts worse than the best alternate theory or we use the hypothesis until a better one comes along.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Testing the hypothesis, the last step of the scientific method, can lead to two possible outcomes: we reject the hypothesis if it predicts worse than the best alternate theory or we use the hypothesis until a better one comes along.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Testing the hypothesis, the last step of the scientific method, can lead to two possible outcomes: we reject the hypothesis if it predicts worse than the best alternate theory or we use the hypothesis until a better one comes along.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Testing the hypothesis, the last step of the scientific method, can lead to two possible outcomes: we reject the hypothesis if it predicts worse than the best alternate theory or we use the hypothesis until a better one comes along.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Testing the hypothesis, the last step of the scientific method, can lead to two possible outcomes: we reject the hypothesis if it predicts worse than the best alternate theory or we use the hypothesis until a better one comes along.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5"/>
              <w:gridCol w:w="8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expresses normative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invents imaginative and interesting stories.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predicts the behavior of a specific economic decision maker after an economic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predicts the average behavior of a group of similar economic decision makers after an economic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uses only perfect and complete 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An economic theory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about the real world.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accurate list, in order, of the steps of the scientific method?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variables; state assumptions; form a hypothesis; test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State assumptions; define variables; form a hypothesis; test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variables; state assumptions; test; form a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variables; form a hypothesis; form behavioral assumptions; test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assumptions; form behavioral assumptions; form hypothesis; test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other-things-constant assumption: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allows the economist to make useful predictions.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prediction.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applies only to consumers' decisions and not to those of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forces the economist to ignore reality, where things are constantly changing.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implies rational self-interest on the part of all economic actors.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Specifying assumptions is the second step of the scientific method.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Specifying assumptions is the second step of the scientific method.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Specifying assumptions is the second step of the scientific method.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Specifying assumptions is the second step of the scientific method.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Specifying assumptions is the second step of the scientific method.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an economic model of consumer behavior, rational self-interest would likely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a key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hypothesis of the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behavioral assumption.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prediction of the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method of testing the model.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Behavioral assumptions: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 economic models more complex than if these assumptions were removed.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pertain only to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hold all other things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ways to test a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how individuals are expected to behave.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hypothesis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assumption about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prediction of what will occur given certain assumptions.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prediction of what will occur regardless of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forecast of future events.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useful only if the assumptions are realistic.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third step in the scientific method is to formulate a hypothesis, a theory about how key variables relate to each other, to help make predictions about cause and effect in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third step in the scientific method is to formulate a hypothesis, a theory about how key variables relate to each other, to help make predictions about cause and effect in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third step in the scientific method is to formulate a hypothesis, a theory about how key variables relate to each other, to help make predictions about cause and effect in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third step in the scientific method is to formulate a hypothesis, a theory about how key variables relate to each other, to help make predictions about cause and effect in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third step in the scientific method is to formulate a hypothesis, a theory about how key variables relate to each other, to help make predictions about cause and effect in the real world.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part of the scientific method in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Comparing predictions to evidence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Formulating a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Behavioral assumptions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assumption of rational self-interest means that economic decision makers: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have no concern for the welfare of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 reasonable decisions based on their expectations of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know with certainty which choice will have the best result.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consider the welfare of others to be more important than their own happiness.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 not make incorrect decisions or bad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behavioral assumptions allow the economist to assume that each decision maker is rationally self-interested when making choices; they specify how we expect economic decision makers to behave.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behavioral assumptions allow the economist to assume that each decision maker is rationally self-interested when making choices; they specify how we expect economic decision makers to behave.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behavioral assumptions allow the economist to assume that each decision maker is rationally self-interested when making choices; they specify how we expect economic decision makers to behave.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behavioral assumptions allow the economist to assume that each decision maker is rationally self-interested when making choices; they specify how we expect economic decision makers to behave.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behavioral assumptions allow the economist to assume that each decision maker is rationally self-interested when making choices; they specify how we expect economic decision makers to behave.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scientific method is useful: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in fields of science such as chemistry and physics.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 testing the validity of theoretical predictions.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 testing the validity of a model's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no economic variables can be assumed to be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if a theory has been proven to be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Step one in the scientific method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formulate a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reflect an opinion.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specify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question and define relevant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test the hypothesis.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believe that individuals respond in a predictable way to changes in costs and benefits. The term that best describes this belief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rational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people make decisions by comparing the expected marginal benefits with the expected marginal costs of the action under consideration and acting only if the marginal benefits exceed the marginal costs.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people make decisions by comparing the expected marginal benefits with the expected marginal costs of the action under consideration and acting only if the marginal benefits exceed the marginal costs.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people make decisions by comparing the expected marginal benefits with the expected marginal costs of the action under consideration and acting only if the marginal benefits exceed the marginal costs.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people make decisions by comparing the expected marginal benefits with the expected marginal costs of the action under consideration and acting only if the marginal benefits exceed the marginal costs.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Rational people make decisions by comparing the expected marginal benefits with the expected marginal costs of the action under consideration and acting only if the marginal benefits exceed the marginal costs.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positive economic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1"/>
              <w:gridCol w:w="8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Workers with families should be paid at least the minimum wage.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crime rates reduced, the world would be a better place to live 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Marginal tax rates should be reduced for individuals in the highest tax bracket.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price of gasoline will cause a reduction in the amount of gasoline purchased.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Corrupt politicians ought to be voted out of office.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positive economic statement is an assertion about economic reality that can be proven or disproven by reference to the facts.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positive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unemployment rate of 7 percent or higher is a national disgrace.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Unemployment is a less important problem than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national unemployment rate is 7 percent, the unemployment rate among inner-city youth is often close to 40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Unemployment and inflation are equally important problems.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inflation rate of 7 percent is too high.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positive economic statement is an assertion about economic reality that can be proven or disproven by reference to the facts.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normative economic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hypothesis used to test economic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statement of fact.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statement of what ought to be, not what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indicates what will occur if certain assumptions are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enables economists to test hypotheses.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89"/>
              <w:gridCol w:w="71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normative economic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1"/>
              <w:gridCol w:w="8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U.S. rate of unemployment was lower in 2004 than it was in 1994.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Savings accounts earn interest, whereas checking accounts do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Congress must recognize that the growing national debt is the most serious problem that the country faces.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unemployment rate increases when the percentage of the labor force without jobs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unemployment rate among teenagers is higher than the rate among adults.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89"/>
              <w:gridCol w:w="71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normative economic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Incomes increase when national production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Women should earn the same income as 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price of a good rises, people will buy more of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more time you spend studying, the higher your economics test scores will 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more time you spend studying for chemistry, the higher your economics test score will be.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89"/>
              <w:gridCol w:w="71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normative economic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money supply falls, interest rates will 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Teenage unemployment would be lower if there were no minimum wage.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quantity of shirts sold increases as the price of shirts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government's total spending should be reduced.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interest rates go up, then construction activity will fall.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89"/>
              <w:gridCol w:w="71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should be less discrimination against the elderly." This is an example of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forecast.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prediction.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positive economic statement is an assertion about economic reality that can be proven or disproven by reference to the facts, while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while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while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while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while a normative economic statement is a statement that reflects an opinion.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difference between a positive economic statement and a normative economic statement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8"/>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positive statement must be true, while a normative statement is often not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normative statement must be true, while a positive statement is often not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positive statement can be verified, while a normative statement cannot.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normative statement can be verified, while a positive statement cannot.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positive economic statement is a moral judgment, while a normative economic statement is not a moral judgment.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while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while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positive economic statement is an assertion about economic reality that can be proven or disproven by reference to the facts, while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while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while a normative economic statement is a statement that reflects an opinion.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difference between positive economic statements and normative economic statements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statements are based on opinion while normative statements are always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statements are based on opinion while normative statements are based on fact.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statements are true and normative statements are often false.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statements are often false and normative statements are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statements are based on fact while normative statements are based on opinion.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while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while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while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while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positive economic statement is an assertion about economic reality that can be proven or disproven by reference to the facts, while a normative economic statement is a statement that reflects an opinion.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tell stories: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breathe life into economic theory and personalize abstract ideas.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economics is an art, not a 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a way of rigorously testing economic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doing so is a required part of the scientific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 show how their theory can predict at least one real-world situation.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Economists use the scientific method to develop and evaluate theories, but they need good intuition and imagination to tell a story about how they think the economy works.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Economists use the scientific method to develop and evaluate theories, but they need good intuition and imagination to tell a story about how they think the economy works.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Economists use the scientific method to develop and evaluate theories, but they need good intuition and imagination to tell a story about how they think the economy works.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Economists use the scientific method to develop and evaluate theories, but they need good intuition and imagination to tell a story about how they think the economy works.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Economists use the scientific method to develop and evaluate theories, but they need good intuition and imagination to tell a story about how they think the economy works.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 tell a compelling story, an economist relies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case studies and parables.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anecdotes and personal experiences.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irrelevant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anecdotes and irrelevant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case studies, anecdotes, parables, personal experience, and supporting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Economists use the scientific method to develop and evaluate theories, but to tell a compelling story, they rely on case studies, anecdotes, parables, their personal experience, and supporting data.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Economists use the scientific method to develop and evaluate theories, but to tell a compelling story, they rely on case studies, anecdotes, parables, their personal experience, and supporting data.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Economists use the scientific method to develop and evaluate theories, but to tell a compelling story, they rely on case studies, anecdotes, parables, their personal experience, and supporting data.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Economists use the scientific method to develop and evaluate theories, but to tell a compelling story, they rely on case studies, anecdotes, parables, their personal experience, and supporting data.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Economists use the scientific method to develop and evaluate theories, but to tell a compelling story, they rely on case studies, anecdotes, parables, their personal experience, and supporting data.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Alicia makes the statement that every time she eats chocolate, she gets acne. By ignoring the possibility that there may be another factor that causes Alicia to eat chocolate and which also causes her acne, Alicia is committing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fallacy that association is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fallacy of segmentation.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mistake of ignoring secondary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mistake of looking beyond the obvious.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that association is causation involves assuming that since two events are associated in time, one is the cause and the other is the effect.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There are three common mistakes when doing economic analysis. The fallacy that association is causation involves assuming that since two events are associated in time, one is the cause and the other is the effect.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that association is causation involves assuming that since two events are associated in time, one is the cause and the other is the effect.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that association is causation involves assuming that since two events are associated in time, one is the cause and the other is the effect.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that association is causation involves assuming that since two events are associated in time, one is the cause and the other is the effect. See 1-4: Some Pitfalls of Faulty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MACR.MCEACH.17.01.04 - Identify some pitfalls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Elijah, a basketball fan, reasons that because his favorite team has three superstars on it, the team must be a great team and will win the championship. Elijah is committing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fallacy that association is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fallacy of segmentation.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mistake of ignoring the secondary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mistake of ignoring the obvious.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fallacy of composition involves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second fallacy of composition involves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assuming that what is true for one is also true for the group. See 1-4: Some Pitfalls of Faulty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MACR.MCEACH.17.01.04 - Identify some pitfalls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Environmentalists have continually argued for the use of alternatives to fossil fuels to generate energy. Harnessing wind power by setting up wind farms had been one alternative proposed and implemented. As it is now known that these wind farms lead to the slicing and dicing of migratory birds and the decimation of the local bat population, we could say that environmentalists have committed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fallacy that association is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fallacy of segmentation.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mistake of ignoring secondary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mistake of ignoring the obvious.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mistake of ignoring secondary effects involves ignoring unintended consequences.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mistake of ignoring secondary effects involves ignoring unintended consequences.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mistake of ignoring secondary effects involves ignoring unintended consequences.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mistake of ignoring secondary effects involves ignoring unintended consequences.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mistake of ignoring secondary effects involves ignoring unintended consequences. See 1-4: Some Pitfalls of Faulty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MACR.MCEACH.17.01.04 - Identify some pitfalls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Your friend notices that U.S. auto production and U.S. population growth have moved together over several decades. He reasons that one way to slow population growth is for the government to order the auto makers to cut back on production. You gently point out to him that 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would be correct only when the economy was in a recession.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has committed the fallacy that association is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has ignored the secondary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has committed 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would be correct only when the United States enjoyed economic growth.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that association is causation involves assuming that since two events are associated in time, one is the cause and the other is the effect.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fallacy that association is causation involves assuming that since two events are associated in time, one is the cause and the other is the effect.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that association is causation involves assuming that since two events are associated in time, one is the cause and the other is the effect.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that association is causation involves assuming that since two events are associated in time, one is the cause and the other is the effect.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that association is causation involves assuming that since two events are associated in time, one is the cause and the other is the effect. See 1-4: Some Pitfalls of Faulty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MACR.MCEACH.17.01.04 - Identify some pitfalls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might commit the fallacy of composition by concluding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that are true during prosperity are necessarily true during depression.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good for the individual is necessarily good for the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event that precedes another is necessarily the cause of the latter.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intentions need not coincide with 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composition of a complex product is not revealed by its exterior appearance.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MACR.MCEACH.17.01.04 - Identify some pitfalls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 example of the fallacy of composition?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can get to work fastest by taking the interstate, so can everyone else.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can only get away from it all by going to Fairbanks, everyone who needs to get away should go to Fairbanks.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Every time I play with my dog, it rains, so playing with my dog brings rain.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best TV reception can be gotten with a Couch Potato antenna, then everyone should have a Couch Potato antenna.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can get a better view by standing up at the baseball game, then everyone can get a better view by standing 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MACR.MCEACH.17.01.04 - Identify some pitfalls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fallacy of composition involves assuming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determine the composition of a complex product just by examining its exterior properties.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consumer durable goods today do not last as long as they did a generation ago.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any mistakes made in producing a product using an assembly line technique will lead to a compounding of errors as the product moves down the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true for any individual component in a group is true for the group as a whole.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was true when a person was younger will still be true today.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MACR.MCEACH.17.01.04 - Identify some pitfalls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difficulties with an economic policy such as rent control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policy makers do not consider its secondary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disagree about the impacts of the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difficult to enforce antidiscrimination laws in the rental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makes landlords wealthy at the expense of renters.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pressure from landlords has resulted in its repeal in many cities.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primary effect of rent controls is to keep rents from rising. An unintended effect of this policy is a decline in the quantity and quality of rental units.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primary effect of rent controls is to keep rents from rising. An unintended effect of this policy is a decline in the quantity and quality of rental units.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primary effect of rent controls is to keep rents from rising. An unintended effect of this policy is a decline in the quantity and quality of rental units.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primary effect of rent controls is to keep rents from rising. An unintended effect of this policy is a decline in the quantity and quality of rental units.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primary effect of rent controls is to keep rents from rising. An unintended effect of this policy is a decline in the quantity and quality of rental units. See 1-4: Some Pitfalls of Faulty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MACR.MCEACH.17.01.04 - Identify some pitfalls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Someone who committed the association is causation fallacy might conclude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event B, which followed event A, was caused by the event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event B, which followed event A, was not necessarily caused by event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simplest model is the best predictor.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true for the individual is also true for the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true for the individual is not necessarily true for the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fallacy that association is causation involves wrongly assuming that since two events are associated in time, one is the cause and the other is the effect.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that association is causation involves wrongly assuming that since two events are associated in time, one is the cause and the other is the effect.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that association is causation involves wrongly assuming that since two events are associated in time, one is the cause and the other is the effect.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that association is causation involves wrongly assuming that since two events are associated in time, one is the cause and the other is the effect.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that association is causation involves wrongly assuming that since two events are associated in time, one is the cause and the other is the effect. See 1-4: Some Pitfalls of Faulty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MACR.MCEACH.17.01.04 - Identify some pitfalls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Someone who commits the fallacy of composition is likely to assume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simplest model is the best predictor.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event B, which followed event A, was caused by event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event B, which followed event A, was not necessarily caused by event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true for the individual is also true for the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true for the individual is not necessarily true for the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MACR.MCEACH.17.01.04 - Identify some pitfalls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a scientist, an economist's main professional objective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become wealthy.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 the government's decision-making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understand how the economy works.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discover which stock prices will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understand the psychology of participants in markets.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Though some economists are wealthy and some economists have been appointed to various government cabinet posts, the main professional objective for an economist is to understand how the economy works. See 1-5: If Economists Are So Smart, Why Aren't They Rich?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Though some economists are wealthy and some economists have been appointed to various government cabinet posts, the main professional objective for an economist is to understand how the economy works. See 1-5: If Economists Are So Smart, Why Aren't They Rich?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Though some economists are wealthy and some economists have been appointed to various government cabinet posts, the main professional objective for an economist is to understand how the economy works. See 1-5: If Economists Are So Smart, Why Aren't They Rich?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Though some economists are wealthy and some economists have been appointed to various government cabinet posts, the main professional objective for an economist is to understand how the economy works. See 1-5: If Economists Are So Smart, Why Aren't They Rich?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Though some economists are wealthy and some economists have been appointed to various government cabinet posts, the main professional objective for an economist is to understand how the economy works. See 1-5: If Economists Are So Smart, Why Aren't They Rich?</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MACR.MCEACH.17.01.05 - Describe several reasons to study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Economists Are So Smart, Why Aren't They Rich?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best defined as the study of how individuals decide to use limited resources in an attempt to satisfy unlimited wants.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Economics studies how people make decisions in a world of scarcity. Because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Economics studies how people make decisions in a world of scarcity. Because resources are not freely available, people have to choose how to use these scarce resources to produce the goods and services that people want.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studies how decision makers use scarce resources to satisfy unlimited wants.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Economics studies how people make decisions in a world of scarcity. Because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Economics studies how people make decisions in a world of scarcity. Because resources are not freely available, people have to choose how to use these scarce resources to produce the goods and services that people want.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economics, money is an example of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Profit is the payment received by resource owners for the use of their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Households supply labor, capital, natural resources, and entrepreneurial ability to firms through resource markets, receiving in return payments for these resources—wages, interest, rent, and profit—that flow as income to households. See 1-1: 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Households supply labor, capital, natural resources, and entrepreneurial ability to firms through resource markets, receiving in return payments for these resources—wages, interest, rent, and profit—that flow as income to households.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Rent is the payment received by resource owners for the use of their natural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Households supply labor, capital, natural resources, and entrepreneurial ability to firms through resource markets, receiving in return payments for these resources—wages, interest, rent, and profit—that flow as income to households. See 1-1: 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Households supply labor, capital, natural resources, and entrepreneurial ability to firms through resource markets, receiving in return payments for these resources—wages, interest, rent, and profit—that flow as income to households.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economist would classify 100 shares of the Apple Computers stock as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Profit is the payment made for land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Households supply labor, capital, natural resources, and entrepreneurial ability to firms through resource markets, receiving in return payments for these resources—wages, interest, rent, and profit—that flow as income to households. See 1-1: 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Households supply labor, capital, natural resources, and entrepreneurial ability to firms through resource markets, receiving in return payments for these resources—wages, interest, rent, and profit—that flow as income to households.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Resources are used only in the production of goods, not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Resources are the inputs, or factors of production, used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Resources are the inputs, or factors of production, used to produce the goods and services that people want.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Considering both product markets and resource markets, most economic decision makers participate in the economy as both buyers and sellers.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Households supply labor, capital, natural resources, and entrepreneurial ability to firms through resource markets. In return, households demand goods and services from firms through product markets. See 1-1: 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Households supply labor, capital, natural resources, and entrepreneurial ability to firms through resource markets. In return, households demand goods and services from firms through product markets.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Labor and capital are exchanged in the resource market.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Households supply labor, capital, natural resources, and entrepreneurial ability to firms through resource markets. In return, households demand goods and services from firms through product markets. See 1-1: 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Households supply labor, capital, natural resources, and entrepreneurial ability to firms through resource markets. In return, households demand goods and services from firms through product markets.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A rational individual gives more to charity when such contributions receive favorable tax treatment.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When making choices, individuals rationally select what they perceive to be in their best interests. Rational self-interest should not be viewed as blind materialism or pure selfishness. See 1-2: 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When making choices, individuals rationally select what they perceive to be in their best interests. Rational self-interest should not be viewed as blind materialism or pure selfishness.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rational individual would make charitable contributions only if such contributions receive favorable tax treatment.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assumption of rational self-interest does not rule out the possibility of concern for other individuals.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always rational to acquire more information before making a decision.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When making choices, individuals rationally select what they perceive to be in their best interests. Rational choice takes time and requires information; both are scarce and valuable. See 1-2: 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When making choices, individuals rationally select what they perceive to be in their best interests. Rational choice takes time and requires information; both are scarce and valuable.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Rational self-interest is equivalent to pure selfishness.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Sara is considering the purchase of a new car. Rational self-interest demands that she do an exhaustive research study to acquire every bit of information possible about her potential options.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When making choices, individuals rationally select what they perceive to be in their best interests. Rational choice takes time and requires information; both are scarce and valuable. See 1-2: 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When making choices, individuals rationally select what they perceive to be in their best interests. Rational choice takes time and requires information; both are scarce and valuable.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marginal adjustment only refers to a minor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5"/>
              <w:gridCol w:w="72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4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Marginal refers to a change in an economic variable; it means incremental, additional, or extra. See 1-2: 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Marginal refers to a change in an economic variable; it means incremental, additional, or extra.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rational decision maker compares the expected marginal cost to the expected marginal benefit of any activity.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People make decisions by comparing the expected marginal benefits with the expected marginal costs of the action under consideration and acting only if the marginal benefits exceed the marginal costs.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129. </w:t>
            </w:r>
            <w:r>
              <w:rPr>
                <w:rStyle w:val="DefaultParagraphFont"/>
                <w:rFonts w:ascii="Times New Roman" w:eastAsia="Times New Roman" w:hAnsi="Times New Roman" w:cs="Times New Roman"/>
                <w:b w:val="0"/>
                <w:bCs w:val="0"/>
                <w:i w:val="0"/>
                <w:iCs w:val="0"/>
                <w:smallCaps w:val="0"/>
                <w:color w:val="000000"/>
                <w:sz w:val="22"/>
                <w:szCs w:val="22"/>
                <w:bdr w:val="nil"/>
                <w:rtl w:val="0"/>
              </w:rPr>
              <w:t>Most real economic choices involve small (or marginal) changes rather than all-or-nothing decisions.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People make decisions by comparing the expected marginal benefits with the expected marginal costs of the action under consideration and acting only if the marginal benefits exceed the marginal costs.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decision makers will continue to acquire information only as long as the expected additional benefit exceeds the expected additional cost of the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People make decisions by comparing the expected marginal benefits with the expected marginal costs of the action under consideration and acting only if the marginal benefits exceed the marginal costs.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behavior of the entertainment industry in a city is a microeconomics topic.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Microeconomics studies the economic behavior in particular markets, whereas macroeconomics studies the economic behavior of entire economies.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economic model will produce poor predictions if it includes assumptions.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An economic model is a simplification of the real world that is used to make predictions; it captures the important elements but too many details may make a theory less useful. See 1-3: 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An economic model is a simplification of the real world that is used to make predictions; it captures the important elements but too many details may make a theory less useful.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economic theory brings clarity to chaos.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An economic theory is a simplification of the real world that is used to make predictions; it captures the important elements but too many details may make a theory less useful. See 1-3: 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An economic theory is a simplification of the real world that is used to make predictions; it captures the important elements but too many details may make a theory less useful.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Most economists consider a theory a good one if it predicts well.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An economic theory is a simplification of the real world that is used to make predictions.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An economic theory is a simplification of the real world that is used to make predictions. A good theory offers a helpful guide to sorting, saving, and understanding information.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assumption is the other-things-constant assumption.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There are two categories of assumptions: the other-things-constant assumption, or ceteris paribus in Latin; and the behavioral assumptions, that of rational self-interest. See 1-3: 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There are two categories of assumptions: the other-things-constant assumption, or ceteris paribus in Latin; and the behavioral assumptions, that of rational self-interest.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assumption is a behavioral assumption.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There are two categories of assumptions: the other-things-constant assumption, or ceteris paribus in Latin; and the behavioral assumptions, that of rational self-interest. See 1-3: 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There are two categories of assumptions: the other-things-constant assumption, or ceteris paribus in Latin; and the behavioral assumptions, that of rational self-interest.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economic statements refer to what should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0"/>
              <w:gridCol w:w="7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2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 normative economic statement is a statement that reflects an opinion.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should be less discrimination against women" is an example of a positive economic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See 1-3: 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139. </w:t>
            </w:r>
            <w:r>
              <w:rPr>
                <w:rStyle w:val="DefaultParagraphFont"/>
                <w:rFonts w:ascii="Tahoma" w:eastAsia="Tahoma" w:hAnsi="Tahoma" w:cs="Tahoma"/>
                <w:b w:val="0"/>
                <w:bCs w:val="0"/>
                <w:i w:val="0"/>
                <w:iCs w:val="0"/>
                <w:smallCaps w:val="0"/>
                <w:color w:val="000000"/>
                <w:sz w:val="20"/>
                <w:szCs w:val="20"/>
                <w:bdr w:val="nil"/>
                <w:shd w:val="clear" w:color="auto" w:fill="FFFFFF"/>
                <w:rtl w:val="0"/>
              </w:rPr>
              <w:t>Microeconomics: A Contemporary Introduction, McEeachern 11e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0"/>
              <w:gridCol w:w="7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2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 normative economic statement is a statement that reflects an opinion.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price of a product causes consumers to purchase more of that product" is an example of a positive economic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 positive economic statement is an assertion about economic reality that can be proven or disproven by reference to the facts. See 1-3: 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 positive economic statement is an assertion about economic reality that can be proven or disproven by reference to the facts.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as much an art as it is a science.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Economists use the scientific method to develop and evaluate theories, but they need good intuition and imagination to tell a story about how they think the economy works. See 1-3: 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Economists use the scientific method to develop and evaluate theories, but they need good intuition and imagination to tell a story about how they think the economy works.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often focus on average behavior because it is easier to predict.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random actions of individuals tend to offset one another, so the average behavior of a large group can be predicted more accurately than the behavior of a particular individual. See 1-3: 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random actions of individuals tend to offset one another, so the average behavior of a large group can be predicted more accurately than the behavior of a particular individual.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theory allows economists to predict the behavior of a specific person or firm.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random actions of individuals tend to offset one another, so the average behavior of a large group can be predicted more accurately than the behavior of a particular individual. See 1-3: 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random actions of individuals tend to offset one another, so the average behavior of a large group can be predicted more accurately than the behavior of a particular individual.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association is causation fallacy is the error of assuming that what is true for one member of a group must be true for the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fallacy that association is causation involves assuming that since two events are associated in time, one is the cause and the other is the effect. See 1-4: 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fallacy that association is causation involves assuming that since two events are associated in time, one is the cause and the other is the effect. See 1-4: Some Pitfalls of Faulty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MACR.MCEACH.17.01.04 - Identify some pitfalls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 is the error of believing that a cause and effect relationship exists between two events that are associated in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33"/>
              <w:gridCol w:w="73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fallacy of composition involves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fallacy of composition involves assuming that what is true for one is also true for the group. See 1-4: Some Pitfalls of Faulty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MACR.MCEACH.17.01.04 - Identify some pitfalls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problem with rent controls is that policy makers often ignore its secondary effects.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primary effect of rent controls is to keep rents from rising. An unintended effect of this policy is a decline in the quantity and quality of rental units. See 1-4: 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primary effect of rent controls is to keep rents from rising. An unintended effect of this policy is a decline in the quantity and quality of rental units. See 1-4: Some Pitfalls of Faulty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MACR.MCEACH.17.01.04 - Identify some pitfalls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Secondary effects are consequences of economic actions that develop slowly over time as people react to events.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Secondary effects are the unintended consequences of a policy; they develop more slowly and may not be immediately obvious. See 1-4: 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Secondary effects are the unintended consequences of a policy; they develop more slowly and may not be immediately obvious. See 1-4: Some Pitfalls of Faulty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MACR.MCEACH.17.01.04 - Identify some pitfalls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a scientist, an economist's main professional objective is to become wealthy.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Though some economists are wealthy, personal wealth is not the goal of the discipline; those who study economics acquire skills that appreciate with experience. See 1-5: If Economists Are So Smart, Why Aren't They Rich?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Though some economists are wealthy, personal wealth is not the goal of the discipline; those who study economics acquire skills that appreciate with experience. See 1-5: If Economists Are So Smart, Why Aren't They Rich?</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MACR.MCEACH.17.01.05 - Describe several reasons to study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Economists Are So Smart, Why Aren't They Rich?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College graduates with history or literature as their major tend to earn more than those who choose more quantitative disciplines like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College graduates who opt for more challenging majors such as engineering or economics are likely to earn more than graduates who choose history or literature. See 1-5: If Economists Are So Smart, Why Aren't They Rich?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College graduates who opt for more challenging majors such as engineering or economics are likely to earn more than graduates who choose history or literature. See 1-5: If Economists Are So Smart, Why Aren't They Rich?</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MACR.MCEACH.17.01.05 - Describe several reasons to study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Economists Are So Smart, Why Aren't They Rich?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the only social science and the only business discipline for which the Nobel Prize is awarded.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Economics is the only social science and the only business discipline for which the Nobel Prize is awarded chart. See 1-5: If Economists Are So Smart, Why Aren't They Rich?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Economics is the only social science and the only business discipline for which the Nobel Prize is awarded chart. See 1-5: If Economists Are So Smart, Why Aren't They Rich?</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MACR.MCEACH.17.01.05 - Describe several reasons to study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Promotion - 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Economists Are So Smart, Why Aren't They Rich?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p>
      <w:pPr>
        <w:bidi w:val="0"/>
        <w:spacing w:after="75"/>
        <w:jc w:val="left"/>
      </w:pPr>
    </w:p>
    <w:sectPr>
      <w:footerReference w:type="default" r:id="rId4"/>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The Art and Science of Economic Analysis</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julia chase</vt:lpwstr>
  </property>
</Properties>
</file>