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health care industry is expected to slow down over the next 10 years.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Rapid growth is predicted.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Scope of practice refers to the tasks that a health care professional can legally perform as part of a specific occupation.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Scope of practice refers to legally permissible acts.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educational requirements for obtaining certification in all health care professions are similar.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30"/>
              <w:gridCol w:w="7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educational requirements can vary significantly between professional certifications.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On-the-job training for many health care occupations is being replaced by formal classroom education.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03"/>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Formal classroom education is becoming more common than on-the-job training.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Moving up the career ladder usually requires getting additional education in one’s occupational area.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Moving up to a more advanced level in one’s occupational field usually requires additional education.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Finding the time to study is a problem for many adult learners who have returned to school.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Most adults have a variety of responsibilities; therefore, finding the time to study can be a major problem.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reason why health care professionals should identify potential problems when working with patients?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 their employers avoid being sued for malpractice.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 patient safety and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Prevent wasting expensive supplies and employee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Earn a good employee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Identifying potential problems ensures patient safety and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Identifying potential problems ensures patient safety and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Identifying potential problems ensures patient safety and well-being.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describes the condition of being placed on an official list after meeting the educational and testing requirements for an occupation?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Certification is the process of determining whether a person has met predetermined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Licensure is a designation that means a person has been granted permission to legally perform certain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Recognition is not a designation of approval to practice an occupation.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medical assistant who believes the physician made an error when prescribing a treatment would demonstrate good thinking skills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giving the treatment and asking the physician about it at the next convenient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that the physician is correct and giving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asking the physician before giving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refusing to give the treatment and dismissing the patient.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If an error is suspected, always ask before giving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If an error is suspected, always ask before giving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If an error is suspected, always ask before giving the treatment. However, do not dismiss the patient in case the treatment is approved and should be given.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 of students who are learning to think like health care professionals include all of the following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impact of their actions on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expecting their instructors to supply answers to all their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relating new information to what they already know.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looking for ways to increase their personal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characteristic of someone who is learning to think like a health care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characteristic of someone who is learning to think like a health care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a characteristic of someone who is learning to think like a health care professional.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is a term used in health care that means: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gathering facts and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use of 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alternatives for solving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learning to perform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5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Assessment is gathering facts and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Assessment is gathering facts and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Assessment is gathering facts and information.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subjective data?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Reliable sources of information about a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experts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of a patient’s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Patients’ reports about how they feel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4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objective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Opinions are not necessarily data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objective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collecting information about a patient, which term best describes the results of diagnostic tests, measurements, and observations made by health care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6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Symptoms are subjective. They are reported by the patient but are not observable or measurable.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 diagnosis is the identification of a disease or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Data refers to any facts and figures from which conclusions can be drawn.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learners best take advantage of their dominant learning style?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only that style when studying for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personalized study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taking classes that require the use of other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 instructors to use teaching methods that coordinate with their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Studying can be easier and more effective when using techniques that coordinate with one’s learning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Studying can be easier and more effective when using techniques that coordinate with one’s learning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Studying can be easier and more effective when using techniques that coordinate with one’s learning style.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advice to new students will BEST help them become highly competent health care workers?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 on learning what is needed to do well on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study for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their learning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Memorize all the information in their class notes.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7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best advice to new students is to always study for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best advice to new students is to always study for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best advice to new students is to always study for understanding.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true statement about using the five-step problem-solving process is that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ensures finding the correct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simple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sometimes requires confronting difficult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leads to decisions based on opinions.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6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Using the problem-solving process sometimes requires confronting difficult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Using the problem-solving process sometimes requires confronting difficult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Using the problem-solving process sometimes requires confronting difficult issues.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is licensed in a health care profession, this means that he or she: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graduated from an accredited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earned at least a bachelor’s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work in any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been granted permission to legally perform specific 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14"/>
              <w:gridCol w:w="7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6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Licensure means being granted permission to legally perform specific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Licensure means being granted permission to legally perform specific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Licensure means being granted permission to legally perform specific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result of learning to think effectively is that when learners become health care professionals they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apply what they learned in school to situations encountered on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impress patients and employers with what they know.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rapidly move up the career ladder.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Learning to think effectively helps one to apply what is learned in school to situations encountered on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Learning to think effectively helps one to apply what is learned in school to situations encountered on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Learning to think effectively helps one to apply what is learned in school to situations encountered on the job.</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purpose of occupational therapy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 patients become as self-sufficient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assist people in choosing the best occupations for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muscle strength following surgery or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care for the basic needs of hospitalized patients.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6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Occupational therapy is aimed at helping patients become as self-sufficient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Occupational therapy is aimed at helping patients become as self-sufficient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Occupational therapy is aimed at helping patients become as self-sufficient as possible.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quality of health care professionals is integrity, which means that they: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earned a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honest.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high grades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work without direct supervision.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9"/>
              <w:gridCol w:w="4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Having integrity means always being honest.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Having integrity means always being honest.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Having integrity means always being honest.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true statement about health care professional exams?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students who earn high grades can take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who graduate from accredited programs are not required to take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educational requirements and clinical experience must be completed before taking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required in order to work legally in all occupations that involve direct patient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Professional exams are open to all students who meet the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Graduation from an accredited program does not exempt a student from taking required professional exams.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Not all occupations require professional exams.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Erin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has always enjoyed working with her hands and wants to work directly with patients. Which of the following occupations would be the best choice for her to consider?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Pharmacy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Home health aide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Massage therapist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7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6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Massage therapists use their hands more than pharmacy technicians.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Massage therapists are likely to use their hands more than dental assistants.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Massage therapists are likely to use their hands more than home health aides.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purpose of diagnostic occupations?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Assist patients in maintaining their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medical equipment functions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cause of an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 patients regain movement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7"/>
              <w:gridCol w:w="7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6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Assisting patients with health maintenance is a therapeutic occupation.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Ensuring that medical equipment works properly is an environmental occupation.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Helping patients to regain movement is a therapeutic occupation.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adults who return to school to pursue a career in health care: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difficulty competing with younger learners.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life experiences that help them as learners.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 school easier than younger learners.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lack the self-confidence to do well in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5"/>
              <w:gridCol w:w="7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6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Most adult learners have no more difficulty than their younger classmates.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Age does not necessarily determine how difficult a learner finds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Ages does not necessarily determine a learner’s level of self-confidence.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occupation with the correct duties below.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nurse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Radiologic technician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Ophthalmic assistant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Paramedic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Respiratory therapist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hygienist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information technician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 assistant</w:t>
                  </w:r>
                </w:p>
              </w:tc>
            </w:tr>
          </w:tbl>
          <w:p>
            <w:pPr>
              <w:bidi w:val="0"/>
              <w:ind w:left="60" w:right="6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quick response to victims with medical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Carry out prescribed treatments, using exercise, massage, and electrical stimulation.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and organize patient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preventive care of the teeth.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the overall care of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 x-ray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 eye and vision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patients with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physician with the correct specialty below.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Dermatologist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Gerontologist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Orthopedist</w:t>
                  </w:r>
                </w:p>
              </w:tc>
            </w:tr>
          </w:tbl>
          <w:p>
            <w:pPr>
              <w:bidi w:val="0"/>
              <w:ind w:left="60" w:right="6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Kidney, bladder, or urinary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​Skin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Muscles and bones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elderly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​Cancer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 terms with the correct definition below.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Associate’s degree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Bachelor’s degree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Career ladder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License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w:t>
                  </w:r>
                </w:p>
              </w:tc>
            </w:tr>
          </w:tbl>
          <w:p>
            <w:pPr>
              <w:bidi w:val="0"/>
              <w:ind w:left="60" w:right="6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to determine if an individual has met certain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Academic rank that generally requires 4 years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Predetermined level of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Academic rank that usually requires 2 years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Placement on a list after meeting certain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Permit to legally perform certain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Levels within an occupation that require different amounts of education and/or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four factors that learners should consider when choosing a health care career.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education required, their natural abilities, type of activities they enjoy, their educational background, preferred workplace environment, preferred working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five skills that demonstrate the type of thinking ability needed by health care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for understanding, apply knowledge to new situations, have organized approach to problem solving, base decisions on facts, look for relationships between facts, locate reliable information, guide actions by ethical principles, practice good communication skills, follow scope of practice.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five essential qualities that should be demonstrated by all health care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 about others, have integrity, be dependable, work well with others, be flexible, be willing to learn, be cost conscious.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in order, the five steps in the problem-solving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Identify the problem.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Gather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Create alternatives.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Choose an alternative and take 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Evaluate and revise as needed.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evaluation, the last step in the problem-solving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Solutions may not be effective or may have unexpected negative consequences, circumstances can change, needs of those affected by the process may change, additional information may become available.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ways that learners can begin to develop and practice the qualities needed by health care professionals while they are in school.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kind and show respect for others, be polite in class, prepare for class, practice courtesy, do their own work, be honest, respect confidentiality, maintain good attendance, be punctual, strive for accuracy, fulfill obligations, participate in class, cooperate and work well with instructors and other learners, take school seriously, study for each class.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fastest-growing health care career today, influenced by the increasing number of older adults, is 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health aide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_______________ careers is to help patients regain and maintain good health.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therapeutic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the five-step problem-solving process is to ____________ the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Ken is a _______________ learner, which means that he masters new information best when he performs hands-on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kinesthetic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is the general term that means an individual has met certain professional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