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maintaining the status quo, not creating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reciprocal. The people involved in the relationship want substantive changes—leadership involves creating change, not maintaining the status quo.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qualities needed for effective leadership are the same as those needed to be an effective follower.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stereotype is that leaders are somehow different, that they are above others; however, in reality, the qualities needed for effective leadership are the same as those needed to be an effective follower.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At present, social connectedness and mobility are the central aspects of every leader’s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0"/>
              <w:gridCol w:w="6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connectedness and mobility are becoming central aspects of every leader’s job.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Moderate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hyperconnected, networked age, competition becomes more important than collaboration.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hyperconnected, networked age, collaboration becomes more important than competition. Successful leaders harness and make the most of ideas, talent, and resources from across boundaries of all kinds.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humble leader may make more risky and daring decisions, whereas a hero leader will seek advice.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hero leader may make more risky and daring decisions, often without considering the greater good, whereas a humble leader will seek advice and take time to think through the possible consequences of his or her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Derailed managers are people who reached a plateau, were fired, or were forced to retire early, and later excelled in a functional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Derailment refers to a phenomenon in organizations in which a manager with an impressive track record reaches a certain level but goes off track and can’t advance because of a mismatch between job needs and the manager’s personal skills and qualities. Derailed managers are successful people who excelled in a functional area and were expected to go far, but they reached a plateau, were fired, or were forced to retire early.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Leadership Can Be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Level 5 leaders are found in only senior leadership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most research regarding the new type of leader has been on corporate CEOs, it is important to remember that new-paradigm or Level 5 leaders are in all positions in all types of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leaders, at all levels, are those who are genuinely interested in other people and find ways to bring out the best in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leaders, at all levels, are those who are genuinely interested in other people and find ways to bring out the best in them. Successful organizations pay attention to developing leaders in the soft skills needed to effectively lead technical people in a changing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Leadership Can Be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and leaders are inherently different types of people as leadership and management cannot go hand-in-hand.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1"/>
              <w:gridCol w:w="7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and leaders are not inherently different types of people. Leadership cannot replace management; the two have to go hand-in-hand.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concerned with communicating the vision and developing a shared culture and set of core values that can lead to the desired future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concerned with communicating the vision and developing a shared culture and set of core values that can lead to the desired future state. Whereas the vision describes the destination, the culture and values help define the journey toward it so that everyone is lined up in the same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29" w:lineRule="atLeast"/>
              <w:ind w:left="90" w:right="2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creates change with in a culture of agility and integrity that helps the organization thrive over the long haul.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creates change, often radical change, within a culture of agility and integrity that helps the organization thrive over the long haul by promoting openness and honesty, positive relationships, and long-term innovation.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leadership is to motivate people through rewards and punishments.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relies on influence which is less likely to use coercion. The role of leadership is to attract and energize people, motivating them through purpose and challenge rather than rewards or punishments.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skills and qualities can be learned solely from a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an art because many leadership skills and qualities cannot be learned from a textbook. It takes practice and hands-on experience, as well as intense personal exploration and development.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Mastering the Art and Science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 influence people to change by providing an inspiring vision of the future and shaping the culture and values needed to attain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theories of leadership examine influence processes between leaders and followers. Leaders influence people to change by providing an inspiring vision of the future and shaping the culture and values needed to attain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relational theories of leadership, management skills are seen as the most important facet of leadership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relational theories of leadership, interpersonal relationships are seen as the most important facet of leadership effectiveness. Leadership is viewed as a relational process that meaningfully engages all participants and enables each person to contribute to achieving the vision.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correct statement regarding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administrative paperwork.</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noncoercive influence.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unidirectional influence.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maintaining the status quo.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influence; it occurs among people; those people intentionally desire significant changes; and the changes reflect purposes shared by leaders and followers. Influence means that the relationship among people is not passive; however, also inherent in this definition is the concept that influence is multidirectional and noncoercive.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people involved in the leadership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share a passive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seek changes dictated by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intentionally desire significant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coercion to bring about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influence; it occurs among people; those people intentionally desire significant changes; and the changes reflect purposes shared by leaders and followers.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aspect of leadership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dictating changes required in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a passive relationship with followers.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the status quo and not creating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others to come together around a common 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aspect of leadership is influencing others to come together around a common vision. Leadership involves the influence of people to bring about change toward a desirable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an outdated stereotype about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are different and above others.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leaders are sometimes followers as well.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should not commit to something outside their own self-interest.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do not need followers.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stereotype is that leaders are somehow different, that they are above others; however, in reality, the qualities needed for effective leadership are the same as those needed to be an effective follower.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7/29/2016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It becomes easier for people to see their own opportunities for leadership when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seeing leaders as individuals who are above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that the concept of leadership cannot continue to develop.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stop equating leadership with greatness and public visibility.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comprehend that leadership involves maintaining the status quo.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stop equating leadership with greatness and public visibility, it becomes easier to see their own opportunities for leadership and recognize the leadership of people they interact with every day. Leaders come in all shapes and sizes, and many true leaders are working behind the scenes.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new paradigm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controllers.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heroes.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facilitators.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diversity avoiders.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New paradigm leaders are facilitators who help people do and be their best by removing obstacles to performance, getting people what they need, providing learning opportunities, and offering support and feedback.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new paradigm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humble.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They are </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diversity avoiders.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New paradigm leaders are humble. They seek advice and take time to think through the possible consequences of their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29" w:lineRule="atLeast"/>
              <w:ind w:left="90" w:right="841"/>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leads the administrative department of Mayo Pvt. Ltd. He encourages people to perform to their maximum potential by providing support and regular feedback. He ensures that the opinions of his team members are considered before a decision is made. He does not believe in rigidity and inviolate procedures. In the context of the given scenario, Steve holds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wealthy employees should be given more power.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at the bottom of the organizational hierarchy should have no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is more important than financial capital.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tangible assets form the financial basis of today's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capital is becoming more important than financial capital, which increases the power of employees. Success today depends on the intellectual capacity of all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11:38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leaders who work collaboratively?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learn to keep the lines of communication 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wield their authority rather than using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encourage internal competition and aggressiveness.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hoard power rather than share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with a collaborative mindset learn to keep the lines of communication open and use influence rather than wielding their authority to quell harmful politicking, get buy-in on important matters, and move things forward.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65" w:lineRule="atLeast"/>
              <w:ind w:left="90" w:right="949"/>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Daniel, a management professor, wants to explain why a new paradigm leader is a facilitator rather than being a controller. Which of the following is the correct reason?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element of an organization's revenues is becoming the number of working hours.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basis of today's economy is becoming information rather than tangible assets.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old assumptions of sharing power and getting all employees involved are no longer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 of an organization in today's world depends on the wealth of its owners.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reason that a leader is a facilitator rather than being a controller is that the financial basis of today's economy is becoming information rather than the tangible assets of land, buildings, and machines. This means human capital is becoming more important than financial capital, which increases the power of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uniformity in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encouraged in the new paradigm of leadership.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with similar job skills are placed in separate departments.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Homogenous groups find it challenging to communicate with one another.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thinking can be a disaster in a multinational and diverse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of today’s organizations were built on assumptions of uniformity, separation, and specialization. The uniform thinking that arises, however, can be a disaster in a world becoming more multinational and diverse.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Erica, a team manager, was known for heading projects with diligence and conscientiousness. However, she was insensitive and excessively ambitious. She did not take feedback in a constructive manner. This prevented her from advancing in her career because she had problems motivating and communicating with her team members. In the context of the given scenario, which of the following phenomena does Erica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apprehension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Fear-based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Paradigm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Derailment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Derailment refers to a phenomenon in organizations in which a manager with an impressive track record reaches a certain level but goes off track and can’t advance because of a mismatch between job needs and the manager’s personal skills and qualities. Unsuccessful managers are often insensitive and critical, not trustworthy, do not learn from feedback and mistakes, can’t build and develop the right teams, and are unable to see the big picture when promoted into a general management position.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Leadership Can Be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11:38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achieve collaboration, empowerment, and diversity can succeed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follow the principles and practices of the industrial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want to treat people the way they treat machines or the bottom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intentionally practice and apply new paradigm principles.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 hire people who think and work alike.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achieve collaboration, empowerment, and diversity in organizations may fail because the beliefs and thought processes of leaders as well as employees are stuck in an old paradigm that values control, stability, and homogeneity. Leaders can make the leap to a new paradigm by intentionally practicing and applying new paradigm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Leadership Can Be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8:14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Executive coaches: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leaders develop emotional distance from their followers.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leaders to confront their flaws that inhibit effective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intentionally value stability over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people through the transition to an old paradigm of effective leadership.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coaches encourage leaders to confront their own flaws and hang-ups that inhibit effective leadership, and then help them develop stronger emotional and interpersonal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Leadership Can Be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and leaders are different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promote nonconformity while leaders promote conformity.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maximize opportunities while leaders minimize risk for sure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invest in people while leaders invest in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maintain stability while leaders promote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maintains a degree of stability, predictability, and order through a culture of efficiency. Leadership, on the other hand, creates change within a culture of agility and integrity that helps the organization thrive over the long haul by promoting openness and honesty, positive relationships, and long- term innovation.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10:54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quality of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create vision and strategy instead of planning and budgeting.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personal influence instead of the power of their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invest in people instead of investing in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expert minds rather than open minds.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8"/>
              <w:gridCol w:w="7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In terms of personal qualities, managers have expert minds, whereas leaders have open minds or mindfulness.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focuses on getting the most results out of people so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 can be motivated through purpose rather than rewards or punishments.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provided to customers in a timely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with followers can be based on personal influence and trust.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shared culture and set of core values that can lead to the desired future state is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relationships, management focuses on getting the most results out of people so that production goals are achieved and goods and services are provided to customers in a timely manner.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personal quality of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distance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Conformity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organization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more than a set of skills; it relies on a number of subtle personal qualities that are hard to see but that are very powerful. These include things like enthusiasm, integrity, courage, and humility.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Level 5 leaders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meet all challenges without assistance.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drive for personal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need for the limelight.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responsibility for their company's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5 leaders often seem shy and unpretentious and have no need to be in the limelight. They are more concerned with the success of the team or company than with their own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10:56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65" w:lineRule="atLeast"/>
              <w:ind w:left="90" w:right="449"/>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Fred, the president of Choice Inc., is providing general guidelines to managers in his organization on how to  develop effective personal qualities. Which of the following should be a part of the guidelines?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 in people rather than in goods.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change and a culture of agility and integrity.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providing answers and solving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the courage to admit mistakes and doubts.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means providing answers and solving problems, whereas leadership requires the courage to admit mistakes and doubts, to listen, and to trust and learn from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Melanie has been promoted as the operations head of Apex Inc. She aims to lead the organization in an effective manner. Which of the following should be implemented by Melanie to achieve her 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getting the most results out of people so that production goals are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Ensure that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are part of a community and feel that they are contributing to something worthwhile.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a relationship based on position and formal authority and not on personal influence and trust.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a degree of stability, predictability, and order through a culture of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leadership springs from a genuine caring for the work and a genuine concern for other people. Where there is leadership, people become part of a community and feel that they are contributing to something worthwhile.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65" w:lineRule="atLeast"/>
              <w:ind w:left="90" w:right="166"/>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Linda heads the proofreading team of Ink Heart Pvt. Ltd., a publishing firm. She wants to align her followers toward the main objectives of the organization. Which of the following strategies should Linda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 a structure to accomplish the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Staff an organizational structure with employees.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employees and monitor implementation of plans.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Communicate the vision and develop a shared culture.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aligning followers, leadership is concerned with communicating the vision and developing a shared culture and set of core values that can lead to the desired future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29" w:lineRule="atLeast"/>
              <w:ind w:left="90" w:right="107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Wilma supervises the mutual funds team of Verdana Pvt. Ltd. She listens to the needs and opinions of her subordinates and does not believe in simply giving orders. She understands and accepts others when they do not share a certain mindset. She readily admits her mistakes and doubts, Which of the following qualities of Wilma is depicted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Conformist </w:t>
                  </w:r>
                  <w:r>
                    <w:rPr>
                      <w:rStyle w:val="DefaultParagraphFont"/>
                      <w:rFonts w:ascii="Times New Roman" w:eastAsia="Times New Roman" w:hAnsi="Times New Roman" w:cs="Times New Roman"/>
                      <w:b w:val="0"/>
                      <w:bCs w:val="0"/>
                      <w:i w:val="0"/>
                      <w:iCs w:val="0"/>
                      <w:smallCaps w:val="0"/>
                      <w:color w:val="000000"/>
                      <w:sz w:val="24"/>
                      <w:szCs w:val="24"/>
                      <w:bdr w:val="nil"/>
                      <w:rtl w:val="0"/>
                    </w:rPr>
                    <w:t>qualities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qualities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Management </w:t>
                  </w:r>
                  <w:r>
                    <w:rPr>
                      <w:rStyle w:val="DefaultParagraphFont"/>
                      <w:rFonts w:ascii="Times New Roman" w:eastAsia="Times New Roman" w:hAnsi="Times New Roman" w:cs="Times New Roman"/>
                      <w:b w:val="0"/>
                      <w:bCs w:val="0"/>
                      <w:i w:val="0"/>
                      <w:iCs w:val="0"/>
                      <w:smallCaps w:val="0"/>
                      <w:color w:val="000000"/>
                      <w:sz w:val="24"/>
                      <w:szCs w:val="24"/>
                      <w:bdr w:val="nil"/>
                      <w:rtl w:val="0"/>
                    </w:rPr>
                    <w:t>qualities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Leadership </w:t>
                  </w:r>
                  <w:r>
                    <w:rPr>
                      <w:rStyle w:val="DefaultParagraphFont"/>
                      <w:rFonts w:ascii="Times New Roman" w:eastAsia="Times New Roman" w:hAnsi="Times New Roman" w:cs="Times New Roman"/>
                      <w:b w:val="0"/>
                      <w:bCs w:val="0"/>
                      <w:i w:val="0"/>
                      <w:iCs w:val="0"/>
                      <w:smallCaps w:val="0"/>
                      <w:color w:val="000000"/>
                      <w:sz w:val="24"/>
                      <w:szCs w:val="24"/>
                      <w:bdr w:val="nil"/>
                      <w:rtl w:val="0"/>
                    </w:rPr>
                    <w:t>qualities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leaders tend to have open minds that welcome new ideas rather than closed minds that criticize new ideas. Leaders listen and discern what people want and need more than they talk to give advice and 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11:39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leaders were born with certain natural abilities of power and influence characterizes the _____ of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Man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studies of leadership, the Great Man Theories, adopted the belief that leaders (who were always thought of as male) were born with certain heroic leadership traits and natural abilities of power and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Charismatic leadership is a part of the _____ of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trait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theories of leadership examine influence processes between leaders and followers. One primary topic of study is charismatic leadership, which refers to leadership influence based not on position or formal authority but, rather, on the qualities and charismatic personality of the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Leadership Era 2, _____ of leadership worked because leaders could analyze their situation and develop careful plans.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trait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relational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The behavior and contingency theories worked in Leadership Era 2 because leaders could analyze their situation, develop careful plans, and control what happened.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characteristic of organizations during Leadership Era 3?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High-performance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Cross-functional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Pre-bureaucratic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Leadership Era 3 sees the emergence of knowledge work, an emphasis on horizontal collaboration, and a shift to influence theories.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Leadership Era 4?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the era of Great Man leadership and the emphasis on personal traits of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era may be conceptualized as pre-industrial and pre-bureaucratic.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era sees the rise of the “rational manager” who directs and controls others using an impersonal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era requires the full scope of leadership that goes beyond rational management or team leadership.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Era 4 is the era of the agile leader who has made the leap to giving up control in the traditional sense. This era requires the full scope of leadership that goes far beyond rational management or even team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art and science of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a science because many leadership skills and qualities cannot be learned from a textbook.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can learn to be good leaders no matter their innate characteristics.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have never tried to be a leader because it requires executive coaching.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an art because a growing body of knowledge and objective facts describes the leadership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be true that some inborn qualities and personality characteristics can provide a foundation for being a good leader, but most people can learn to be good leaders no matter their innate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Mastering the Art and Science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have never tried to be a leader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have leadership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lack the personality traits necessary for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no understanding of what leaders actually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requires executive coaching.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have never tried to be a leader because they have no understanding of what leaders actually do. The chapters in this book are designed to help one gain a firm knowledge of what leadership means and some of the skills and qualities that make a good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Mastering the Art and Science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influence that is multidirectional and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noncoercive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influence; it occurs among people; those people intentionally desire significant changes; and the changes reflect purposes shared by leaders and followers. Influence means that the relationship among people is not passive; however, also inherent in this definition is the concept that influence is multidirectional and noncoercive.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7/29/2016 10:21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a(n) _____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a people activity and is distinct from administrative paperwork or planning activities. Leadership occurs among people; it is not something done to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can be defined as the attainment of organizational goals in an effective and efficient manner through planning, organizing, staffing, directing, and controlling organizational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can be defined as the attainment of organizational goals in an effective and efficient manner through planning, organizing, staffing, directing, and controlling organizational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10:59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picture of an ambitious, desirable future for the organization or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54"/>
              <w:gridCol w:w="6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vision is a picture of an ambitious, desirable future for an organization or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maintains a degree of stability, predictability, and order through a culture of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1"/>
              <w:gridCol w:w="6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maintains a degree of stability, predictability, and order through a culture of efficiency.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65" w:lineRule="atLeast"/>
              <w:ind w:left="90" w:right="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of leadership conceptualized leadership as a single person who put everything together and influenced others to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 along based on the strength of inherited traits, qualities, and abilities.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50" w:lineRule="atLeast"/>
                    <w:ind w:right="594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Great Man theories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Great Man theories of leadership, in organizations, social movements, religions, governments, and the military, leadership was conceptualized as a single "Great Man" who put everything together and influenced others to follow along based on the strength of inherited traits, qualities, and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29" w:lineRule="atLeast"/>
              <w:ind w:left="90" w:right="2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theories of leadership emphasize that leadership cannot be understood in a vacuum separate from various elements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group or organizational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50" w:lineRule="atLeast"/>
                    <w:ind w:right="5737"/>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theories, sometimes called situational theories, emphasize that leadership cannot be understood in a vacuum separate from various elements of the group or organizational situation.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Transformational leadership is a significant _____ theory of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1"/>
              <w:gridCol w:w="6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significant relational theories are transformational leadership and servant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29" w:lineRule="atLeast"/>
              <w:ind w:left="90" w:right="2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leadership influence based not on position or formal authority but, rather, on the qualities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personality of the leader.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50" w:lineRule="atLeast"/>
                    <w:ind w:right="5818"/>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Charismatic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theories of leadership examine influence processes between leaders and followers. A primary topic of study is charismatic leadership, which refers to leadership influence based not on position or formal authority but, rather, on the qualities and personality of the 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Era 4 represents _____, which means to ensure organizational flexibility and responsiveness to a changing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Era 4 represents agile leadership, which means giving up control in the traditional sense to ensure organizational flexibility and responsiveness to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8:17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how all leaders are sometimes followers as well.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70" w:lineRule="atLeast"/>
                    <w:ind w:right="8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Followers are an important part of the leadership process, and all leaders are sometimes followers as well. Good leaders know how to follow, and they set an e</w:t>
                  </w:r>
                  <w:r>
                    <w:rPr>
                      <w:rStyle w:val="DefaultParagraphFont"/>
                      <w:rFonts w:ascii="Times New Roman" w:eastAsia="Times New Roman" w:hAnsi="Times New Roman" w:cs="Times New Roman"/>
                      <w:b w:val="0"/>
                      <w:bCs w:val="0"/>
                      <w:i w:val="0"/>
                      <w:iCs w:val="0"/>
                      <w:smallCaps w:val="0"/>
                      <w:color w:val="000000"/>
                      <w:sz w:val="22"/>
                      <w:szCs w:val="22"/>
                      <w:bdr w:val="nil"/>
                      <w:rtl w:val="0"/>
                    </w:rPr>
                    <w:t>xample for others. The issue of intention or will means that people—leader 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followers—are actively involved in the pursuit of change. Each person takes personal responsibility to achieve the desired future.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Why We Need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advantages and disadvantages of diversity in a department or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Homogenous groups find it easy to get along, communicate, and understand one another. The uniform thinking that arises, however, can be a disaster in a world becoming more multinational and diverse. Bringing diversity into the organization is the way to attract the best human talent and develop an organizational mindset broad enough to thrive in a multinational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29" w:lineRule="atLeast"/>
              <w:ind w:left="90" w:right="4688"/>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five fatal flaws that cause derailment.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1"/>
              <w:gridCol w:w="6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70" w:lineRule="atLeast"/>
                    <w:ind w:right="27"/>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1.5.</w:t>
                  </w:r>
                </w:p>
                <w:p>
                  <w:pPr>
                    <w:numPr>
                      <w:ilvl w:val="0"/>
                      <w:numId w:val="1"/>
                    </w:numPr>
                    <w:bidi w:val="0"/>
                    <w:spacing w:before="220" w:beforeAutospacing="0" w:after="0" w:afterAutospacing="0" w:line="270" w:lineRule="atLeast"/>
                    <w:ind w:right="27"/>
                    <w:jc w:val="both"/>
                  </w:pPr>
                  <w:r>
                    <w:rPr>
                      <w:rStyle w:val="DefaultParagraphFont"/>
                      <w:rFonts w:ascii="Times New Roman" w:eastAsia="Times New Roman" w:hAnsi="Times New Roman" w:cs="Times New Roman"/>
                      <w:b w:val="0"/>
                      <w:bCs w:val="0"/>
                      <w:i/>
                      <w:iCs/>
                      <w:smallCaps w:val="0"/>
                      <w:color w:val="000000"/>
                      <w:sz w:val="22"/>
                      <w:szCs w:val="22"/>
                      <w:bdr w:val="nil"/>
                      <w:rtl w:val="0"/>
                    </w:rPr>
                    <w:t>Performance problems</w:t>
                  </w:r>
                  <w:r>
                    <w:rPr>
                      <w:rStyle w:val="DefaultParagraphFont"/>
                      <w:rFonts w:ascii="Times New Roman" w:eastAsia="Times New Roman" w:hAnsi="Times New Roman" w:cs="Times New Roman"/>
                      <w:b w:val="0"/>
                      <w:bCs w:val="0"/>
                      <w:i w:val="0"/>
                      <w:iCs w:val="0"/>
                      <w:smallCaps w:val="0"/>
                      <w:color w:val="000000"/>
                      <w:sz w:val="22"/>
                      <w:szCs w:val="22"/>
                      <w:bdr w:val="nil"/>
                      <w:rtl w:val="0"/>
                    </w:rPr>
                    <w:t>: Failing to meet business objectives</w:t>
                  </w:r>
                </w:p>
                <w:p>
                  <w:pPr>
                    <w:numPr>
                      <w:ilvl w:val="0"/>
                      <w:numId w:val="1"/>
                    </w:numPr>
                    <w:bidi w:val="0"/>
                    <w:spacing w:before="0" w:beforeAutospacing="0" w:after="0" w:afterAutospacing="0" w:line="270" w:lineRule="atLeast"/>
                    <w:ind w:right="27"/>
                    <w:jc w:val="both"/>
                  </w:pPr>
                  <w:r>
                    <w:rPr>
                      <w:rStyle w:val="DefaultParagraphFont"/>
                      <w:rFonts w:ascii="Times New Roman" w:eastAsia="Times New Roman" w:hAnsi="Times New Roman" w:cs="Times New Roman"/>
                      <w:b w:val="0"/>
                      <w:bCs w:val="0"/>
                      <w:i/>
                      <w:iCs/>
                      <w:smallCaps w:val="0"/>
                      <w:color w:val="000000"/>
                      <w:sz w:val="22"/>
                      <w:szCs w:val="22"/>
                      <w:bdr w:val="nil"/>
                      <w:rtl w:val="0"/>
                    </w:rPr>
                    <w:t>Problems with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 Being insensitive, manipulative, critical, and not trustworthy in relationships</w:t>
                  </w:r>
                </w:p>
                <w:p>
                  <w:pPr>
                    <w:numPr>
                      <w:ilvl w:val="0"/>
                      <w:numId w:val="1"/>
                    </w:numPr>
                    <w:bidi w:val="0"/>
                    <w:spacing w:before="0" w:beforeAutospacing="0" w:after="0" w:afterAutospacing="0" w:line="270" w:lineRule="atLeast"/>
                    <w:ind w:right="27"/>
                    <w:jc w:val="both"/>
                  </w:pPr>
                  <w:r>
                    <w:rPr>
                      <w:rStyle w:val="DefaultParagraphFont"/>
                      <w:rFonts w:ascii="Times New Roman" w:eastAsia="Times New Roman" w:hAnsi="Times New Roman" w:cs="Times New Roman"/>
                      <w:b w:val="0"/>
                      <w:bCs w:val="0"/>
                      <w:i/>
                      <w:iCs/>
                      <w:smallCaps w:val="0"/>
                      <w:color w:val="000000"/>
                      <w:sz w:val="22"/>
                      <w:szCs w:val="22"/>
                      <w:bdr w:val="nil"/>
                      <w:rtl w:val="0"/>
                    </w:rPr>
                    <w:t>Difficulty changing</w:t>
                  </w:r>
                  <w:r>
                    <w:rPr>
                      <w:rStyle w:val="DefaultParagraphFont"/>
                      <w:rFonts w:ascii="Times New Roman" w:eastAsia="Times New Roman" w:hAnsi="Times New Roman" w:cs="Times New Roman"/>
                      <w:b w:val="0"/>
                      <w:bCs w:val="0"/>
                      <w:i w:val="0"/>
                      <w:iCs w:val="0"/>
                      <w:smallCaps w:val="0"/>
                      <w:color w:val="000000"/>
                      <w:sz w:val="22"/>
                      <w:szCs w:val="22"/>
                      <w:bdr w:val="nil"/>
                      <w:rtl w:val="0"/>
                    </w:rPr>
                    <w:t>: Not learning from feedback and mistakes</w:t>
                  </w:r>
                </w:p>
                <w:p>
                  <w:pPr>
                    <w:numPr>
                      <w:ilvl w:val="0"/>
                      <w:numId w:val="1"/>
                    </w:numPr>
                    <w:bidi w:val="0"/>
                    <w:spacing w:before="0" w:beforeAutospacing="0" w:after="0" w:afterAutospacing="0" w:line="270" w:lineRule="atLeast"/>
                    <w:ind w:right="27"/>
                    <w:jc w:val="both"/>
                  </w:pPr>
                  <w:r>
                    <w:rPr>
                      <w:rStyle w:val="DefaultParagraphFont"/>
                      <w:rFonts w:ascii="Times New Roman" w:eastAsia="Times New Roman" w:hAnsi="Times New Roman" w:cs="Times New Roman"/>
                      <w:b w:val="0"/>
                      <w:bCs w:val="0"/>
                      <w:i/>
                      <w:iCs/>
                      <w:smallCaps w:val="0"/>
                      <w:color w:val="000000"/>
                      <w:sz w:val="22"/>
                      <w:szCs w:val="22"/>
                      <w:bdr w:val="nil"/>
                      <w:rtl w:val="0"/>
                    </w:rPr>
                    <w:t>Difficulty building and leading a team</w:t>
                  </w:r>
                  <w:r>
                    <w:rPr>
                      <w:rStyle w:val="DefaultParagraphFont"/>
                      <w:rFonts w:ascii="Times New Roman" w:eastAsia="Times New Roman" w:hAnsi="Times New Roman" w:cs="Times New Roman"/>
                      <w:b w:val="0"/>
                      <w:bCs w:val="0"/>
                      <w:i w:val="0"/>
                      <w:iCs w:val="0"/>
                      <w:smallCaps w:val="0"/>
                      <w:color w:val="000000"/>
                      <w:sz w:val="22"/>
                      <w:szCs w:val="22"/>
                      <w:bdr w:val="nil"/>
                      <w:rtl w:val="0"/>
                    </w:rPr>
                    <w:t>: Poor management of direct reports</w:t>
                  </w:r>
                </w:p>
                <w:p>
                  <w:pPr>
                    <w:numPr>
                      <w:ilvl w:val="0"/>
                      <w:numId w:val="1"/>
                    </w:numPr>
                    <w:bidi w:val="0"/>
                    <w:spacing w:before="0" w:beforeAutospacing="0" w:after="220" w:afterAutospacing="0" w:line="270" w:lineRule="atLeast"/>
                    <w:ind w:right="27"/>
                    <w:jc w:val="both"/>
                  </w:pPr>
                  <w:r>
                    <w:rPr>
                      <w:rStyle w:val="DefaultParagraphFont"/>
                      <w:rFonts w:ascii="Times New Roman" w:eastAsia="Times New Roman" w:hAnsi="Times New Roman" w:cs="Times New Roman"/>
                      <w:b w:val="0"/>
                      <w:bCs w:val="0"/>
                      <w:i/>
                      <w:iCs/>
                      <w:smallCaps w:val="0"/>
                      <w:color w:val="000000"/>
                      <w:sz w:val="22"/>
                      <w:szCs w:val="22"/>
                      <w:bdr w:val="nil"/>
                      <w:rtl w:val="0"/>
                    </w:rPr>
                    <w:t>Too narrow management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 Inability to work effectively or collaborate outside their current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Leadership Can Be Learned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why leadership is an art as well as a science.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can be learned, but it is important to remember that leadership is both an art and a science. It is an art because many leadership skills and qualities cannot be learned from a textbook. Leadership takes practice and hands-on experience, as well as intense personal exploration and development. However, leadership is also a science because a growing body of knowledge and objective facts describes the leadership process and how to use leadership skills to attain organizational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Mastering the Art and Science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importance of studying leadership.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line="250" w:lineRule="atLeast"/>
                    <w:ind w:right="189"/>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Knowing about leadership research helps people analyze situations from a variety of perspectives and learn how to be more effective. By exploring leadership in both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business and society, students gain an understanding of the importance of leadership </w:t>
                  </w:r>
                  <w:r>
                    <w:rPr>
                      <w:rStyle w:val="DefaultParagraphFont"/>
                      <w:rFonts w:ascii="Times New Roman" w:eastAsia="Times New Roman" w:hAnsi="Times New Roman" w:cs="Times New Roman"/>
                      <w:b w:val="0"/>
                      <w:bCs w:val="0"/>
                      <w:i w:val="0"/>
                      <w:iCs w:val="0"/>
                      <w:smallCaps w:val="0"/>
                      <w:color w:val="000000"/>
                      <w:sz w:val="22"/>
                      <w:szCs w:val="22"/>
                      <w:bdr w:val="nil"/>
                      <w:rtl w:val="0"/>
                    </w:rPr>
                    <w:t>to an organization's success, as well as the difficulties and challenges involved in being a leader. Studying leadership can also lead to the discovery of abilities one never knew one had.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Mastering the Art and Science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five differences between roles in the traditional leadership paradigm and roles in the new leadership paradigm.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The roles of new paradigm leaders are changing from stabilizer to change manager, from controller to facilitator, from competitor to collaborator, from diversity avoider to diversity promoter, and from hero to humble.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Leadership Principles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New Reality for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management to leadership in five areas crucial to organizational performance—providing direction, aligning followers, building relationships, developing personal leadership qualities, and creating outcomes.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providing direction, management focuses on establishing detailed plans and schedules for achieving specific results, then allocating resources to accomplish the plan. Leadership calls for creating a compelling vision of the future, setting the context within which to view challenges and opportunities, and developing farsighted strategies for producing the changes needed to achieve the vision.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aligning followers, management entails organizing a structure to accomplish the plan; staffing the structure with employees; and developing policies, procedures, and systems to direct employees and monitor implementation of the plan. Leadership is concerned instead with communicating the vision and developing a shared culture and set of core values that can lead to the desired future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relationships, management focuses on getting the most results out of people so that production goals are achieved and goods and services are provided to customers in a timely manner. Leadership, on the other hand, focuses on investing more in people so they are energized and inspired to accomplish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personal qualities, management means providing answers and solving problems; leadership requires the courage to admit mistakes and doubts, to listen, and to trust and learn from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differences between management and leadership create two differing outcomes. Management maintains a degree of stability, predictability, and order through a culture of efficiency. Leadership, on the other hand, creates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pp. 14–16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How Leadership Differs from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overview of the four leadership eras.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Era 1 was pre-industrial and pre-bureaucratic. Most organizations were small and were run by a single individual who many times hired workers because they were friends or relatives. This was the era of Great Man leadership and the emphasis on personal traits of leaders.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Era 2, we saw the emergence of hierarchy and bureaucracy. The rational manager was well-suited to a stable environment. The behavior and contingency theories worked here because leaders could analyze their situation, develop careful plans, and control what happened.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Era 3, the world was no longer stable. This was the era of the team leader and the change leader. Influence was important because of the need to change organizational structures and cultures.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Era 4 represents agile leadership, which means giving up control in the traditional sense to ensure organizational flexibility and responsiveness to a changing world. Leaders influence others through relationships and networks and through shared vision and values rather than through hierarchical power and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19–21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LEAD.DAFT.18.01.06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Motivation Concepts - DISC: Environmental Influence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Evolving Theories of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7/5/2016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7/28/2016 7:16 PM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What Does It Mean to Be a Leader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