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Law consists of enforceable rules governing individuals and their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Laws and government regulations affect almost all business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people do not need to understand court processes because if they are sued, the lawyers will know those rules.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business law does not involve an ethical dimension.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Being a small-business owner means that you will never have to take on the role of a human resources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Raising additional capital so that a business can grow is a strategy problem and not a legal issue.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Small business owners are company leaders who do not have to deal with management issues and understand the detailed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Precedents are court decisions that guide future legal decisions to create stability and predictability.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business owner is likely to face legal questions when determining ways to reduce business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agencies like the Food and Drug Administration make rules and regulations called administrative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 doctrine obligating judges to help persons who have failed to protect their own 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common law system, judges are obligated to follow the precedents established within their jurisdictions.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Courts do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depart from precedents.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Damages </w:t>
            </w: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traditionally were awarded by courts of law only.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Remedies in equity include injunctions.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states, the courts no longer grant “equitable” remedies.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common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law that is common throughout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iCs/>
                <w:smallCaps w:val="0"/>
                <w:color w:val="000000"/>
                <w:sz w:val="22"/>
                <w:szCs w:val="22"/>
                <w:bdr w:val="nil"/>
                <w:rtl w:val="0"/>
              </w:rPr>
              <w:t>Common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 term for the laws that are familiar to most of 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 includes only the U.S.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 state constitution is supreme within the state borders and will govern state issues even if it conflicts with the U.S.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constitution sets forth a government’s general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 includes the ordinances passed by cities.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Conference of Commissioners on Uniform State Laws writes laws that are automatically in effect in each state to ensure uniformity across the 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Statutory law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 county ordinances.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 includes state statutes.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Laws enacted by Congress become statutes.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One role of courts is to apply the law to a particular set of facts.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One role of courts is to interpret what the rulemakers meant when a law was passed.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Rules issued by administrative agencies affect almost every aspect of a business’s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consists of the rules, orders, and decisions of the president.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does not include local regulations.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 spells out the rights and duties that exist between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Civil law has to do with wrongs committed against the public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basis of a civil law system is codified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law governs relations among nations.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law includes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uniform laws passed by the Commission of Uniform Laws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statements of foreign officials during diplomatic meetings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 court opinions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customs and treaties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iCs/>
                <w:smallCaps w:val="0"/>
                <w:color w:val="000000"/>
                <w:sz w:val="22"/>
                <w:szCs w:val="22"/>
                <w:bdr w:val="nil"/>
                <w:rtl w:val="0"/>
              </w:rPr>
              <w:t>class action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lawsuit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mock trial conducted as part of a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judicial proceeding actively involving students.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lawsuit in which a number of persons join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moot court.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Sources of law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instructions issued by private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orders posted by employers.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rules issued by federal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stories released by news agencies.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Sources of law do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measures approved by local governing bodies.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scholars’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rules issued by state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judges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opinions.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Much of American law is based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English legal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legal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civil law of the Greeks.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Ancient Chinese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Kevin is a judge hearing the case of </w:t>
            </w:r>
            <w:r>
              <w:rPr>
                <w:rStyle w:val="DefaultParagraphFont"/>
                <w:rFonts w:ascii="Times New Roman" w:eastAsia="Times New Roman" w:hAnsi="Times New Roman" w:cs="Times New Roman"/>
                <w:b w:val="0"/>
                <w:bCs w:val="0"/>
                <w:i/>
                <w:iCs/>
                <w:smallCaps w:val="0"/>
                <w:color w:val="000000"/>
                <w:sz w:val="22"/>
                <w:szCs w:val="22"/>
                <w:bdr w:val="nil"/>
                <w:rtl w:val="0"/>
              </w:rPr>
              <w:t>Local Dispatch Co. v. National Transport Corp</w:t>
            </w:r>
            <w:r>
              <w:rPr>
                <w:rStyle w:val="DefaultParagraphFont"/>
                <w:rFonts w:ascii="Times New Roman" w:eastAsia="Times New Roman" w:hAnsi="Times New Roman" w:cs="Times New Roman"/>
                <w:b w:val="0"/>
                <w:bCs w:val="0"/>
                <w:i w:val="0"/>
                <w:iCs w:val="0"/>
                <w:smallCaps w:val="0"/>
                <w:color w:val="000000"/>
                <w:sz w:val="22"/>
                <w:szCs w:val="22"/>
                <w:bdr w:val="nil"/>
                <w:rtl w:val="0"/>
              </w:rPr>
              <w:t>. Applying the relevant rule of law to the facts of the case requires Kevin to find previously decided cases that, in relation to the case under consideration,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different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similar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odds.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exactly identical.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As a judge, Bonnie applies common law rules. These rules develop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decisions of the courts in legal disputes.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issued by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Congress and the state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uniform laws drafted by legal scholars.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are no precedents on which the court deciding the case </w:t>
            </w:r>
            <w:r>
              <w:rPr>
                <w:rStyle w:val="DefaultParagraphFont"/>
                <w:rFonts w:ascii="Times New Roman" w:eastAsia="Times New Roman" w:hAnsi="Times New Roman" w:cs="Times New Roman"/>
                <w:b w:val="0"/>
                <w:bCs w:val="0"/>
                <w:i/>
                <w:iCs/>
                <w:smallCaps w:val="0"/>
                <w:color w:val="000000"/>
                <w:sz w:val="22"/>
                <w:szCs w:val="22"/>
                <w:bdr w:val="nil"/>
                <w:rtl w:val="0"/>
              </w:rPr>
              <w:t>Standard Resource Co. v. Topline Inventory,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can base its decision. </w:t>
            </w:r>
            <w:r>
              <w:rPr>
                <w:rStyle w:val="DefaultParagraphFont"/>
                <w:rFonts w:ascii="Times New Roman" w:eastAsia="Times New Roman" w:hAnsi="Times New Roman" w:cs="Times New Roman"/>
                <w:b w:val="0"/>
                <w:bCs w:val="0"/>
                <w:i w:val="0"/>
                <w:iCs w:val="0"/>
                <w:smallCaps w:val="0"/>
                <w:color w:val="000000"/>
                <w:sz w:val="22"/>
                <w:szCs w:val="22"/>
                <w:bdr w:val="nil"/>
                <w:rtl w:val="0"/>
              </w:rPr>
              <w:t>It would be appropriate for the judge to consider, and base an opinion in part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opinions of the friends and relatives of the judge.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results of a poll of those in the courtroom.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policy or social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a television judge may have decided the issue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Myra and Nick cannot resolve their dispute amicably, then it may become necessary to bring a </w:t>
            </w:r>
            <w:r>
              <w:rPr>
                <w:rStyle w:val="DefaultParagraphFont"/>
                <w:rFonts w:ascii="Times New Roman" w:eastAsia="Times New Roman" w:hAnsi="Times New Roman" w:cs="Times New Roman"/>
                <w:b w:val="0"/>
                <w:bCs w:val="0"/>
                <w:i/>
                <w:iCs/>
                <w:smallCaps w:val="0"/>
                <w:color w:val="000000"/>
                <w:sz w:val="22"/>
                <w:szCs w:val="22"/>
                <w:bdr w:val="nil"/>
                <w:rtl w:val="0"/>
              </w:rPr>
              <w:t>lawsuit</w:t>
            </w:r>
            <w:r>
              <w:rPr>
                <w:rStyle w:val="DefaultParagraphFont"/>
                <w:rFonts w:ascii="Times New Roman" w:eastAsia="Times New Roman" w:hAnsi="Times New Roman" w:cs="Times New Roman"/>
                <w:b w:val="0"/>
                <w:bCs w:val="0"/>
                <w:i w:val="0"/>
                <w:iCs w:val="0"/>
                <w:smallCaps w:val="0"/>
                <w:color w:val="000000"/>
                <w:sz w:val="22"/>
                <w:szCs w:val="22"/>
                <w:bdr w:val="nil"/>
                <w:rtl w:val="0"/>
              </w:rPr>
              <w:t>. This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agreement by the parties to not do a certain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criminal prosecution.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judicial proceeding for the resolution of a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type of regulation applied to a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Case law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 interpretations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created by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provisions.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parties’ subjective motives for engaging in litigation.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case of </w:t>
            </w:r>
            <w:r>
              <w:rPr>
                <w:rStyle w:val="DefaultParagraphFont"/>
                <w:rFonts w:ascii="Times New Roman" w:eastAsia="Times New Roman" w:hAnsi="Times New Roman" w:cs="Times New Roman"/>
                <w:b w:val="0"/>
                <w:bCs w:val="0"/>
                <w:i/>
                <w:iCs/>
                <w:smallCaps w:val="0"/>
                <w:color w:val="000000"/>
                <w:sz w:val="22"/>
                <w:szCs w:val="22"/>
                <w:bdr w:val="nil"/>
                <w:rtl w:val="0"/>
              </w:rPr>
              <w:t>Retail Sales Corp. v. Trucking Delivery Co.</w:t>
            </w:r>
            <w:r>
              <w:rPr>
                <w:rStyle w:val="DefaultParagraphFont"/>
                <w:rFonts w:ascii="Times New Roman" w:eastAsia="Times New Roman" w:hAnsi="Times New Roman" w:cs="Times New Roman"/>
                <w:b w:val="0"/>
                <w:bCs w:val="0"/>
                <w:i w:val="0"/>
                <w:iCs w:val="0"/>
                <w:smallCaps w:val="0"/>
                <w:color w:val="000000"/>
                <w:sz w:val="22"/>
                <w:szCs w:val="22"/>
                <w:bdr w:val="nil"/>
                <w:rtl w:val="0"/>
              </w:rPr>
              <w:t>, the court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may rule contrary to a precedent if the court decides that the precedent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incorrect or inapplicable.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not in line with the judge’s personal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would lead to unintended consequences.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would not bring about the result the judge prefers.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t>
            </w:r>
            <w:r>
              <w:rPr>
                <w:rStyle w:val="DefaultParagraphFont"/>
                <w:rFonts w:ascii="Times New Roman" w:eastAsia="Times New Roman" w:hAnsi="Times New Roman" w:cs="Times New Roman"/>
                <w:b w:val="0"/>
                <w:bCs w:val="0"/>
                <w:i/>
                <w:iCs/>
                <w:smallCaps w:val="0"/>
                <w:color w:val="000000"/>
                <w:sz w:val="22"/>
                <w:szCs w:val="22"/>
                <w:bdr w:val="nil"/>
                <w:rtl w:val="0"/>
              </w:rPr>
              <w:t>Benny v. City Car Dealership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state supreme court held that a minor was allowed to cancel a contract for the sale of a car. Now a trial court in the same state is deciding </w:t>
            </w:r>
            <w:r>
              <w:rPr>
                <w:rStyle w:val="DefaultParagraphFont"/>
                <w:rFonts w:ascii="Times New Roman" w:eastAsia="Times New Roman" w:hAnsi="Times New Roman" w:cs="Times New Roman"/>
                <w:b w:val="0"/>
                <w:bCs w:val="0"/>
                <w:i/>
                <w:iCs/>
                <w:smallCaps w:val="0"/>
                <w:color w:val="000000"/>
                <w:sz w:val="22"/>
                <w:szCs w:val="22"/>
                <w:bdr w:val="nil"/>
                <w:rtl w:val="0"/>
              </w:rPr>
              <w:t>Dora v. Even Steven Auto Deals,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case with similar facts. Under 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the trial court is likely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 the minor to cancel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disregard the </w:t>
                  </w:r>
                  <w:r>
                    <w:rPr>
                      <w:rStyle w:val="DefaultParagraphFont"/>
                      <w:rFonts w:ascii="Times New Roman" w:eastAsia="Times New Roman" w:hAnsi="Times New Roman" w:cs="Times New Roman"/>
                      <w:b w:val="0"/>
                      <w:bCs w:val="0"/>
                      <w:i/>
                      <w:iCs/>
                      <w:smallCaps w:val="0"/>
                      <w:color w:val="000000"/>
                      <w:sz w:val="22"/>
                      <w:szCs w:val="22"/>
                      <w:bdr w:val="nil"/>
                      <w:rtl w:val="0"/>
                    </w:rPr>
                    <w:t>Benny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 the minor to cancel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 the minor to fulfill the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means to enforce a right or compensate for a wrong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cornerstone.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remedy.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Federico and Gwen are involved in a court proceeding to enforce a right. This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stare decisis.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remedy.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an action against Gina, Harry obtains a </w:t>
            </w:r>
            <w:r>
              <w:rPr>
                <w:rStyle w:val="DefaultParagraphFont"/>
                <w:rFonts w:ascii="Times New Roman" w:eastAsia="Times New Roman" w:hAnsi="Times New Roman" w:cs="Times New Roman"/>
                <w:b w:val="0"/>
                <w:bCs w:val="0"/>
                <w:i/>
                <w:iCs/>
                <w:smallCaps w:val="0"/>
                <w:color w:val="000000"/>
                <w:sz w:val="22"/>
                <w:szCs w:val="22"/>
                <w:bdr w:val="nil"/>
                <w:rtl w:val="0"/>
              </w:rPr>
              <w:t>remedy.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administrative agency’s enforcement of its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principle of the law derived from earlier court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statute enacted by a state legislature or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legal means to recover a right or compensate for a wrong.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best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doctrine under which judges follow established precedents.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authority to decide a specific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judicial proceeding to redress a wrong.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situation giving a person a right to initiate a judicial proceeding.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and Kay enter into a contract for the sale of a bicycle, but Kay later refuses to deliver the goods. James asks a court to order Kay to perform as promised. Ordering a party to perform what was promised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equitable remedy.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unenforceable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beyond the court’s authority.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Each court has a certain jurisdiction. </w:t>
            </w:r>
            <w:r>
              <w:rPr>
                <w:rStyle w:val="DefaultParagraphFont"/>
                <w:rFonts w:ascii="Times New Roman" w:eastAsia="Times New Roman" w:hAnsi="Times New Roman" w:cs="Times New Roman"/>
                <w:b w:val="0"/>
                <w:bCs w:val="0"/>
                <w:i/>
                <w:iCs/>
                <w:smallCaps w:val="0"/>
                <w:color w:val="000000"/>
                <w:sz w:val="22"/>
                <w:szCs w:val="22"/>
                <w:bdr w:val="nil"/>
                <w:rtl w:val="0"/>
              </w:rPr>
              <w:t>Jurisdiction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best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doctrine that follows established precedents.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authority to decide a specific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judicial proceeding to redress a wrong.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situation giving a person a right to initiate a judicial proceeding.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suit against Klaus, Lucy obtains an </w:t>
            </w:r>
            <w:r>
              <w:rPr>
                <w:rStyle w:val="DefaultParagraphFont"/>
                <w:rFonts w:ascii="Times New Roman" w:eastAsia="Times New Roman" w:hAnsi="Times New Roman" w:cs="Times New Roman"/>
                <w:b w:val="0"/>
                <w:bCs w:val="0"/>
                <w:i/>
                <w:iCs/>
                <w:smallCaps w:val="0"/>
                <w:color w:val="000000"/>
                <w:sz w:val="22"/>
                <w:szCs w:val="22"/>
                <w:bdr w:val="nil"/>
                <w:rtl w:val="0"/>
              </w:rPr>
              <w:t>injunction.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do or not do a certain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departure from precedent.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payment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cancellation of a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 constitution sets forth a government’s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limits, but not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limits and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limits nor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powers, but not limits.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suit against Guy, Holly obtains an award of </w:t>
            </w:r>
            <w:r>
              <w:rPr>
                <w:rStyle w:val="DefaultParagraphFont"/>
                <w:rFonts w:ascii="Times New Roman" w:eastAsia="Times New Roman" w:hAnsi="Times New Roman" w:cs="Times New Roman"/>
                <w:b w:val="0"/>
                <w:bCs w:val="0"/>
                <w:i/>
                <w:iCs/>
                <w:smallCaps w:val="0"/>
                <w:color w:val="000000"/>
                <w:sz w:val="22"/>
                <w:szCs w:val="22"/>
                <w:bdr w:val="nil"/>
                <w:rtl w:val="0"/>
              </w:rPr>
              <w:t>damages.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do or not do a certain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 to harm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payment of money for a harm suffered.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cancellation of a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U.S. courts today can grant as remedies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damages but not equitable remedies.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equitable remedies but not damages.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either damages or equitable remedies.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damages nor equitable remedies.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If a provision in the California state constitution conflicts with a provision in the U.S.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provision applies.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provisions apply equitably.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constitution is supreme within the state’s borders.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is supreme.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Uniform Commercial Code provides a set of rules governing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proceedings.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legislative procedures.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 edicts.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Montana legislature enacts a state law that violates the U.S. Constitution. This law can be enforced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of Montana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Supreme Court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Uniform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eliminated differences among the state laws on certain topics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lessened differences among the state laws on certain topics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eliminated state laws on certain topics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ensured federal laws take priority over state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Consumer Product Safety Commission is a government agency that issues rules, orders, and decisions. The Ohio state legislature enacts statutes. The Wayne County Board and the Midford City Council enact ordinances. Administrative law includes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laws that affect business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rules, orders, and decisions of the Consumer Product Safety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Ohio state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Midford City ordinances.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Uniform Commercial Code has been adopted, at least in part,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forty-five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thirty-five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Bay City Planning Department, the Coastal County Zoning Commission, the Delaware Environmental Quality Agency, and the U.S. Bureau of Land Management issue regulations. These are part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acts are prohibited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and state statutes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statues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statutes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state, or federal statutes.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 has to do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prosecution of private individuals by other private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prosecution of public officials by private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relief available when a person’s rights are violated.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wrongs committed against the public as a whole.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classification of law that concerns the rights and duties that exist between individuals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iCs/>
                <w:smallCaps w:val="0"/>
                <w:color w:val="000000"/>
                <w:sz w:val="22"/>
                <w:szCs w:val="22"/>
                <w:bdr w:val="nil"/>
                <w:rtl w:val="0"/>
              </w:rPr>
              <w:t>National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that pertains to a particular 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that has an extraterritorial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law that is applied within a nation’s courts, including international law and the law of another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law, as opposed to state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To benefit from international trade, individual nations agree to be governed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Uniform Commercial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laws of other nations.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law must accommodate the need of each nation to be the final authority over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own affairs.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individuals.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SoYeon is fined by the Environmental Protection Agency for violation of an agency regulation. SoYeon argues that the regulation conflicts with the U.S. Constitution. If there is a conflict, discuss whether the regulation is valid and why or why not. Also discuss what is the impact of your analysis on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U.S. Constitution is the supreme law of the land. A law in violation of the Constitution, no matter what its source, will be declared unconstitutional and will not be enforced. </w:t>
                  </w:r>
                  <w:r>
                    <w:rPr>
                      <w:rStyle w:val="DefaultParagraphFont"/>
                      <w:rFonts w:ascii="Times New Roman" w:eastAsia="Times New Roman" w:hAnsi="Times New Roman" w:cs="Times New Roman"/>
                      <w:b w:val="0"/>
                      <w:bCs w:val="0"/>
                      <w:i w:val="0"/>
                      <w:iCs w:val="0"/>
                      <w:smallCaps w:val="0"/>
                      <w:color w:val="000000"/>
                      <w:sz w:val="22"/>
                      <w:szCs w:val="22"/>
                      <w:bdr w:val="nil"/>
                      <w:rtl w:val="0"/>
                    </w:rPr>
                    <w:t>Thus, the regulation does not have priority over the Constitution. The regulation would be declared unconstitutional and would be invalid.</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a result, SoYeon would not have to pay the fine.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Discuss the doctrine known as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What does this doctrine have to do with the American legal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common law legal system, past judicial decisions are binding in current disputes with similar facts.  This feature of the common law, which is the basis of the American legal system, is unique because, unlike the law in other legal systems, it is judge-made law.  Within the common law system, when possible, judges attempt to be consistent and to base their decisions on the principles suggested by earlier cases.  The body of principles and doctrines that form the common law emerged over time as judges applied the principles announced in earlier cases to subsequent legal controversies.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practice of deciding cases with reference to former decisions, or precedents—the cornerstone of the American legal system—is called the doctrine of stare decisis.  Under this doctrine, judges are obligated to follow the precedents established within their jurisdictions.  This helps courts to be more efficient, and makes the law more stable and predictable.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 01: Introduction to the Law</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01: Introduction to the Law</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