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bookmarkStart w:id="0" w:name="_GoBack"/>
            <w:bookmarkEnd w:id="0"/>
            <w:r>
              <w:rPr>
                <w:rFonts w:ascii="Times New Roman" w:eastAsia="Times New Roman" w:hAnsi="Times New Roman" w:cs="Times New Roman"/>
                <w:color w:val="000000"/>
                <w:sz w:val="22"/>
                <w:szCs w:val="22"/>
              </w:rPr>
              <w:t>1. Leadership involves maintaining the status quo, not creating change.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is reciprocal. The people involved in the relationship want substantive changes —leadership involves creating </w:t>
                  </w:r>
                  <w:r>
                    <w:rPr>
                      <w:rFonts w:ascii="Times New Roman" w:eastAsia="Times New Roman" w:hAnsi="Times New Roman" w:cs="Times New Roman"/>
                      <w:color w:val="000000"/>
                      <w:sz w:val="22"/>
                      <w:szCs w:val="22"/>
                    </w:rPr>
                    <w:t>change, not maintaining the status quo.</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2. The qualities needed for effective leadership are the same as </w:t>
            </w:r>
            <w:r>
              <w:rPr>
                <w:rFonts w:ascii="Times New Roman" w:eastAsia="Times New Roman" w:hAnsi="Times New Roman" w:cs="Times New Roman"/>
                <w:color w:val="000000"/>
                <w:sz w:val="22"/>
                <w:szCs w:val="22"/>
              </w:rPr>
              <w:t>those needed to be an effective follower.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stereotype is that leaders are somehow different, that they are above others; however, in reality, the qualities needed for effective leadership are the same</w:t>
                  </w:r>
                  <w:r>
                    <w:rPr>
                      <w:rFonts w:ascii="Times New Roman" w:eastAsia="Times New Roman" w:hAnsi="Times New Roman" w:cs="Times New Roman"/>
                      <w:color w:val="000000"/>
                      <w:sz w:val="22"/>
                      <w:szCs w:val="22"/>
                    </w:rPr>
                    <w:t xml:space="preserve"> as those needed to be an effective follower.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 At present, social connectedness and mobility are the</w:t>
            </w:r>
            <w:r>
              <w:rPr>
                <w:rFonts w:ascii="Times New Roman" w:eastAsia="Times New Roman" w:hAnsi="Times New Roman" w:cs="Times New Roman"/>
                <w:color w:val="000000"/>
                <w:sz w:val="22"/>
                <w:szCs w:val="22"/>
              </w:rPr>
              <w:t xml:space="preserve"> central aspects of every leader’s job.</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563"/>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Social connectedness and mobility are becoming central aspects of every leader’s job.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 In a hyperconnected, networked age, competition becomes more important than collaboration.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In a hyperconnected, networked age, </w:t>
                  </w:r>
                  <w:r>
                    <w:rPr>
                      <w:rFonts w:ascii="Times New Roman" w:eastAsia="Times New Roman" w:hAnsi="Times New Roman" w:cs="Times New Roman"/>
                      <w:color w:val="000000"/>
                      <w:sz w:val="22"/>
                      <w:szCs w:val="22"/>
                    </w:rPr>
                    <w:t>collaboration becomes more important than competition. Successful leaders harness and make the most of ideas, talent, and resources from across boundaries of all kinds.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w:t>
                  </w:r>
                  <w:r>
                    <w:rPr>
                      <w:rFonts w:ascii="Times New Roman" w:eastAsia="Times New Roman" w:hAnsi="Times New Roman" w:cs="Times New Roman"/>
                      <w:color w:val="000000"/>
                      <w:sz w:val="22"/>
                      <w:szCs w:val="22"/>
                    </w:rPr>
                    <w:t>.02.02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5. A humble leader may make more risky and daring decisions, whereas a hero leader will seek advice.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A hero leader may make more risky </w:t>
                  </w:r>
                  <w:r>
                    <w:rPr>
                      <w:rFonts w:ascii="Times New Roman" w:eastAsia="Times New Roman" w:hAnsi="Times New Roman" w:cs="Times New Roman"/>
                      <w:color w:val="000000"/>
                      <w:sz w:val="22"/>
                      <w:szCs w:val="22"/>
                    </w:rPr>
                    <w:t>and daring decisions, often without considering the greater good, whereas a humble leader will seek advice and take time to think through the possible consequences of his or her actions.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w:t>
                  </w:r>
                  <w:r>
                    <w:rPr>
                      <w:rFonts w:ascii="Times New Roman" w:eastAsia="Times New Roman" w:hAnsi="Times New Roman" w:cs="Times New Roman"/>
                      <w:i/>
                      <w:iCs/>
                      <w:color w:val="000000"/>
                      <w:sz w:val="22"/>
                      <w:szCs w:val="22"/>
                    </w:rPr>
                    <w:t>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6. Derailed managers are people who reached a plateau, were fired, or were forced to retire early, and later excelled in a functional area.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Derailment refers to a phenomenon in organizations in which a manager with an impressive track record reaches a certain level but goes off track and can’t advance because of a mismatch between job needs and the manager’s personal </w:t>
                  </w:r>
                  <w:r>
                    <w:rPr>
                      <w:rFonts w:ascii="Times New Roman" w:eastAsia="Times New Roman" w:hAnsi="Times New Roman" w:cs="Times New Roman"/>
                      <w:color w:val="000000"/>
                      <w:sz w:val="22"/>
                      <w:szCs w:val="22"/>
                    </w:rPr>
                    <w:t>skills and qualities. Derailed managers are successful people who excelled in a functional area and were expected to go far, but they reached a plateau, were fired, or were forced to retire early.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w:t>
                  </w:r>
                  <w:r>
                    <w:rPr>
                      <w:rFonts w:ascii="Times New Roman" w:eastAsia="Times New Roman" w:hAnsi="Times New Roman" w:cs="Times New Roman"/>
                      <w:i/>
                      <w:iCs/>
                      <w:color w:val="000000"/>
                      <w:sz w:val="22"/>
                      <w:szCs w:val="22"/>
                    </w:rPr>
                    <w:t>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7. A derailed manager has the ability to see the big picture when promoted into a general management position.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Unsuccessful managers are often insensitive and critical, not trustworthy, do not learn from feedback and mistakes, can’t build and develop the right teams, and are unable to see the big picture when promoted into a general management position.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w:t>
                  </w:r>
                  <w:r>
                    <w:rPr>
                      <w:rFonts w:ascii="Times New Roman" w:eastAsia="Times New Roman" w:hAnsi="Times New Roman" w:cs="Times New Roman"/>
                      <w:i/>
                      <w:iCs/>
                      <w:color w:val="000000"/>
                      <w:sz w:val="22"/>
                      <w:szCs w:val="22"/>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8. The best leaders, at all levels, are those who are genuinely interested in other people and find ways to bring out the </w:t>
            </w:r>
            <w:r>
              <w:rPr>
                <w:rFonts w:ascii="Times New Roman" w:eastAsia="Times New Roman" w:hAnsi="Times New Roman" w:cs="Times New Roman"/>
                <w:color w:val="000000"/>
                <w:sz w:val="22"/>
                <w:szCs w:val="22"/>
              </w:rPr>
              <w:t>best in them.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The best leaders, at all levels, are those who are genuinely interested in other people and find ways to bring out the best in them. Successful organizations pay attention to developing </w:t>
                  </w:r>
                  <w:r>
                    <w:rPr>
                      <w:rFonts w:ascii="Times New Roman" w:eastAsia="Times New Roman" w:hAnsi="Times New Roman" w:cs="Times New Roman"/>
                      <w:color w:val="000000"/>
                      <w:sz w:val="22"/>
                      <w:szCs w:val="22"/>
                    </w:rPr>
                    <w:t>leaders in the soft skills needed to effectively lead technical people in a changing environment.</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9. Managers and </w:t>
            </w:r>
            <w:r>
              <w:rPr>
                <w:rFonts w:ascii="Times New Roman" w:eastAsia="Times New Roman" w:hAnsi="Times New Roman" w:cs="Times New Roman"/>
                <w:color w:val="000000"/>
                <w:sz w:val="22"/>
                <w:szCs w:val="22"/>
              </w:rPr>
              <w:t>leaders are inherently different types of people as leadership and management cannot go hand-in-hand.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Managers and leaders are not inherently different types of people. Leadership cannot replace </w:t>
                  </w:r>
                  <w:r>
                    <w:rPr>
                      <w:rFonts w:ascii="Times New Roman" w:eastAsia="Times New Roman" w:hAnsi="Times New Roman" w:cs="Times New Roman"/>
                      <w:color w:val="000000"/>
                      <w:sz w:val="22"/>
                      <w:szCs w:val="22"/>
                    </w:rPr>
                    <w:t>management; the two have to go hand-in-hand.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10. Management is concerned with communicating the vision and </w:t>
            </w:r>
            <w:r>
              <w:rPr>
                <w:rFonts w:ascii="Times New Roman" w:eastAsia="Times New Roman" w:hAnsi="Times New Roman" w:cs="Times New Roman"/>
                <w:color w:val="000000"/>
                <w:sz w:val="22"/>
                <w:szCs w:val="22"/>
              </w:rPr>
              <w:t>developing a shared culture and set of core values that can lead to the desired future state.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is concerned with communicating the vision and developing a shared culture and set of core </w:t>
                  </w:r>
                  <w:r>
                    <w:rPr>
                      <w:rFonts w:ascii="Times New Roman" w:eastAsia="Times New Roman" w:hAnsi="Times New Roman" w:cs="Times New Roman"/>
                      <w:color w:val="000000"/>
                      <w:sz w:val="22"/>
                      <w:szCs w:val="22"/>
                    </w:rPr>
                    <w:t>values that can lead to the desired future state. Whereas the vision describes the destination, the culture and values help define the journey toward it so that everyone is lined up in the same direction.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w:t>
                  </w:r>
                  <w:r>
                    <w:rPr>
                      <w:rFonts w:ascii="Times New Roman" w:eastAsia="Times New Roman" w:hAnsi="Times New Roman" w:cs="Times New Roman"/>
                      <w:color w:val="000000"/>
                      <w:sz w:val="22"/>
                      <w:szCs w:val="22"/>
                    </w:rPr>
                    <w:t>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260"/>
            </w:pPr>
            <w:r>
              <w:rPr>
                <w:rFonts w:ascii="Times New Roman" w:eastAsia="Times New Roman" w:hAnsi="Times New Roman" w:cs="Times New Roman"/>
                <w:color w:val="000000"/>
                <w:sz w:val="22"/>
                <w:szCs w:val="22"/>
              </w:rPr>
              <w:t>11. In terms of relationships, management focuses on getting the most results out of people so that production goals are</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achieved.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In terms of relationships, management focuses on getting the most results out of people so that production goals are achieved and goods and services are provided to customers in a timely manner.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12. The role of leadership is to motivate people through rewards and punishments.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Leadership relies on influence which is less likely to use coercion. The role of leadership is to attract and energize people, motivating them through purpose and challenge rather than rewards or punishments.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True / </w:t>
                  </w:r>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13. Leadership skills and qualities can be learned solely from a textbook.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is an art because </w:t>
                  </w:r>
                  <w:r>
                    <w:rPr>
                      <w:rFonts w:ascii="Times New Roman" w:eastAsia="Times New Roman" w:hAnsi="Times New Roman" w:cs="Times New Roman"/>
                      <w:color w:val="000000"/>
                      <w:sz w:val="22"/>
                      <w:szCs w:val="22"/>
                    </w:rPr>
                    <w:t>many leadership skills and qualities cannot be learned from a textbook. It takes practice and hands-on experience, as well as intense personal exploration and development.</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w:t>
                  </w:r>
                  <w:r>
                    <w:rPr>
                      <w:rFonts w:ascii="Times New Roman" w:eastAsia="Times New Roman" w:hAnsi="Times New Roman" w:cs="Times New Roman"/>
                      <w:color w:val="000000"/>
                      <w:sz w:val="22"/>
                      <w:szCs w:val="22"/>
                    </w:rPr>
                    <w:t>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14. Leaders influence people to change by providing an inspiring vision of the future and shaping the culture and values needed to attain it.</w:t>
            </w:r>
            <w:r>
              <w:rPr>
                <w:rFonts w:ascii="Times New Roman" w:eastAsia="Times New Roman" w:hAnsi="Times New Roman" w:cs="Times New Roman"/>
                <w:color w:val="000000"/>
                <w:sz w:val="22"/>
                <w:szCs w:val="22"/>
              </w:rPr>
              <w:br/>
              <w:t>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Influence theories of leadership examine influence processes between leaders and followers. Leaders influence people to change by providing an inspiring vision of the future and shaping the culture and values needed to attain it.</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r>
                    <w:rPr>
                      <w:rFonts w:ascii="Times New Roman" w:eastAsia="Times New Roman" w:hAnsi="Times New Roman" w:cs="Times New Roman"/>
                      <w:i/>
                      <w:iCs/>
                      <w:color w:val="000000"/>
                      <w:sz w:val="22"/>
                      <w:szCs w:val="22"/>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15. According to the relational theories of leadership, interpersonal relationships are seen as the most important facet of </w:t>
            </w:r>
            <w:r>
              <w:rPr>
                <w:rFonts w:ascii="Times New Roman" w:eastAsia="Times New Roman" w:hAnsi="Times New Roman" w:cs="Times New Roman"/>
                <w:color w:val="000000"/>
                <w:sz w:val="22"/>
                <w:szCs w:val="22"/>
              </w:rPr>
              <w:t>leadership effectiveness.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True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r>
                    <w:rPr>
                      <w:rFonts w:ascii="Times New Roman" w:eastAsia="Times New Roman" w:hAnsi="Times New Roman" w:cs="Times New Roman"/>
                      <w:color w:val="000000"/>
                      <w:sz w:val="22"/>
                      <w:szCs w:val="22"/>
                    </w:rPr>
                    <w:t>False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According to the relational theories of leadership, interpersonal relationships are seen as the most important facet of leadership effectiveness. Leadership is viewed as a </w:t>
                  </w:r>
                  <w:r>
                    <w:rPr>
                      <w:rFonts w:ascii="Times New Roman" w:eastAsia="Times New Roman" w:hAnsi="Times New Roman" w:cs="Times New Roman"/>
                      <w:color w:val="000000"/>
                      <w:sz w:val="22"/>
                      <w:szCs w:val="22"/>
                    </w:rPr>
                    <w:t>relational process that meaningfully engages all participants and enables each person to contribute to achieving the vision.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 False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BUSPROG: </w:t>
                  </w:r>
                  <w:r>
                    <w:rPr>
                      <w:rFonts w:ascii="Times New Roman" w:eastAsia="Times New Roman" w:hAnsi="Times New Roman" w:cs="Times New Roman"/>
                      <w:color w:val="000000"/>
                      <w:sz w:val="22"/>
                      <w:szCs w:val="22"/>
                    </w:rPr>
                    <w:t>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16. Identify the correct statement regarding leadership.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14"/>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Leadership involves administrative paperwork.</w:t>
                  </w:r>
                  <w:r>
                    <w:rPr>
                      <w:rFonts w:ascii="Times New Roman" w:eastAsia="Times New Roman" w:hAnsi="Times New Roman" w:cs="Times New Roman"/>
                      <w:color w:val="000000"/>
                      <w:sz w:val="24"/>
                    </w:rPr>
                    <w:t>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Leadership involves noncoercive influence.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Leadership involves unidirectional influence.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Leadership involves </w:t>
                  </w:r>
                  <w:r>
                    <w:rPr>
                      <w:rFonts w:ascii="Times New Roman" w:eastAsia="Times New Roman" w:hAnsi="Times New Roman" w:cs="Times New Roman"/>
                      <w:color w:val="000000"/>
                      <w:sz w:val="22"/>
                      <w:szCs w:val="22"/>
                    </w:rPr>
                    <w:t>maintaining the status quo.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involves influence; it occurs among people; those people intentionally desire significant changes; and the changes reflect purposes shared by leaders and followers. Influence means that </w:t>
                  </w:r>
                  <w:r>
                    <w:rPr>
                      <w:rFonts w:ascii="Times New Roman" w:eastAsia="Times New Roman" w:hAnsi="Times New Roman" w:cs="Times New Roman"/>
                      <w:color w:val="000000"/>
                      <w:sz w:val="22"/>
                      <w:szCs w:val="22"/>
                    </w:rPr>
                    <w:t>the relationship among people is not passive; however, also inherent in this definition is the concept that influence is multidirectional and noncoercive.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17. Which of the following statements is true of people involved in the leadership relationship?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02"/>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share a passive relationship.</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seek changes dictated by leaders.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They intentionally </w:t>
                  </w:r>
                  <w:r>
                    <w:rPr>
                      <w:rFonts w:ascii="Times New Roman" w:eastAsia="Times New Roman" w:hAnsi="Times New Roman" w:cs="Times New Roman"/>
                      <w:color w:val="000000"/>
                      <w:sz w:val="22"/>
                      <w:szCs w:val="22"/>
                    </w:rPr>
                    <w:t>desire significant changes.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use coercion to bring about change.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Leadership involves influence; it occurs among people; those people intentionally desire significant changes; and the changes reflect purposes shared by</w:t>
                  </w:r>
                  <w:r>
                    <w:rPr>
                      <w:rFonts w:ascii="Times New Roman" w:eastAsia="Times New Roman" w:hAnsi="Times New Roman" w:cs="Times New Roman"/>
                      <w:color w:val="000000"/>
                      <w:sz w:val="22"/>
                      <w:szCs w:val="22"/>
                    </w:rPr>
                    <w:t xml:space="preserve"> leaders and followers.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18. An important aspect of leadership is: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20"/>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dictating changes required in an </w:t>
                  </w:r>
                  <w:r>
                    <w:rPr>
                      <w:rFonts w:ascii="Times New Roman" w:eastAsia="Times New Roman" w:hAnsi="Times New Roman" w:cs="Times New Roman"/>
                      <w:color w:val="000000"/>
                      <w:sz w:val="22"/>
                      <w:szCs w:val="22"/>
                    </w:rPr>
                    <w:t>organization.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maintaining a passive relationship with followers.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maintaining the status quo and not creating change.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influencing others to come together around a common vision.</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An important aspect of </w:t>
                  </w:r>
                  <w:r>
                    <w:rPr>
                      <w:rFonts w:ascii="Times New Roman" w:eastAsia="Times New Roman" w:hAnsi="Times New Roman" w:cs="Times New Roman"/>
                      <w:color w:val="000000"/>
                      <w:sz w:val="22"/>
                      <w:szCs w:val="22"/>
                    </w:rPr>
                    <w:t xml:space="preserve">leadership is influencing others to come together around a common </w:t>
                  </w:r>
                  <w:r>
                    <w:rPr>
                      <w:rFonts w:ascii="Times New Roman" w:eastAsia="Times New Roman" w:hAnsi="Times New Roman" w:cs="Times New Roman"/>
                      <w:color w:val="000000"/>
                      <w:sz w:val="22"/>
                      <w:szCs w:val="22"/>
                    </w:rPr>
                    <w:lastRenderedPageBreak/>
                    <w:t>vision. Leadership involves the influence of people to bring about change toward a desirable future.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5161"/>
            </w:pPr>
            <w:r>
              <w:rPr>
                <w:rFonts w:ascii="Times New Roman" w:eastAsia="Times New Roman" w:hAnsi="Times New Roman" w:cs="Times New Roman"/>
                <w:color w:val="000000"/>
                <w:sz w:val="22"/>
                <w:szCs w:val="22"/>
              </w:rPr>
              <w:t>19. Which of the following statements is a stereotype about leaders?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8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 are different and above others.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All leaders are sometimes followers as well.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Leaders should </w:t>
                  </w:r>
                  <w:r>
                    <w:rPr>
                      <w:rFonts w:ascii="Times New Roman" w:eastAsia="Times New Roman" w:hAnsi="Times New Roman" w:cs="Times New Roman"/>
                      <w:color w:val="000000"/>
                      <w:sz w:val="22"/>
                      <w:szCs w:val="22"/>
                    </w:rPr>
                    <w:t>not commit to something outside their own self-interest.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 need not know how to follow or set an example for others.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A stereotype is that leaders are somehow different, that they are above others; however, in </w:t>
                  </w:r>
                  <w:r>
                    <w:rPr>
                      <w:rFonts w:ascii="Times New Roman" w:eastAsia="Times New Roman" w:hAnsi="Times New Roman" w:cs="Times New Roman"/>
                      <w:color w:val="000000"/>
                      <w:sz w:val="22"/>
                      <w:szCs w:val="22"/>
                    </w:rPr>
                    <w:t>reality, the qualities needed for effective leadership are the same as those needed to be an effective follower.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20. It becomes easier for people to see their own opportunities for leadership when they: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9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start seeing leaders as individuals who are above others.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understand that the concept of leadership cannot continue to develop.</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stop equating</w:t>
                  </w:r>
                  <w:r>
                    <w:rPr>
                      <w:rFonts w:ascii="Times New Roman" w:eastAsia="Times New Roman" w:hAnsi="Times New Roman" w:cs="Times New Roman"/>
                      <w:color w:val="000000"/>
                      <w:sz w:val="22"/>
                      <w:szCs w:val="22"/>
                    </w:rPr>
                    <w:t xml:space="preserve"> leadership with greatness and public visibility.</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comprehend that leadership involves maintaining the status quo.</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When people stop equating leadership with greatness and public visibility, it becomes easier to see their </w:t>
                  </w:r>
                  <w:r>
                    <w:rPr>
                      <w:rFonts w:ascii="Times New Roman" w:eastAsia="Times New Roman" w:hAnsi="Times New Roman" w:cs="Times New Roman"/>
                      <w:color w:val="000000"/>
                      <w:sz w:val="22"/>
                      <w:szCs w:val="22"/>
                    </w:rPr>
                    <w:t>own opportunities for leadership and recognize the leadership of people they interact with every day. Leaders come in all shapes and sizes, and many true leaders are working behind the scenes.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Challenging</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w:t>
                  </w:r>
                  <w:r>
                    <w:rPr>
                      <w:rFonts w:ascii="Times New Roman" w:eastAsia="Times New Roman" w:hAnsi="Times New Roman" w:cs="Times New Roman"/>
                      <w:i/>
                      <w:iCs/>
                      <w:color w:val="000000"/>
                      <w:sz w:val="22"/>
                      <w:szCs w:val="22"/>
                    </w:rPr>
                    <w:t>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21. Which of the following is a characteristic of old paradigm leaders?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56"/>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facilitators.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humble.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collaborators.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They </w:t>
                  </w:r>
                  <w:r>
                    <w:rPr>
                      <w:rFonts w:ascii="Times New Roman" w:eastAsia="Times New Roman" w:hAnsi="Times New Roman" w:cs="Times New Roman"/>
                      <w:color w:val="000000"/>
                      <w:sz w:val="22"/>
                      <w:szCs w:val="22"/>
                    </w:rPr>
                    <w:t>are diversity avoiders.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Refer to Exhibit 1.2. Old paradigm leaders are diversity avoiders. Many of today’s </w:t>
                  </w:r>
                  <w:r>
                    <w:rPr>
                      <w:rFonts w:ascii="Times New Roman" w:eastAsia="Times New Roman" w:hAnsi="Times New Roman" w:cs="Times New Roman"/>
                      <w:color w:val="000000"/>
                      <w:sz w:val="22"/>
                      <w:szCs w:val="22"/>
                    </w:rPr>
                    <w:lastRenderedPageBreak/>
                    <w:t>organizations were built on assumptions of uniformity, separation, and specialization.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22. Which of the following is a characteristic of new paradigm leaders?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56"/>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humble.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competitive.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w:t>
                  </w:r>
                  <w:r>
                    <w:rPr>
                      <w:rFonts w:ascii="Times New Roman" w:eastAsia="Times New Roman" w:hAnsi="Times New Roman" w:cs="Times New Roman"/>
                      <w:color w:val="000000"/>
                      <w:sz w:val="22"/>
                      <w:szCs w:val="22"/>
                    </w:rPr>
                    <w:t xml:space="preserve"> are stabilizers.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are diversity avoiders.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Refer to Exhibit 1.2. New paradigm leaders are humble. They seek advice and take time to think through the possible consequences of their actions.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841"/>
            </w:pPr>
            <w:r>
              <w:rPr>
                <w:rFonts w:ascii="Times New Roman" w:eastAsia="Times New Roman" w:hAnsi="Times New Roman" w:cs="Times New Roman"/>
                <w:color w:val="000000"/>
                <w:sz w:val="22"/>
                <w:szCs w:val="22"/>
              </w:rPr>
              <w:t>23. Steve leads the administrative department of Mayo Pvt. Ltd. He encourages people to perform to their maximum</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potential by providing</w:t>
            </w:r>
            <w:r>
              <w:rPr>
                <w:rFonts w:ascii="Times New Roman" w:eastAsia="Times New Roman" w:hAnsi="Times New Roman" w:cs="Times New Roman"/>
                <w:color w:val="000000"/>
                <w:sz w:val="22"/>
                <w:szCs w:val="22"/>
              </w:rPr>
              <w:t xml:space="preserve"> support and regular feedback. He ensures that the opinions of his team members are considered before a decision is  taken. He does not believe in rigidity and inviolate procedures. In the context of the given scenario, Steve holds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11"/>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wealthy empl</w:t>
                  </w:r>
                  <w:r>
                    <w:rPr>
                      <w:rFonts w:ascii="Times New Roman" w:eastAsia="Times New Roman" w:hAnsi="Times New Roman" w:cs="Times New Roman"/>
                      <w:color w:val="000000"/>
                      <w:sz w:val="22"/>
                      <w:szCs w:val="22"/>
                    </w:rPr>
                    <w:t>oyees should be given more power.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people at the bottom of the organizational hierarchy should have no power.</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human capital is more important than financial capital.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tangible assets form the financial basis of today's economy.</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Human capital is becoming more important than financial capital, which increases the power of employees. Success today depends on the intellectual capacity of all employees.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Challenging</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Multiple </w:t>
                  </w:r>
                  <w:r>
                    <w:rPr>
                      <w:rFonts w:ascii="Times New Roman" w:eastAsia="Times New Roman" w:hAnsi="Times New Roman" w:cs="Times New Roman"/>
                      <w:color w:val="000000"/>
                      <w:sz w:val="22"/>
                      <w:szCs w:val="22"/>
                    </w:rPr>
                    <w:t>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24. Which of the following statements is true of leaders who work collaboratively?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34"/>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learn to keep the lines of communication open.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wield their authority rather than using influence.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encourage internal competition and aggressiveness.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hoard power rather than share it.</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Leaders with a collaborative mindset learn to keep the lines of</w:t>
                  </w:r>
                  <w:r>
                    <w:rPr>
                      <w:rFonts w:ascii="Times New Roman" w:eastAsia="Times New Roman" w:hAnsi="Times New Roman" w:cs="Times New Roman"/>
                      <w:color w:val="000000"/>
                      <w:sz w:val="22"/>
                      <w:szCs w:val="22"/>
                    </w:rPr>
                    <w:t xml:space="preserve"> communication open and use influence rather than wielding their authority to quell harmful politicking, get buy-in on important matters, and move things forward.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w:t>
                  </w:r>
                  <w:r>
                    <w:rPr>
                      <w:rFonts w:ascii="Times New Roman" w:eastAsia="Times New Roman" w:hAnsi="Times New Roman" w:cs="Times New Roman"/>
                      <w:color w:val="000000"/>
                      <w:sz w:val="22"/>
                      <w:szCs w:val="22"/>
                    </w:rPr>
                    <w:t>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65" w:lineRule="atLeast"/>
              <w:ind w:left="90" w:right="949"/>
            </w:pPr>
            <w:r>
              <w:rPr>
                <w:rFonts w:ascii="Times New Roman" w:eastAsia="Times New Roman" w:hAnsi="Times New Roman" w:cs="Times New Roman"/>
                <w:color w:val="000000"/>
                <w:sz w:val="22"/>
                <w:szCs w:val="22"/>
              </w:rPr>
              <w:t>25. Daniel, a management professor, wants to explain why a new paradigm leader is a facilitator rather than being a controller. Which of the following is the correct reason?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360"/>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The most </w:t>
                  </w:r>
                  <w:r>
                    <w:rPr>
                      <w:rFonts w:ascii="Times New Roman" w:eastAsia="Times New Roman" w:hAnsi="Times New Roman" w:cs="Times New Roman"/>
                      <w:color w:val="000000"/>
                      <w:sz w:val="22"/>
                      <w:szCs w:val="22"/>
                    </w:rPr>
                    <w:t>important element of an organization's revenues is becoming the number of working hours.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 financial basis of today's economy is becoming information rather than tangible assets.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The old assumptions of sharing power and getting all </w:t>
                  </w:r>
                  <w:r>
                    <w:rPr>
                      <w:rFonts w:ascii="Times New Roman" w:eastAsia="Times New Roman" w:hAnsi="Times New Roman" w:cs="Times New Roman"/>
                      <w:color w:val="000000"/>
                      <w:sz w:val="22"/>
                      <w:szCs w:val="22"/>
                    </w:rPr>
                    <w:t>employees involved are no longer valid.</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 success of an organization in today's world depends on the wealth of its owners.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A reason that a leader is a facilitator rather than being a controller is that the financial </w:t>
                  </w:r>
                  <w:r>
                    <w:rPr>
                      <w:rFonts w:ascii="Times New Roman" w:eastAsia="Times New Roman" w:hAnsi="Times New Roman" w:cs="Times New Roman"/>
                      <w:color w:val="000000"/>
                      <w:sz w:val="22"/>
                      <w:szCs w:val="22"/>
                    </w:rPr>
                    <w:t>basis of today's economy is becoming information rather than the tangible assets of land, buildings, and machines. This means human capital is becoming more important than financial capital, which increases the power of employees.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Challengin</w:t>
                  </w:r>
                  <w:r>
                    <w:rPr>
                      <w:rFonts w:ascii="Times New Roman" w:eastAsia="Times New Roman" w:hAnsi="Times New Roman" w:cs="Times New Roman"/>
                      <w:color w:val="000000"/>
                      <w:sz w:val="22"/>
                      <w:szCs w:val="22"/>
                    </w:rPr>
                    <w:t>g</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26. Which of the following statements is true of uniformity in organizations?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0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It is encouraged in the new paradigm </w:t>
                  </w:r>
                  <w:r>
                    <w:rPr>
                      <w:rFonts w:ascii="Times New Roman" w:eastAsia="Times New Roman" w:hAnsi="Times New Roman" w:cs="Times New Roman"/>
                      <w:color w:val="000000"/>
                      <w:sz w:val="22"/>
                      <w:szCs w:val="22"/>
                    </w:rPr>
                    <w:t>of leadership.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People with similar job skills are placed in separate departments.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Homogenous groups find it challenging to communicate with one another.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Uniform thinking can be a disaster in a multinational and diverse world.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Many of today’s organizations were built on assumptions of uniformity, separation, and specialization. The uniform thinking that arises, however, can be a disaster in a world becoming more multinational and diverse.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27. Erica, a team manager, was known for heading projects with diligence and conscientiousness. However, she was insensitive</w:t>
            </w:r>
            <w:r>
              <w:rPr>
                <w:rFonts w:ascii="Times New Roman" w:eastAsia="Times New Roman" w:hAnsi="Times New Roman" w:cs="Times New Roman"/>
                <w:color w:val="000000"/>
                <w:sz w:val="22"/>
                <w:szCs w:val="22"/>
              </w:rPr>
              <w:t xml:space="preserve"> and excessively ambitious. She did not take feedback in a constructive manner. As a result, this prevented her from moving forward in terms of her career since she had problems communicating with her team members and motivating them. In the context of the</w:t>
            </w:r>
            <w:r>
              <w:rPr>
                <w:rFonts w:ascii="Times New Roman" w:eastAsia="Times New Roman" w:hAnsi="Times New Roman" w:cs="Times New Roman"/>
                <w:color w:val="000000"/>
                <w:sz w:val="22"/>
                <w:szCs w:val="22"/>
              </w:rPr>
              <w:t xml:space="preserve"> given scenario, which of the following phenomenon does Erica experience?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46"/>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Communication apprehension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Fear-based motivation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Paradigm change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Derailment</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Derailment refers to a phenomenon in organizations </w:t>
                  </w:r>
                  <w:r>
                    <w:rPr>
                      <w:rFonts w:ascii="Times New Roman" w:eastAsia="Times New Roman" w:hAnsi="Times New Roman" w:cs="Times New Roman"/>
                      <w:color w:val="000000"/>
                      <w:sz w:val="22"/>
                      <w:szCs w:val="22"/>
                    </w:rPr>
                    <w:t>in which a manager with an impressive track record reaches a certain level but goes off track and can’t advance because of a mismatch between job needs and the manager’s personal skills and qualities. Unsuccessful managers are often insensitive and critica</w:t>
                  </w:r>
                  <w:r>
                    <w:rPr>
                      <w:rFonts w:ascii="Times New Roman" w:eastAsia="Times New Roman" w:hAnsi="Times New Roman" w:cs="Times New Roman"/>
                      <w:color w:val="000000"/>
                      <w:sz w:val="22"/>
                      <w:szCs w:val="22"/>
                    </w:rPr>
                    <w:t>l, not trustworthy, do not learn from feedback and mistakes, can’t build and develop the right teams, and are unable to see the big picture when promoted into a general management position.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Challenging</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28. Attempts to achieve collaboration, empowerment, and diversity can succeed only if: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30"/>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leaders follow the principles and practices of the industrial </w:t>
                  </w:r>
                  <w:r>
                    <w:rPr>
                      <w:rFonts w:ascii="Times New Roman" w:eastAsia="Times New Roman" w:hAnsi="Times New Roman" w:cs="Times New Roman"/>
                      <w:color w:val="000000"/>
                      <w:sz w:val="22"/>
                      <w:szCs w:val="22"/>
                    </w:rPr>
                    <w:t>era.</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managers want to treat people the way they treat machines or the bottom line.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 intentionally practice and apply new paradigm principles.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 hire people who think and work alike.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Attempts to</w:t>
                  </w:r>
                  <w:r>
                    <w:rPr>
                      <w:rFonts w:ascii="Times New Roman" w:eastAsia="Times New Roman" w:hAnsi="Times New Roman" w:cs="Times New Roman"/>
                      <w:color w:val="000000"/>
                      <w:sz w:val="22"/>
                      <w:szCs w:val="22"/>
                    </w:rPr>
                    <w:t xml:space="preserve"> achieve collaboration, empowerment, and diversity in organizations may fail because the beliefs and thought processes of leaders as well as employees are stuck in an old paradigm that values control, stability, and homogeneity. Leaders can make the leap t</w:t>
                  </w:r>
                  <w:r>
                    <w:rPr>
                      <w:rFonts w:ascii="Times New Roman" w:eastAsia="Times New Roman" w:hAnsi="Times New Roman" w:cs="Times New Roman"/>
                      <w:color w:val="000000"/>
                      <w:sz w:val="22"/>
                      <w:szCs w:val="22"/>
                    </w:rPr>
                    <w:t>o a new paradigm by intentionally practicing and applying new paradigm principles.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29. Executive coaches: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5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help leaders develop emotional distance from their followers.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encourage leaders to confront their flaws that inhibit effective leadership.</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intentionally value stability over change.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help people through the transition to an old </w:t>
                  </w:r>
                  <w:r>
                    <w:rPr>
                      <w:rFonts w:ascii="Times New Roman" w:eastAsia="Times New Roman" w:hAnsi="Times New Roman" w:cs="Times New Roman"/>
                      <w:color w:val="000000"/>
                      <w:sz w:val="22"/>
                      <w:szCs w:val="22"/>
                    </w:rPr>
                    <w:t>paradigm of effective leadership.</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Executive coaches encourage leaders to confront their own flaws and hang-ups that inhibit effective leadership, and then help them develop stronger emotional and interpersonal skills.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30. Managers and leaders are different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92"/>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managers promote nonconformity while leaders promote </w:t>
                  </w:r>
                  <w:r>
                    <w:rPr>
                      <w:rFonts w:ascii="Times New Roman" w:eastAsia="Times New Roman" w:hAnsi="Times New Roman" w:cs="Times New Roman"/>
                      <w:color w:val="000000"/>
                      <w:sz w:val="22"/>
                      <w:szCs w:val="22"/>
                    </w:rPr>
                    <w:t>conformity.</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managers maximize opportunities while leaders minimize risk for sure results.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managers invest in people while leaders invest in goods.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managers maintain stability while leaders promote change.</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Management maintains a degree of stability, predictability, and order through a culture of efficiency. Leadership, on the other hand, creates change within a culture of agility and integrity that helps the organization thrive over the long haul by promotin</w:t>
                  </w:r>
                  <w:r>
                    <w:rPr>
                      <w:rFonts w:ascii="Times New Roman" w:eastAsia="Times New Roman" w:hAnsi="Times New Roman" w:cs="Times New Roman"/>
                      <w:color w:val="000000"/>
                      <w:sz w:val="22"/>
                      <w:szCs w:val="22"/>
                    </w:rPr>
                    <w:t>g openness and honesty, positive relationships, and long- term innovation.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31. Which of the </w:t>
            </w:r>
            <w:r>
              <w:rPr>
                <w:rFonts w:ascii="Times New Roman" w:eastAsia="Times New Roman" w:hAnsi="Times New Roman" w:cs="Times New Roman"/>
                <w:color w:val="000000"/>
                <w:sz w:val="22"/>
                <w:szCs w:val="22"/>
              </w:rPr>
              <w:t>following is a quality of managers?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08"/>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create vision and strategy instead of planning and budgeting.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use personal influence instead of the power of their position.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invest in people instead of investing in goods.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have expert minds rather than open minds.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Refer to Exhibit 1.3. In terms of personal qualities, managers have expert minds, whereas leaders have open minds or mindfulness.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Multiple </w:t>
                  </w:r>
                  <w:r>
                    <w:rPr>
                      <w:rFonts w:ascii="Times New Roman" w:eastAsia="Times New Roman" w:hAnsi="Times New Roman" w:cs="Times New Roman"/>
                      <w:color w:val="000000"/>
                      <w:sz w:val="22"/>
                      <w:szCs w:val="22"/>
                    </w:rPr>
                    <w:t>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32. Management focuses on getting the most results out of people so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41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followers can be motivated through purpose rather than rewards or </w:t>
                  </w:r>
                  <w:r>
                    <w:rPr>
                      <w:rFonts w:ascii="Times New Roman" w:eastAsia="Times New Roman" w:hAnsi="Times New Roman" w:cs="Times New Roman"/>
                      <w:color w:val="000000"/>
                      <w:sz w:val="22"/>
                      <w:szCs w:val="22"/>
                    </w:rPr>
                    <w:t>punishments.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goods and services are provided to customers in a timely manner.</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 relationship with followers can be based on personal influence and trust.</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a shared culture and set of core values that can lead to the desired future </w:t>
                  </w:r>
                  <w:r>
                    <w:rPr>
                      <w:rFonts w:ascii="Times New Roman" w:eastAsia="Times New Roman" w:hAnsi="Times New Roman" w:cs="Times New Roman"/>
                      <w:color w:val="000000"/>
                      <w:sz w:val="22"/>
                      <w:szCs w:val="22"/>
                    </w:rPr>
                    <w:t>state is developed.</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In terms of relationships, management focuses on getting the most results out of people so that production goals are achieved and goods and services are provided to customers in a timely manner.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33. Which of the following is a personal quality of leaders?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618"/>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Emotional distance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Humility</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Conformity</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Insight into organization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is more than a set of skills; it relies on a number of subtle personal qualities that </w:t>
                  </w:r>
                  <w:r>
                    <w:rPr>
                      <w:rFonts w:ascii="Times New Roman" w:eastAsia="Times New Roman" w:hAnsi="Times New Roman" w:cs="Times New Roman"/>
                      <w:color w:val="000000"/>
                      <w:sz w:val="22"/>
                      <w:szCs w:val="22"/>
                    </w:rPr>
                    <w:lastRenderedPageBreak/>
                    <w:t xml:space="preserve">are hard to see but that are very powerful. These include things like enthusiasm, </w:t>
                  </w:r>
                  <w:r>
                    <w:rPr>
                      <w:rFonts w:ascii="Times New Roman" w:eastAsia="Times New Roman" w:hAnsi="Times New Roman" w:cs="Times New Roman"/>
                      <w:color w:val="000000"/>
                      <w:sz w:val="22"/>
                      <w:szCs w:val="22"/>
                    </w:rPr>
                    <w:t>integrity, courage, and humility.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34. Level 5 leaders have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54"/>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strong egos.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big ambitions.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unpretentious behavior.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larger-than-life personalities.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Level 5 leaders often seem shy and unpretentious and have no need to be in the limelight. They are more concerned with the success of the team or company than</w:t>
                  </w:r>
                  <w:r>
                    <w:rPr>
                      <w:rFonts w:ascii="Times New Roman" w:eastAsia="Times New Roman" w:hAnsi="Times New Roman" w:cs="Times New Roman"/>
                      <w:color w:val="000000"/>
                      <w:sz w:val="22"/>
                      <w:szCs w:val="22"/>
                    </w:rPr>
                    <w:t xml:space="preserve"> with their own success.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65" w:lineRule="atLeast"/>
              <w:ind w:left="90" w:right="449"/>
            </w:pPr>
            <w:r>
              <w:rPr>
                <w:rFonts w:ascii="Times New Roman" w:eastAsia="Times New Roman" w:hAnsi="Times New Roman" w:cs="Times New Roman"/>
                <w:color w:val="000000"/>
                <w:sz w:val="22"/>
                <w:szCs w:val="22"/>
              </w:rPr>
              <w:t xml:space="preserve">35. Fred, the president of Choice Inc., is providing general guidelines to managers </w:t>
            </w:r>
            <w:r>
              <w:rPr>
                <w:rFonts w:ascii="Times New Roman" w:eastAsia="Times New Roman" w:hAnsi="Times New Roman" w:cs="Times New Roman"/>
                <w:color w:val="000000"/>
                <w:sz w:val="22"/>
                <w:szCs w:val="22"/>
              </w:rPr>
              <w:t>in his organization on how to</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develop effective personal qualities. Which of the following should be a part of the guidelines?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82"/>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Invest in people rather than in goods.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Create change and a culture of agility and integrity.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Focus on </w:t>
                  </w:r>
                  <w:r>
                    <w:rPr>
                      <w:rFonts w:ascii="Times New Roman" w:eastAsia="Times New Roman" w:hAnsi="Times New Roman" w:cs="Times New Roman"/>
                      <w:color w:val="000000"/>
                      <w:sz w:val="22"/>
                      <w:szCs w:val="22"/>
                    </w:rPr>
                    <w:t>providing answers and solving problems.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Have the courage to admit mistakes and doubts.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Management means providing answers and solving problems, whereas leadership requires the courage to admit mistakes and doubts, to </w:t>
                  </w:r>
                  <w:r>
                    <w:rPr>
                      <w:rFonts w:ascii="Times New Roman" w:eastAsia="Times New Roman" w:hAnsi="Times New Roman" w:cs="Times New Roman"/>
                      <w:color w:val="000000"/>
                      <w:sz w:val="22"/>
                      <w:szCs w:val="22"/>
                    </w:rPr>
                    <w:t>listen, and to trust and learn from others.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36. Melanie has been promoted as the operations head of</w:t>
            </w:r>
            <w:r>
              <w:rPr>
                <w:rFonts w:ascii="Times New Roman" w:eastAsia="Times New Roman" w:hAnsi="Times New Roman" w:cs="Times New Roman"/>
                <w:color w:val="000000"/>
                <w:sz w:val="22"/>
                <w:szCs w:val="22"/>
              </w:rPr>
              <w:t xml:space="preserve"> Apex Inc. She aims to lead the organization in an effective manner. Which of the following should be implemented by Melanie to achieve her aim?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955"/>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Focus on getting the most results out of people so that production goals are achieved.</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Ensure that employees are part of a community and feel that they are contributing to something worthwhile.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Maintain a relationship based on position and formal authority and not on personal influence and trust.</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Maintain a degree of  stabilit</w:t>
                  </w:r>
                  <w:r>
                    <w:rPr>
                      <w:rFonts w:ascii="Times New Roman" w:eastAsia="Times New Roman" w:hAnsi="Times New Roman" w:cs="Times New Roman"/>
                      <w:color w:val="000000"/>
                      <w:sz w:val="22"/>
                      <w:szCs w:val="22"/>
                    </w:rPr>
                    <w:t>y, predictability, and order through a culture of efficiency.</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Good leadership springs from a genuine caring for the work and a genuine concern for other people. Where there is leadership, people become part of a community and </w:t>
                  </w:r>
                  <w:r>
                    <w:rPr>
                      <w:rFonts w:ascii="Times New Roman" w:eastAsia="Times New Roman" w:hAnsi="Times New Roman" w:cs="Times New Roman"/>
                      <w:color w:val="000000"/>
                      <w:sz w:val="22"/>
                      <w:szCs w:val="22"/>
                    </w:rPr>
                    <w:t xml:space="preserve">feel that they are </w:t>
                  </w:r>
                  <w:r>
                    <w:rPr>
                      <w:rFonts w:ascii="Times New Roman" w:eastAsia="Times New Roman" w:hAnsi="Times New Roman" w:cs="Times New Roman"/>
                      <w:color w:val="000000"/>
                      <w:sz w:val="22"/>
                      <w:szCs w:val="22"/>
                    </w:rPr>
                    <w:lastRenderedPageBreak/>
                    <w:t>contributing to something worthwhile.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65" w:lineRule="atLeast"/>
              <w:ind w:left="90" w:right="166"/>
            </w:pPr>
            <w:r>
              <w:rPr>
                <w:rFonts w:ascii="Times New Roman" w:eastAsia="Times New Roman" w:hAnsi="Times New Roman" w:cs="Times New Roman"/>
                <w:color w:val="000000"/>
                <w:sz w:val="22"/>
                <w:szCs w:val="22"/>
              </w:rPr>
              <w:t xml:space="preserve">37. Linda heads the proofreading team of </w:t>
            </w:r>
            <w:r>
              <w:rPr>
                <w:rFonts w:ascii="Times New Roman" w:eastAsia="Times New Roman" w:hAnsi="Times New Roman" w:cs="Times New Roman"/>
                <w:color w:val="000000"/>
                <w:sz w:val="22"/>
                <w:szCs w:val="22"/>
              </w:rPr>
              <w:t>Ink Heart Pvt. Ltd., a publishing firm. She wants to align her followers toward</w:t>
            </w:r>
          </w:p>
          <w:p w:rsidR="00012D32" w:rsidRDefault="00C0396B">
            <w:pPr>
              <w:pStyle w:val="p"/>
              <w:shd w:val="clear" w:color="auto" w:fill="FFFFFF"/>
            </w:pPr>
            <w:r>
              <w:rPr>
                <w:rFonts w:ascii="Times New Roman" w:eastAsia="Times New Roman" w:hAnsi="Times New Roman" w:cs="Times New Roman"/>
                <w:color w:val="000000"/>
                <w:sz w:val="22"/>
                <w:szCs w:val="22"/>
              </w:rPr>
              <w:t>the main objectives of the organization. Which of the following strategies should be applied by Linda?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74"/>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Organize a structure to accomplish the plan.</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Staff an </w:t>
                  </w:r>
                  <w:r>
                    <w:rPr>
                      <w:rFonts w:ascii="Times New Roman" w:eastAsia="Times New Roman" w:hAnsi="Times New Roman" w:cs="Times New Roman"/>
                      <w:color w:val="000000"/>
                      <w:sz w:val="22"/>
                      <w:szCs w:val="22"/>
                    </w:rPr>
                    <w:t>organizational structure with employees.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Direct employees and monitor implementation of plans.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Communicate the vision and develop a shared culture. </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In terms of aligning followers, leadership is concerned with </w:t>
                  </w:r>
                  <w:r>
                    <w:rPr>
                      <w:rFonts w:ascii="Times New Roman" w:eastAsia="Times New Roman" w:hAnsi="Times New Roman" w:cs="Times New Roman"/>
                      <w:color w:val="000000"/>
                      <w:sz w:val="22"/>
                      <w:szCs w:val="22"/>
                    </w:rPr>
                    <w:t>communicating the vision and developing a shared culture and set of core values that can lead to the desired future state.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BUSPROG: </w:t>
                  </w:r>
                  <w:r>
                    <w:rPr>
                      <w:rFonts w:ascii="Times New Roman" w:eastAsia="Times New Roman" w:hAnsi="Times New Roman" w:cs="Times New Roman"/>
                      <w:color w:val="000000"/>
                      <w:sz w:val="22"/>
                      <w:szCs w:val="22"/>
                    </w:rPr>
                    <w:t>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1070"/>
            </w:pPr>
            <w:r>
              <w:rPr>
                <w:rFonts w:ascii="Times New Roman" w:eastAsia="Times New Roman" w:hAnsi="Times New Roman" w:cs="Times New Roman"/>
                <w:color w:val="000000"/>
                <w:sz w:val="22"/>
                <w:szCs w:val="22"/>
              </w:rPr>
              <w:t>38. Wilma supervises the mutual funds team of Verdana Pvt. Ltd. She listens to the needs and opinions of her subordinates</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and does not believe in simply giving orders. She understands and accepts others when they do</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 xml:space="preserve">not share a </w:t>
            </w:r>
            <w:r>
              <w:rPr>
                <w:rFonts w:ascii="Times New Roman" w:eastAsia="Times New Roman" w:hAnsi="Times New Roman" w:cs="Times New Roman"/>
                <w:color w:val="000000"/>
                <w:sz w:val="22"/>
                <w:szCs w:val="22"/>
              </w:rPr>
              <w:t>certain mindset. She readily admits her mistakes and doubts. Which of the following qualities of Wilma is depicted in this scenario?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1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Conformist </w:t>
                  </w:r>
                  <w:r>
                    <w:rPr>
                      <w:rFonts w:ascii="Times New Roman" w:eastAsia="Times New Roman" w:hAnsi="Times New Roman" w:cs="Times New Roman"/>
                      <w:color w:val="000000"/>
                      <w:sz w:val="24"/>
                    </w:rPr>
                    <w:t>qualities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Controlling qualities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Management </w:t>
                  </w:r>
                  <w:r>
                    <w:rPr>
                      <w:rFonts w:ascii="Times New Roman" w:eastAsia="Times New Roman" w:hAnsi="Times New Roman" w:cs="Times New Roman"/>
                      <w:color w:val="000000"/>
                      <w:sz w:val="24"/>
                    </w:rPr>
                    <w:t>qualities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Leadership </w:t>
                  </w:r>
                  <w:r>
                    <w:rPr>
                      <w:rFonts w:ascii="Times New Roman" w:eastAsia="Times New Roman" w:hAnsi="Times New Roman" w:cs="Times New Roman"/>
                      <w:color w:val="000000"/>
                      <w:sz w:val="24"/>
                    </w:rPr>
                    <w:t>qualities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True leaders tend to have open minds that welcome new ideas rather than closed minds that criticize new ideas. Leaders listen and discern what people want and need more than they talk to give advice and orders.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LEAD.DAFT.15.01.05</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39. The belief that leaders were born with certain natural abilities of power and influence characterizes the _____ of </w:t>
            </w:r>
            <w:r>
              <w:rPr>
                <w:rFonts w:ascii="Times New Roman" w:eastAsia="Times New Roman" w:hAnsi="Times New Roman" w:cs="Times New Roman"/>
                <w:color w:val="000000"/>
                <w:sz w:val="22"/>
                <w:szCs w:val="22"/>
              </w:rPr>
              <w:t>leadership.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2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Great Man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trait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behavior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contingency theories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The earliest studies of leadership, the Great Man Theories, adopted the belief that leaders (who were always </w:t>
                  </w:r>
                  <w:r>
                    <w:rPr>
                      <w:rFonts w:ascii="Times New Roman" w:eastAsia="Times New Roman" w:hAnsi="Times New Roman" w:cs="Times New Roman"/>
                      <w:color w:val="000000"/>
                      <w:sz w:val="22"/>
                      <w:szCs w:val="22"/>
                    </w:rPr>
                    <w:t>thought of as male) were born with certain heroic leadership traits and natural abilities of power and influence.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w:t>
                  </w:r>
                  <w:r>
                    <w:rPr>
                      <w:rFonts w:ascii="Times New Roman" w:eastAsia="Times New Roman" w:hAnsi="Times New Roman" w:cs="Times New Roman"/>
                      <w:color w:val="000000"/>
                      <w:sz w:val="22"/>
                      <w:szCs w:val="22"/>
                    </w:rPr>
                    <w:t>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40. Charismatic leadership is a part of the _____ of leadership.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2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influence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behavioral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trait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contingency theories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Influence theories of leadership examine </w:t>
                  </w:r>
                  <w:r>
                    <w:rPr>
                      <w:rFonts w:ascii="Times New Roman" w:eastAsia="Times New Roman" w:hAnsi="Times New Roman" w:cs="Times New Roman"/>
                      <w:color w:val="000000"/>
                      <w:sz w:val="22"/>
                      <w:szCs w:val="22"/>
                    </w:rPr>
                    <w:t>influence processes between leaders and followers. A primary topic of study is charismatic leadership, which refers to leadership influence based not on position or formal authority but, rather, on the qualities and charismatic personality of the leader.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41. In Leadership Era 2, _____ of leadership worked because leaders could analyze their situation and </w:t>
            </w:r>
            <w:r>
              <w:rPr>
                <w:rFonts w:ascii="Times New Roman" w:eastAsia="Times New Roman" w:hAnsi="Times New Roman" w:cs="Times New Roman"/>
                <w:color w:val="000000"/>
                <w:sz w:val="22"/>
                <w:szCs w:val="22"/>
              </w:rPr>
              <w:t>develop careful plans.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83"/>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influence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behavior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trait theories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relational theories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Refer to Exhibit 1.4. The behavior and contingency theories worked in Leadership Era 2 because leaders </w:t>
                  </w:r>
                  <w:r>
                    <w:rPr>
                      <w:rFonts w:ascii="Times New Roman" w:eastAsia="Times New Roman" w:hAnsi="Times New Roman" w:cs="Times New Roman"/>
                      <w:color w:val="000000"/>
                      <w:sz w:val="22"/>
                      <w:szCs w:val="22"/>
                    </w:rPr>
                    <w:t>could analyze their situation, develop careful plans, and control what happened.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42. Which of the </w:t>
            </w:r>
            <w:r>
              <w:rPr>
                <w:rFonts w:ascii="Times New Roman" w:eastAsia="Times New Roman" w:hAnsi="Times New Roman" w:cs="Times New Roman"/>
                <w:color w:val="000000"/>
                <w:sz w:val="22"/>
                <w:szCs w:val="22"/>
              </w:rPr>
              <w:t>following is an important characteristic of organizations during Leadership Era 3?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009"/>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High-performance culture</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Functional management</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Cross-functional teams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Pre-bureaucratic organization</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Refer to Exhibit </w:t>
                  </w:r>
                  <w:r>
                    <w:rPr>
                      <w:rFonts w:ascii="Times New Roman" w:eastAsia="Times New Roman" w:hAnsi="Times New Roman" w:cs="Times New Roman"/>
                      <w:color w:val="000000"/>
                      <w:sz w:val="22"/>
                      <w:szCs w:val="22"/>
                    </w:rPr>
                    <w:t>1.4. Leadership Era 3 sees the emergence of knowledge work, an emphasis on horizontal collaboration, and a shift to influence theories.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43. Which of the following statements is true of Leadership Era 4?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077"/>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This is the era of Great Man leadership and the emphasis on personal traits of leaders.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This era may be conceptualized as pre-industrial and </w:t>
                  </w:r>
                  <w:r>
                    <w:rPr>
                      <w:rFonts w:ascii="Times New Roman" w:eastAsia="Times New Roman" w:hAnsi="Times New Roman" w:cs="Times New Roman"/>
                      <w:color w:val="000000"/>
                      <w:sz w:val="22"/>
                      <w:szCs w:val="22"/>
                    </w:rPr>
                    <w:t>pre-bureaucratic.</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This era sees the rise of the “rational manager” who directs and controls others using an impersonal approach.</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This era requires the full scope of leadership that goes beyond rational management or team leadership.</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w:t>
                  </w:r>
                  <w:r>
                    <w:rPr>
                      <w:rFonts w:ascii="Times New Roman" w:eastAsia="Times New Roman" w:hAnsi="Times New Roman" w:cs="Times New Roman"/>
                      <w:i/>
                      <w:iCs/>
                      <w:color w:val="000000"/>
                      <w:sz w:val="22"/>
                      <w:szCs w:val="22"/>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Leadership Era 4 is the era of the agile leader who has made the leap to giving up control in the traditional sense. This era requires the full scope of leadership that goes far beyond rational management or even team leadership.</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44. Which of the following statements is true of the art and science of leadership?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Leadership is a </w:t>
                  </w:r>
                  <w:r>
                    <w:rPr>
                      <w:rFonts w:ascii="Times New Roman" w:eastAsia="Times New Roman" w:hAnsi="Times New Roman" w:cs="Times New Roman"/>
                      <w:color w:val="000000"/>
                      <w:sz w:val="22"/>
                      <w:szCs w:val="22"/>
                    </w:rPr>
                    <w:t>science because many leadership skills and qualities cannot be learned from a textbook.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Most people can learn to be good leaders no matter their innate characteristics. </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 xml:space="preserve">Many people have never tried to be a leader because it requires </w:t>
                  </w:r>
                  <w:r>
                    <w:rPr>
                      <w:rFonts w:ascii="Times New Roman" w:eastAsia="Times New Roman" w:hAnsi="Times New Roman" w:cs="Times New Roman"/>
                      <w:color w:val="000000"/>
                      <w:sz w:val="22"/>
                      <w:szCs w:val="22"/>
                    </w:rPr>
                    <w:t>executive coaching.</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Leadership is an art because a growing body of knowledge and objective facts describes the leadership process.</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It may be true that some inborn qualities and personality characteristics can provide a </w:t>
                  </w:r>
                  <w:r>
                    <w:rPr>
                      <w:rFonts w:ascii="Times New Roman" w:eastAsia="Times New Roman" w:hAnsi="Times New Roman" w:cs="Times New Roman"/>
                      <w:color w:val="000000"/>
                      <w:sz w:val="22"/>
                      <w:szCs w:val="22"/>
                    </w:rPr>
                    <w:t>foundation for being a good leader, but most people can learn to be good leaders no matter their innate characteristics.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w:t>
                  </w:r>
                  <w:r>
                    <w:rPr>
                      <w:rFonts w:ascii="Times New Roman" w:eastAsia="Times New Roman" w:hAnsi="Times New Roman" w:cs="Times New Roman"/>
                      <w:color w:val="000000"/>
                      <w:sz w:val="22"/>
                      <w:szCs w:val="22"/>
                    </w:rPr>
                    <w:t>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45. Many people have never tried to be a leader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06"/>
            </w:tblGrid>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do not have leadership skills.</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lack the personality traits necessary for leadership.</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they have no understanding of what leaders actually do.</w:t>
                  </w:r>
                </w:p>
              </w:tc>
            </w:tr>
            <w:tr w:rsidR="00012D32">
              <w:tc>
                <w:tcPr>
                  <w:tcW w:w="400" w:type="dxa"/>
                  <w:tcMar>
                    <w:top w:w="0" w:type="dxa"/>
                    <w:left w:w="0" w:type="dxa"/>
                    <w:bottom w:w="0" w:type="dxa"/>
                    <w:right w:w="0" w:type="dxa"/>
                  </w:tcMar>
                </w:tcPr>
                <w:p w:rsidR="00012D32" w:rsidRDefault="00C0396B">
                  <w:r>
                    <w:rPr>
                      <w:color w:val="000000"/>
                      <w:sz w:val="20"/>
                      <w:szCs w:val="20"/>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D32" w:rsidRDefault="00C0396B">
                  <w:pPr>
                    <w:pStyle w:val="p"/>
                  </w:pPr>
                  <w:r>
                    <w:rPr>
                      <w:rFonts w:ascii="Times New Roman" w:eastAsia="Times New Roman" w:hAnsi="Times New Roman" w:cs="Times New Roman"/>
                      <w:color w:val="000000"/>
                      <w:sz w:val="22"/>
                      <w:szCs w:val="22"/>
                    </w:rPr>
                    <w:t>leadership requires executive coaching.</w:t>
                  </w:r>
                </w:p>
              </w:tc>
            </w:tr>
          </w:tbl>
          <w:p w:rsidR="00012D32" w:rsidRDefault="00012D32">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Many people have never tried to be a leader because they have no understanding of what </w:t>
                  </w:r>
                  <w:r>
                    <w:rPr>
                      <w:rFonts w:ascii="Times New Roman" w:eastAsia="Times New Roman" w:hAnsi="Times New Roman" w:cs="Times New Roman"/>
                      <w:color w:val="000000"/>
                      <w:sz w:val="22"/>
                      <w:szCs w:val="22"/>
                    </w:rPr>
                    <w:lastRenderedPageBreak/>
                    <w:t xml:space="preserve">leaders actually do. The chapters in this book are designed to help one gain a firm knowledge of </w:t>
                  </w:r>
                  <w:r>
                    <w:rPr>
                      <w:rFonts w:ascii="Times New Roman" w:eastAsia="Times New Roman" w:hAnsi="Times New Roman" w:cs="Times New Roman"/>
                      <w:color w:val="000000"/>
                      <w:sz w:val="22"/>
                      <w:szCs w:val="22"/>
                    </w:rPr>
                    <w:t>what leadership means and some of the skills and qualities that make a good leader.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Multiple Choice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6749"/>
            </w:pPr>
            <w:r>
              <w:rPr>
                <w:rFonts w:ascii="Times New Roman" w:eastAsia="Times New Roman" w:hAnsi="Times New Roman" w:cs="Times New Roman"/>
                <w:color w:val="000000"/>
                <w:sz w:val="22"/>
                <w:szCs w:val="22"/>
              </w:rPr>
              <w:t xml:space="preserve">46. Leadership involves </w:t>
            </w:r>
            <w:r>
              <w:rPr>
                <w:rFonts w:ascii="Times New Roman" w:eastAsia="Times New Roman" w:hAnsi="Times New Roman" w:cs="Times New Roman"/>
                <w:color w:val="000000"/>
                <w:sz w:val="22"/>
                <w:szCs w:val="22"/>
              </w:rPr>
              <w:t>influence that is multidirectional and _____.</w:t>
            </w:r>
          </w:p>
          <w:p w:rsidR="00012D32" w:rsidRDefault="00C0396B">
            <w:pPr>
              <w:pStyle w:val="p"/>
              <w:shd w:val="clear" w:color="auto" w:fill="FFFFFF"/>
            </w:pPr>
            <w:r>
              <w:rPr>
                <w:rFonts w:ascii="Times New Roman" w:eastAsia="Times New Roman" w:hAnsi="Times New Roman" w:cs="Times New Roman"/>
                <w:color w:val="000000"/>
                <w:sz w:val="22"/>
                <w:szCs w:val="22"/>
              </w:rPr>
              <w:t> </w:t>
            </w:r>
          </w:p>
          <w:p w:rsidR="00012D32" w:rsidRDefault="00C0396B">
            <w:pPr>
              <w:pStyle w:val="p"/>
              <w:shd w:val="clear" w:color="auto" w:fill="FFFFFF"/>
            </w:pPr>
            <w:r>
              <w:rPr>
                <w:rFonts w:ascii="Times New Roman" w:eastAsia="Times New Roman" w:hAnsi="Times New Roman" w:cs="Times New Roman"/>
                <w:color w:val="000000"/>
                <w:sz w:val="22"/>
                <w:szCs w:val="22"/>
              </w:rPr>
              <w:t>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color w:val="000000"/>
                      <w:sz w:val="20"/>
                      <w:szCs w:val="20"/>
                    </w:rPr>
                    <w:t>noncoercive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involves influence; it occurs among people; those people intentionally desire significant changes; and the changes reflect purposes shared by leaders and </w:t>
                  </w:r>
                  <w:r>
                    <w:rPr>
                      <w:rFonts w:ascii="Times New Roman" w:eastAsia="Times New Roman" w:hAnsi="Times New Roman" w:cs="Times New Roman"/>
                      <w:color w:val="000000"/>
                      <w:sz w:val="22"/>
                      <w:szCs w:val="22"/>
                    </w:rPr>
                    <w:t>followers. Influence means that the relationship among people is not passive; however, also inherent in this definition is the concept that influence is multidirectional and noncoercive.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w:t>
                  </w:r>
                  <w:r>
                    <w:rPr>
                      <w:rFonts w:ascii="Times New Roman" w:eastAsia="Times New Roman" w:hAnsi="Times New Roman" w:cs="Times New Roman"/>
                      <w:i/>
                      <w:iCs/>
                      <w:color w:val="000000"/>
                      <w:sz w:val="22"/>
                      <w:szCs w:val="22"/>
                    </w:rPr>
                    <w:t>: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47. Leadership is a _____ activity.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people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Leadership is a people activity and is distinct from administrative paperwork or planning activities. Leadership occurs </w:t>
                  </w:r>
                  <w:r>
                    <w:rPr>
                      <w:rFonts w:ascii="Times New Roman" w:eastAsia="Times New Roman" w:hAnsi="Times New Roman" w:cs="Times New Roman"/>
                      <w:color w:val="000000"/>
                      <w:sz w:val="22"/>
                      <w:szCs w:val="22"/>
                    </w:rPr>
                    <w:t>among people; it is not something done to people.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48. _____ can be defined as the attainment of organizational goals in</w:t>
            </w:r>
            <w:r>
              <w:rPr>
                <w:rFonts w:ascii="Times New Roman" w:eastAsia="Times New Roman" w:hAnsi="Times New Roman" w:cs="Times New Roman"/>
                <w:color w:val="000000"/>
                <w:sz w:val="22"/>
                <w:szCs w:val="22"/>
              </w:rPr>
              <w:t xml:space="preserve"> an effective and efficient manner through planning, organizing, staffing, directing, and controlling organizational resources.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Management</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Management can be defined as the attainment of organizational goals in an effective and </w:t>
                  </w:r>
                  <w:r>
                    <w:rPr>
                      <w:rFonts w:ascii="Times New Roman" w:eastAsia="Times New Roman" w:hAnsi="Times New Roman" w:cs="Times New Roman"/>
                      <w:color w:val="000000"/>
                      <w:sz w:val="22"/>
                      <w:szCs w:val="22"/>
                    </w:rPr>
                    <w:t>efficient manner through planning, organizing, staffing, directing, and controlling organizational resources.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49. A _____ is a picture of an ambitious, desirable future for the organization or team.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185"/>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vision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 vision is a picture of an ambitious, desirable future for an organization or team.</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50. Management maintains a degree of stability, predictability, and order through a culture of _____.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efficiency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Management </w:t>
                  </w:r>
                  <w:r>
                    <w:rPr>
                      <w:rFonts w:ascii="Times New Roman" w:eastAsia="Times New Roman" w:hAnsi="Times New Roman" w:cs="Times New Roman"/>
                      <w:color w:val="000000"/>
                      <w:sz w:val="22"/>
                      <w:szCs w:val="22"/>
                    </w:rPr>
                    <w:t>maintains a degree of stability, predictability, and order through a culture of efficiency.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65" w:lineRule="atLeast"/>
              <w:ind w:left="90" w:right="220"/>
            </w:pPr>
            <w:r>
              <w:rPr>
                <w:rFonts w:ascii="Times New Roman" w:eastAsia="Times New Roman" w:hAnsi="Times New Roman" w:cs="Times New Roman"/>
                <w:color w:val="000000"/>
                <w:sz w:val="22"/>
                <w:szCs w:val="22"/>
              </w:rPr>
              <w:t xml:space="preserve">51. The </w:t>
            </w:r>
            <w:r>
              <w:rPr>
                <w:rFonts w:ascii="Times New Roman" w:eastAsia="Times New Roman" w:hAnsi="Times New Roman" w:cs="Times New Roman"/>
                <w:color w:val="000000"/>
                <w:sz w:val="22"/>
                <w:szCs w:val="22"/>
              </w:rPr>
              <w:t>_____ of leadership conceptualized leadership as a single person who put everything together and influenced others to</w:t>
            </w:r>
          </w:p>
          <w:p w:rsidR="00012D32" w:rsidRDefault="00C0396B">
            <w:pPr>
              <w:pStyle w:val="p"/>
              <w:shd w:val="clear" w:color="auto" w:fill="FFFFFF"/>
            </w:pPr>
            <w:r>
              <w:rPr>
                <w:rFonts w:ascii="Times New Roman" w:eastAsia="Times New Roman" w:hAnsi="Times New Roman" w:cs="Times New Roman"/>
                <w:color w:val="000000"/>
                <w:sz w:val="22"/>
                <w:szCs w:val="22"/>
              </w:rPr>
              <w:t>follow along based on the strength of inherited traits, qualities, and abilities.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50" w:lineRule="atLeast"/>
                    <w:ind w:right="5940"/>
                    <w:jc w:val="both"/>
                  </w:pPr>
                  <w:r>
                    <w:rPr>
                      <w:rFonts w:ascii="Times New Roman" w:eastAsia="Times New Roman" w:hAnsi="Times New Roman" w:cs="Times New Roman"/>
                      <w:color w:val="000000"/>
                      <w:sz w:val="22"/>
                      <w:szCs w:val="22"/>
                    </w:rPr>
                    <w:t>Great Man theories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According to</w:t>
                  </w:r>
                  <w:r>
                    <w:rPr>
                      <w:rFonts w:ascii="Times New Roman" w:eastAsia="Times New Roman" w:hAnsi="Times New Roman" w:cs="Times New Roman"/>
                      <w:color w:val="000000"/>
                      <w:sz w:val="22"/>
                      <w:szCs w:val="22"/>
                    </w:rPr>
                    <w:t xml:space="preserve"> the Great Man theories of leadership, in organizations, social movements, religions, governments, and the military, leadership was conceptualized as a single "Great Man" who put everything together and influenced others to follow along based on the streng</w:t>
                  </w:r>
                  <w:r>
                    <w:rPr>
                      <w:rFonts w:ascii="Times New Roman" w:eastAsia="Times New Roman" w:hAnsi="Times New Roman" w:cs="Times New Roman"/>
                      <w:color w:val="000000"/>
                      <w:sz w:val="22"/>
                      <w:szCs w:val="22"/>
                    </w:rPr>
                    <w:t>th of inherited traits, qualities, and abilities.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260"/>
            </w:pPr>
            <w:r>
              <w:rPr>
                <w:rFonts w:ascii="Times New Roman" w:eastAsia="Times New Roman" w:hAnsi="Times New Roman" w:cs="Times New Roman"/>
                <w:color w:val="000000"/>
                <w:sz w:val="22"/>
                <w:szCs w:val="22"/>
              </w:rPr>
              <w:t xml:space="preserve">52. _____ of leadership emphasize that leadership cannot </w:t>
            </w:r>
            <w:r>
              <w:rPr>
                <w:rFonts w:ascii="Times New Roman" w:eastAsia="Times New Roman" w:hAnsi="Times New Roman" w:cs="Times New Roman"/>
                <w:color w:val="000000"/>
                <w:sz w:val="22"/>
                <w:szCs w:val="22"/>
              </w:rPr>
              <w:t>be understood in a vacuum separate from various elements of the</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group or organizational situation.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50" w:lineRule="atLeast"/>
                    <w:ind w:right="5737"/>
                    <w:jc w:val="both"/>
                  </w:pPr>
                  <w:r>
                    <w:rPr>
                      <w:rFonts w:ascii="Times New Roman" w:eastAsia="Times New Roman" w:hAnsi="Times New Roman" w:cs="Times New Roman"/>
                      <w:color w:val="000000"/>
                      <w:sz w:val="22"/>
                      <w:szCs w:val="22"/>
                    </w:rPr>
                    <w:t>Contingency theories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Contingency theories, sometimes called situational theories, emphasize that leadership cannot be understood in a</w:t>
                  </w:r>
                  <w:r>
                    <w:rPr>
                      <w:rFonts w:ascii="Times New Roman" w:eastAsia="Times New Roman" w:hAnsi="Times New Roman" w:cs="Times New Roman"/>
                      <w:color w:val="000000"/>
                      <w:sz w:val="22"/>
                      <w:szCs w:val="22"/>
                    </w:rPr>
                    <w:t xml:space="preserve"> vacuum separate from various elements of the group or organizational situation.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53. Transformational </w:t>
            </w:r>
            <w:r>
              <w:rPr>
                <w:rFonts w:ascii="Times New Roman" w:eastAsia="Times New Roman" w:hAnsi="Times New Roman" w:cs="Times New Roman"/>
                <w:color w:val="000000"/>
                <w:sz w:val="22"/>
                <w:szCs w:val="22"/>
              </w:rPr>
              <w:t>leadership is a significant _____ theory of leadership.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893"/>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relational</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Two significant relational theories are transformational leadership and servant leadership.</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260"/>
            </w:pPr>
            <w:r>
              <w:rPr>
                <w:rFonts w:ascii="Times New Roman" w:eastAsia="Times New Roman" w:hAnsi="Times New Roman" w:cs="Times New Roman"/>
                <w:color w:val="000000"/>
                <w:sz w:val="22"/>
                <w:szCs w:val="22"/>
              </w:rPr>
              <w:lastRenderedPageBreak/>
              <w:t>54. _____ refers to leadership influence based not on position or formal authority but, rather, on the qualities</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and personality of the leader.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50" w:lineRule="atLeast"/>
                    <w:ind w:right="5818"/>
                    <w:jc w:val="both"/>
                  </w:pPr>
                  <w:r>
                    <w:rPr>
                      <w:rFonts w:ascii="Times New Roman" w:eastAsia="Times New Roman" w:hAnsi="Times New Roman" w:cs="Times New Roman"/>
                      <w:color w:val="000000"/>
                      <w:sz w:val="22"/>
                      <w:szCs w:val="22"/>
                    </w:rPr>
                    <w:t>Charismatic leadership</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Influence theories of leadership examine influence processes between leaders and followers. A primary topic of study is charismatic leadership, which refers to leadership influence based not on position or formal authority but, rather, on the </w:t>
                  </w:r>
                  <w:r>
                    <w:rPr>
                      <w:rFonts w:ascii="Times New Roman" w:eastAsia="Times New Roman" w:hAnsi="Times New Roman" w:cs="Times New Roman"/>
                      <w:color w:val="000000"/>
                      <w:sz w:val="22"/>
                      <w:szCs w:val="22"/>
                    </w:rPr>
                    <w:t>qualities and personality of the leader.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55. Leadership Era 4 is the era of the _____ who has made the leap </w:t>
            </w:r>
            <w:r>
              <w:rPr>
                <w:rFonts w:ascii="Times New Roman" w:eastAsia="Times New Roman" w:hAnsi="Times New Roman" w:cs="Times New Roman"/>
                <w:color w:val="000000"/>
                <w:sz w:val="22"/>
                <w:szCs w:val="22"/>
              </w:rPr>
              <w:t>to giving up control in the traditional sense.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agile leader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RATIONALE: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 xml:space="preserve">Era 4 is the era of the agile leader who has made the leap to giving up control in the traditional sense. Leaders emphasize relationships and networks, and they influence </w:t>
                  </w:r>
                  <w:r>
                    <w:rPr>
                      <w:rFonts w:ascii="Times New Roman" w:eastAsia="Times New Roman" w:hAnsi="Times New Roman" w:cs="Times New Roman"/>
                      <w:color w:val="000000"/>
                      <w:sz w:val="22"/>
                      <w:szCs w:val="22"/>
                    </w:rPr>
                    <w:t>others through vision, meaning, purpose, and values rather than management authority and control.</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Completion</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56. </w:t>
            </w:r>
            <w:r>
              <w:rPr>
                <w:rFonts w:ascii="Times New Roman" w:eastAsia="Times New Roman" w:hAnsi="Times New Roman" w:cs="Times New Roman"/>
                <w:color w:val="000000"/>
                <w:sz w:val="22"/>
                <w:szCs w:val="22"/>
              </w:rPr>
              <w:t>Briefly describe how all leaders are sometimes followers as well.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70" w:lineRule="atLeast"/>
                    <w:ind w:right="80"/>
                    <w:jc w:val="both"/>
                  </w:pPr>
                  <w:r>
                    <w:rPr>
                      <w:rFonts w:ascii="Times New Roman" w:eastAsia="Times New Roman" w:hAnsi="Times New Roman" w:cs="Times New Roman"/>
                      <w:color w:val="000000"/>
                      <w:sz w:val="22"/>
                      <w:szCs w:val="22"/>
                    </w:rPr>
                    <w:t>Followers are an important part of the leadership process, and all leaders are sometimes followers as well. Good leaders know how to follow, and they set an</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example for others. Th</w:t>
                  </w:r>
                  <w:r>
                    <w:rPr>
                      <w:rFonts w:ascii="Times New Roman" w:eastAsia="Times New Roman" w:hAnsi="Times New Roman" w:cs="Times New Roman"/>
                      <w:color w:val="000000"/>
                      <w:sz w:val="22"/>
                      <w:szCs w:val="22"/>
                    </w:rPr>
                    <w:t>e issue of intention or will means that people—leader and</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followers—are actively involved in the pursuit of change. Each person takes personal</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responsibility to achieve the desired future.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Subjective Short Answer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LEAD.DAFT.15.02.01</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57. Briefly explain why leaders of today promote diversity in organizations.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 xml:space="preserve">Many of today’s organizations were built on assumptions of uniformity, </w:t>
                  </w:r>
                  <w:r>
                    <w:rPr>
                      <w:rFonts w:ascii="Times New Roman" w:eastAsia="Times New Roman" w:hAnsi="Times New Roman" w:cs="Times New Roman"/>
                      <w:color w:val="000000"/>
                      <w:sz w:val="22"/>
                      <w:szCs w:val="22"/>
                    </w:rPr>
                    <w:t>separation, and specialization. People who think alike, act alike, and have similar job skills are grouped into a department, such as accounting or manufacturing, separate from other departments. Homogenous groups find it easy to get along, communicate, an</w:t>
                  </w:r>
                  <w:r>
                    <w:rPr>
                      <w:rFonts w:ascii="Times New Roman" w:eastAsia="Times New Roman" w:hAnsi="Times New Roman" w:cs="Times New Roman"/>
                      <w:color w:val="000000"/>
                      <w:sz w:val="22"/>
                      <w:szCs w:val="22"/>
                    </w:rPr>
                    <w:t>d understand one another. The uniform thinking that arises, however, can be a disaster in a world becoming more multinational and diverse. Bringing diversity into the organization is the way to attract the best human talent and develop an organizational mi</w:t>
                  </w:r>
                  <w:r>
                    <w:rPr>
                      <w:rFonts w:ascii="Times New Roman" w:eastAsia="Times New Roman" w:hAnsi="Times New Roman" w:cs="Times New Roman"/>
                      <w:color w:val="000000"/>
                      <w:sz w:val="22"/>
                      <w:szCs w:val="22"/>
                    </w:rPr>
                    <w:t>ndset broad enough to thrive in a multinational world.</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Subjective Short Answer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spacing w:line="229" w:lineRule="atLeast"/>
              <w:ind w:left="90" w:right="4688"/>
            </w:pPr>
            <w:r>
              <w:rPr>
                <w:rFonts w:ascii="Times New Roman" w:eastAsia="Times New Roman" w:hAnsi="Times New Roman" w:cs="Times New Roman"/>
                <w:color w:val="000000"/>
                <w:sz w:val="22"/>
                <w:szCs w:val="22"/>
              </w:rPr>
              <w:lastRenderedPageBreak/>
              <w:t xml:space="preserve">58. Briefly describe some of the </w:t>
            </w:r>
            <w:r>
              <w:rPr>
                <w:rFonts w:ascii="Times New Roman" w:eastAsia="Times New Roman" w:hAnsi="Times New Roman" w:cs="Times New Roman"/>
                <w:color w:val="000000"/>
                <w:sz w:val="22"/>
                <w:szCs w:val="22"/>
              </w:rPr>
              <w:t>characteristics of derailed managers.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70" w:lineRule="atLeast"/>
                    <w:ind w:right="27"/>
                    <w:jc w:val="both"/>
                  </w:pPr>
                  <w:r>
                    <w:rPr>
                      <w:rFonts w:ascii="Times New Roman" w:eastAsia="Times New Roman" w:hAnsi="Times New Roman" w:cs="Times New Roman"/>
                      <w:color w:val="000000"/>
                      <w:sz w:val="22"/>
                      <w:szCs w:val="22"/>
                    </w:rPr>
                    <w:t>Derailed managers fail to meet business objectives because they spend too</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much time promoting themselves rather than working. They are overly ambitious and</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selfish and may not follow through on promises. They</w:t>
                  </w:r>
                  <w:r>
                    <w:rPr>
                      <w:rFonts w:ascii="Times New Roman" w:eastAsia="Times New Roman" w:hAnsi="Times New Roman" w:cs="Times New Roman"/>
                      <w:color w:val="000000"/>
                      <w:sz w:val="22"/>
                      <w:szCs w:val="22"/>
                    </w:rPr>
                    <w:t xml:space="preserve"> are often insensitive and critical,</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not trustworthy, do not learn from feedback and mistakes, can't build and develop the</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right teams, and are unable to see the big picture when promoted into a general</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management position. </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Subjective Short Answer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59. Briefly explain why leadership is an art as well as a science.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 xml:space="preserve">Leadership can be learned, but it is </w:t>
                  </w:r>
                  <w:r>
                    <w:rPr>
                      <w:rFonts w:ascii="Times New Roman" w:eastAsia="Times New Roman" w:hAnsi="Times New Roman" w:cs="Times New Roman"/>
                      <w:color w:val="000000"/>
                      <w:sz w:val="22"/>
                      <w:szCs w:val="22"/>
                    </w:rPr>
                    <w:t xml:space="preserve">important to remember that leadership is both an art and a science. It is an art because many leadership skills and qualities cannot be learned from a textbook. Leadership takes practice and hands-on experience, as well as intense personal exploration and </w:t>
                  </w:r>
                  <w:r>
                    <w:rPr>
                      <w:rFonts w:ascii="Times New Roman" w:eastAsia="Times New Roman" w:hAnsi="Times New Roman" w:cs="Times New Roman"/>
                      <w:color w:val="000000"/>
                      <w:sz w:val="22"/>
                      <w:szCs w:val="22"/>
                    </w:rPr>
                    <w:t>development. However, leadership is also a science because a growing body of knowledge and objective facts describes the leadership process and how to use leadership skills to attain organizational goals.</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Subjective Short Answer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60. Briefly explain the importance of studying leadership.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spacing w:line="250" w:lineRule="atLeast"/>
                    <w:ind w:right="189"/>
                    <w:jc w:val="both"/>
                  </w:pPr>
                  <w:r>
                    <w:rPr>
                      <w:rFonts w:ascii="Times New Roman" w:eastAsia="Times New Roman" w:hAnsi="Times New Roman" w:cs="Times New Roman"/>
                      <w:color w:val="000000"/>
                      <w:sz w:val="22"/>
                      <w:szCs w:val="22"/>
                    </w:rPr>
                    <w:t xml:space="preserve">Knowing about leadership research helps people analyze situations from a </w:t>
                  </w:r>
                  <w:r>
                    <w:rPr>
                      <w:rFonts w:ascii="Times New Roman" w:eastAsia="Times New Roman" w:hAnsi="Times New Roman" w:cs="Times New Roman"/>
                      <w:color w:val="000000"/>
                      <w:sz w:val="22"/>
                      <w:szCs w:val="22"/>
                    </w:rPr>
                    <w:t>variety of perspectives and learn how to be more effective. By exploring leadership in both</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business and society, students gain an understanding of the importance of leadership to</w:t>
                  </w:r>
                </w:p>
                <w:p w:rsidR="00012D32" w:rsidRDefault="00C0396B">
                  <w:pPr>
                    <w:pStyle w:val="p"/>
                    <w:spacing w:line="270" w:lineRule="atLeast"/>
                    <w:ind w:right="54"/>
                    <w:jc w:val="both"/>
                  </w:pPr>
                  <w:r>
                    <w:rPr>
                      <w:rFonts w:ascii="Times New Roman" w:eastAsia="Times New Roman" w:hAnsi="Times New Roman" w:cs="Times New Roman"/>
                      <w:color w:val="000000"/>
                      <w:sz w:val="22"/>
                      <w:szCs w:val="22"/>
                    </w:rPr>
                    <w:t>an organization's success, as well as the difficulties and challenges involved in being a</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leader. Studying leadership can also lead to the discovery of abilities one never knew</w:t>
                  </w:r>
                  <w:r>
                    <w:rPr>
                      <w:rFonts w:ascii="Calibri" w:eastAsia="Calibri" w:hAnsi="Calibri" w:cs="Calibri"/>
                      <w:color w:val="000000"/>
                      <w:sz w:val="22"/>
                      <w:szCs w:val="22"/>
                    </w:rPr>
                    <w:t xml:space="preserve"> </w:t>
                  </w:r>
                  <w:r>
                    <w:rPr>
                      <w:rFonts w:ascii="Times New Roman" w:eastAsia="Times New Roman" w:hAnsi="Times New Roman" w:cs="Times New Roman"/>
                      <w:color w:val="000000"/>
                      <w:sz w:val="22"/>
                      <w:szCs w:val="22"/>
                    </w:rPr>
                    <w:t>one had. </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Easy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Subjective Short Answer</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61. Describe the six fundamental transformations in today's organizations and leaders and provide examples.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824"/>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p. 7-13</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Essay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LEAD.DAFT.15.02.02</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 xml:space="preserve">62. Compare management to leadership in five areas crucial to organizational performance—providing direction, aligning followers, building </w:t>
            </w:r>
            <w:r>
              <w:rPr>
                <w:rFonts w:ascii="Times New Roman" w:eastAsia="Times New Roman" w:hAnsi="Times New Roman" w:cs="Times New Roman"/>
                <w:color w:val="000000"/>
                <w:sz w:val="22"/>
                <w:szCs w:val="22"/>
              </w:rPr>
              <w:t>relationships, developing personal leadership qualities, and creating outcomes.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897"/>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pp. 13-17</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Essay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LEAD.DAFT.15.01.04</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Reflective Thinking</w:t>
                  </w:r>
                </w:p>
              </w:tc>
            </w:tr>
          </w:tbl>
          <w:p w:rsidR="00012D32" w:rsidRDefault="00012D32"/>
        </w:tc>
      </w:tr>
    </w:tbl>
    <w:p w:rsidR="00012D32" w:rsidRDefault="00012D32">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D32">
        <w:tc>
          <w:tcPr>
            <w:tcW w:w="5000" w:type="pct"/>
            <w:tcMar>
              <w:top w:w="0" w:type="dxa"/>
              <w:left w:w="0" w:type="dxa"/>
              <w:bottom w:w="0" w:type="dxa"/>
              <w:right w:w="0" w:type="dxa"/>
            </w:tcMar>
            <w:vAlign w:val="center"/>
          </w:tcPr>
          <w:p w:rsidR="00012D32" w:rsidRDefault="00C0396B">
            <w:pPr>
              <w:pStyle w:val="p"/>
              <w:shd w:val="clear" w:color="auto" w:fill="FFFFFF"/>
            </w:pPr>
            <w:r>
              <w:rPr>
                <w:rFonts w:ascii="Times New Roman" w:eastAsia="Times New Roman" w:hAnsi="Times New Roman" w:cs="Times New Roman"/>
                <w:color w:val="000000"/>
                <w:sz w:val="22"/>
                <w:szCs w:val="22"/>
              </w:rPr>
              <w:t>63. </w:t>
            </w:r>
            <w:r>
              <w:rPr>
                <w:rFonts w:ascii="Times New Roman" w:eastAsia="Times New Roman" w:hAnsi="Times New Roman" w:cs="Times New Roman"/>
                <w:color w:val="000000"/>
                <w:sz w:val="22"/>
                <w:szCs w:val="22"/>
              </w:rPr>
              <w:t>Give an overview of the various leadership theories and the four leadership eras.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042"/>
            </w:tblGrid>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D32" w:rsidRDefault="00C0396B">
                  <w:pPr>
                    <w:pStyle w:val="p"/>
                  </w:pPr>
                  <w:r>
                    <w:rPr>
                      <w:rFonts w:ascii="Times New Roman" w:eastAsia="Times New Roman" w:hAnsi="Times New Roman" w:cs="Times New Roman"/>
                      <w:color w:val="000000"/>
                      <w:sz w:val="22"/>
                      <w:szCs w:val="22"/>
                    </w:rPr>
                    <w:t>pp. 17-20</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Moderate</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Essay</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LEAD.DAFT.15.01.06</w:t>
                  </w:r>
                </w:p>
              </w:tc>
            </w:tr>
            <w:tr w:rsidR="00012D32">
              <w:tc>
                <w:tcPr>
                  <w:tcW w:w="0" w:type="auto"/>
                  <w:tcMar>
                    <w:top w:w="30" w:type="dxa"/>
                    <w:left w:w="0" w:type="dxa"/>
                    <w:bottom w:w="30" w:type="dxa"/>
                    <w:right w:w="0" w:type="dxa"/>
                  </w:tcMar>
                </w:tcPr>
                <w:p w:rsidR="00012D32" w:rsidRDefault="00C0396B">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D32" w:rsidRDefault="00C0396B">
                  <w:r>
                    <w:rPr>
                      <w:rFonts w:ascii="Times New Roman" w:eastAsia="Times New Roman" w:hAnsi="Times New Roman" w:cs="Times New Roman"/>
                      <w:color w:val="000000"/>
                      <w:sz w:val="22"/>
                      <w:szCs w:val="22"/>
                    </w:rPr>
                    <w:t>BUSPROG: Analytic</w:t>
                  </w:r>
                </w:p>
              </w:tc>
            </w:tr>
          </w:tbl>
          <w:p w:rsidR="00012D32" w:rsidRDefault="00012D32"/>
        </w:tc>
      </w:tr>
    </w:tbl>
    <w:p w:rsidR="00012D32" w:rsidRDefault="00012D32">
      <w:pPr>
        <w:shd w:val="clear" w:color="auto" w:fill="FFFFFF"/>
        <w:spacing w:after="75"/>
      </w:pPr>
    </w:p>
    <w:p w:rsidR="00012D32" w:rsidRDefault="00012D32"/>
    <w:sectPr w:rsidR="00012D32">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96B" w:rsidRDefault="00C0396B">
      <w:r>
        <w:separator/>
      </w:r>
    </w:p>
  </w:endnote>
  <w:endnote w:type="continuationSeparator" w:id="0">
    <w:p w:rsidR="00C0396B" w:rsidRDefault="00C03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012D32">
      <w:tblPrEx>
        <w:tblCellMar>
          <w:top w:w="0" w:type="dxa"/>
          <w:bottom w:w="0" w:type="dxa"/>
        </w:tblCellMar>
      </w:tblPrEx>
      <w:tc>
        <w:tcPr>
          <w:tcW w:w="4500" w:type="pct"/>
          <w:tcBorders>
            <w:top w:val="nil"/>
            <w:left w:val="nil"/>
            <w:bottom w:val="nil"/>
            <w:right w:val="nil"/>
          </w:tcBorders>
        </w:tcPr>
        <w:p w:rsidR="00012D32" w:rsidRDefault="00C0396B">
          <w:r>
            <w:rPr>
              <w:i/>
              <w:iCs/>
              <w:szCs w:val="16"/>
            </w:rPr>
            <w:t>Cengage Learning Testing, Powered by Cognero</w:t>
          </w:r>
        </w:p>
      </w:tc>
      <w:tc>
        <w:tcPr>
          <w:tcW w:w="4500" w:type="pct"/>
          <w:tcBorders>
            <w:top w:val="nil"/>
            <w:left w:val="nil"/>
            <w:bottom w:val="nil"/>
            <w:right w:val="nil"/>
          </w:tcBorders>
        </w:tcPr>
        <w:p w:rsidR="00012D32" w:rsidRDefault="00C0396B">
          <w:pPr>
            <w:jc w:val="right"/>
          </w:pPr>
          <w:r>
            <w:rPr>
              <w:szCs w:val="16"/>
            </w:rPr>
            <w:t>Page </w:t>
          </w:r>
          <w:r>
            <w:fldChar w:fldCharType="begin"/>
          </w:r>
          <w:r>
            <w:instrText>PAGE</w:instrText>
          </w:r>
          <w:r w:rsidR="009F5597">
            <w:fldChar w:fldCharType="separate"/>
          </w:r>
          <w:r w:rsidR="009F5597">
            <w:rPr>
              <w:noProof/>
            </w:rPr>
            <w:t>2</w:t>
          </w:r>
          <w:r>
            <w:fldChar w:fldCharType="end"/>
          </w:r>
        </w:p>
      </w:tc>
    </w:tr>
  </w:tbl>
  <w:p w:rsidR="00012D32" w:rsidRDefault="00012D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96B" w:rsidRDefault="00C0396B">
      <w:r>
        <w:separator/>
      </w:r>
    </w:p>
  </w:footnote>
  <w:footnote w:type="continuationSeparator" w:id="0">
    <w:p w:rsidR="00C0396B" w:rsidRDefault="00C03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25"/>
      <w:gridCol w:w="3484"/>
      <w:gridCol w:w="2091"/>
    </w:tblGrid>
    <w:tr w:rsidR="00012D32">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90"/>
            <w:gridCol w:w="4635"/>
          </w:tblGrid>
          <w:tr w:rsidR="00012D32">
            <w:tc>
              <w:tcPr>
                <w:tcW w:w="15" w:type="dxa"/>
                <w:tcMar>
                  <w:top w:w="0" w:type="dxa"/>
                  <w:left w:w="0" w:type="dxa"/>
                  <w:bottom w:w="0" w:type="dxa"/>
                  <w:right w:w="0" w:type="dxa"/>
                </w:tcMar>
              </w:tcPr>
              <w:p w:rsidR="00012D32" w:rsidRDefault="00C0396B">
                <w:r>
                  <w:rPr>
                    <w:sz w:val="20"/>
                    <w:szCs w:val="20"/>
                  </w:rPr>
                  <w:t>Name:</w:t>
                </w:r>
              </w:p>
            </w:tc>
            <w:tc>
              <w:tcPr>
                <w:tcW w:w="0" w:type="auto"/>
                <w:tcBorders>
                  <w:bottom w:val="single" w:sz="6" w:space="0" w:color="000000"/>
                </w:tcBorders>
                <w:tcMar>
                  <w:top w:w="0" w:type="dxa"/>
                  <w:left w:w="0" w:type="dxa"/>
                  <w:bottom w:w="0" w:type="dxa"/>
                  <w:right w:w="0" w:type="dxa"/>
                </w:tcMar>
              </w:tcPr>
              <w:p w:rsidR="00012D32" w:rsidRDefault="00C0396B">
                <w:r>
                  <w:rPr>
                    <w:sz w:val="20"/>
                    <w:szCs w:val="20"/>
                  </w:rPr>
                  <w:t> </w:t>
                </w:r>
              </w:p>
            </w:tc>
          </w:tr>
        </w:tbl>
        <w:p w:rsidR="00012D32" w:rsidRDefault="00012D32"/>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12"/>
            <w:gridCol w:w="2872"/>
          </w:tblGrid>
          <w:tr w:rsidR="00012D32">
            <w:tc>
              <w:tcPr>
                <w:tcW w:w="15" w:type="dxa"/>
                <w:tcMar>
                  <w:top w:w="0" w:type="dxa"/>
                  <w:left w:w="0" w:type="dxa"/>
                  <w:bottom w:w="0" w:type="dxa"/>
                  <w:right w:w="0" w:type="dxa"/>
                </w:tcMar>
              </w:tcPr>
              <w:p w:rsidR="00012D32" w:rsidRDefault="00C0396B">
                <w:r>
                  <w:rPr>
                    <w:sz w:val="20"/>
                    <w:szCs w:val="20"/>
                  </w:rPr>
                  <w:t> Class:</w:t>
                </w:r>
              </w:p>
            </w:tc>
            <w:tc>
              <w:tcPr>
                <w:tcW w:w="0" w:type="auto"/>
                <w:tcBorders>
                  <w:bottom w:val="single" w:sz="6" w:space="0" w:color="000000"/>
                </w:tcBorders>
                <w:tcMar>
                  <w:top w:w="0" w:type="dxa"/>
                  <w:left w:w="0" w:type="dxa"/>
                  <w:bottom w:w="0" w:type="dxa"/>
                  <w:right w:w="0" w:type="dxa"/>
                </w:tcMar>
              </w:tcPr>
              <w:p w:rsidR="00012D32" w:rsidRDefault="00C0396B">
                <w:r>
                  <w:rPr>
                    <w:sz w:val="20"/>
                    <w:szCs w:val="20"/>
                  </w:rPr>
                  <w:t> </w:t>
                </w:r>
              </w:p>
            </w:tc>
          </w:tr>
        </w:tbl>
        <w:p w:rsidR="00012D32" w:rsidRDefault="00012D32"/>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34"/>
            <w:gridCol w:w="1557"/>
          </w:tblGrid>
          <w:tr w:rsidR="00012D32">
            <w:tc>
              <w:tcPr>
                <w:tcW w:w="15" w:type="dxa"/>
                <w:tcMar>
                  <w:top w:w="0" w:type="dxa"/>
                  <w:left w:w="0" w:type="dxa"/>
                  <w:bottom w:w="0" w:type="dxa"/>
                  <w:right w:w="0" w:type="dxa"/>
                </w:tcMar>
              </w:tcPr>
              <w:p w:rsidR="00012D32" w:rsidRDefault="00C0396B">
                <w:r>
                  <w:rPr>
                    <w:sz w:val="20"/>
                    <w:szCs w:val="20"/>
                  </w:rPr>
                  <w:t> Date:</w:t>
                </w:r>
              </w:p>
            </w:tc>
            <w:tc>
              <w:tcPr>
                <w:tcW w:w="0" w:type="auto"/>
                <w:tcBorders>
                  <w:bottom w:val="single" w:sz="6" w:space="0" w:color="000000"/>
                </w:tcBorders>
                <w:tcMar>
                  <w:top w:w="0" w:type="dxa"/>
                  <w:left w:w="0" w:type="dxa"/>
                  <w:bottom w:w="0" w:type="dxa"/>
                  <w:right w:w="0" w:type="dxa"/>
                </w:tcMar>
              </w:tcPr>
              <w:p w:rsidR="00012D32" w:rsidRDefault="00C0396B">
                <w:r>
                  <w:rPr>
                    <w:sz w:val="20"/>
                    <w:szCs w:val="20"/>
                  </w:rPr>
                  <w:t> </w:t>
                </w:r>
              </w:p>
            </w:tc>
          </w:tr>
        </w:tbl>
        <w:p w:rsidR="00012D32" w:rsidRDefault="00012D32"/>
      </w:tc>
    </w:tr>
  </w:tbl>
  <w:p w:rsidR="00012D32" w:rsidRDefault="00C0396B">
    <w:r>
      <w:br/>
    </w:r>
    <w:r>
      <w:rPr>
        <w:rFonts w:ascii="Times New Roman" w:eastAsia="Times New Roman" w:hAnsi="Times New Roman" w:cs="Times New Roman"/>
        <w:color w:val="000000"/>
        <w:sz w:val="26"/>
        <w:szCs w:val="26"/>
      </w:rPr>
      <w:t>Chapter 01: What Does It Mean to Be a Leader?</w:t>
    </w:r>
  </w:p>
  <w:p w:rsidR="00012D32" w:rsidRDefault="00012D3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D32"/>
    <w:rsid w:val="00012D32"/>
    <w:rsid w:val="009F5597"/>
    <w:rsid w:val="00C039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028EA6-C0C5-42E5-848E-3D319B4B8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6038</Words>
  <Characters>34417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Chapter 01: What Does It Mean to Be a Leader?</vt:lpstr>
    </vt:vector>
  </TitlesOfParts>
  <Company/>
  <LinksUpToDate>false</LinksUpToDate>
  <CharactersWithSpaces>40375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What Does It Mean to Be a Leader?</dc:title>
  <dc:creator>Janneck, Allie K</dc:creator>
  <cp:lastModifiedBy>Janneck, Allie K</cp:lastModifiedBy>
  <cp:revision>2</cp:revision>
  <dcterms:created xsi:type="dcterms:W3CDTF">2015-10-07T16:01:00Z</dcterms:created>
  <dcterms:modified xsi:type="dcterms:W3CDTF">2015-10-07T16:01:00Z</dcterms:modified>
</cp:coreProperties>
</file>