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Access is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137"/>
              <w:gridCol w:w="220"/>
              <w:gridCol w:w="3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 processing software tool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workbook management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management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 database such as those maintained by Access, a database consists of a collection of tables, each of which contains information on a specific subject.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33"/>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tabular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contains information about a given person, product, or 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33"/>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words are words that have a special meaning to Access and cannot be used for the names of fields.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65"/>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Reserved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Restricted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Access, table and field names can be up to ____ characters in length.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3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field whose data type is ____ can contain any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72"/>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Alpha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data type can store a variable amount of text or combination of text and numbers where the total number of characters may exceed 255.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7"/>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field with the ____ data type can store a unique sequential number that Access assigns to a record. Access will increment the number by 1 as each new record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5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Sequential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ValueIncrement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field with the ____ data type can contain an attached file, such as an image, document, chart, or spreadsheet.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26"/>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field whose data type is ____ can store an OLE object, which is an object linked to or embedded in the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65"/>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Illustration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OLE object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field whose data type is ____ can store text that can be used as a hyperlink address.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38"/>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Placeholder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assign a(n) ____ to a field, Access will display the value you assign, rather than the field name, in datasheets and in forms.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abbreviation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create a table in Datasheet view, Access automatically adds a field called ____ as the first field in the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61"/>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AutoNumber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 define an additional field in Datasheet view, tap or click the ____ column heading.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37"/>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Field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to Add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Field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To undo the most recent change to a table structure, tap or click the ____ button on the Quick Access Toolbar.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11"/>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Cancel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To delete a field in a table, press and hold or right-click the column heading for the field, and then tap or click ____ on the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 Field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Column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 Column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name of a field, press and hold or right-click the column heading for the field, tap or click ____ on the shortcut menu, and then type the desired field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36"/>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Column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Rename Column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Field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Rename Field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To show the symbol for the Euro instead of the dollar sign, change the ____ property for the field whose data type is Currency.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86"/>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 Size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To insert a field between existing fields, press and hold or right-click the column heading for the field that will follow the new field, and then tap or click ____ on the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65"/>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Column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Column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Field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15-AC 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a table in Design view, press and hold or right-click the table in the Navigation Pane and then tap or click ____ on the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Design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9975"/>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31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22.5pt;width:498.75pt">
                  <v:imagedata r:id="rId4"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the key symbol that appears in the row selector for the Book Rep Number field indicates that Book Rep Number is the ____ for the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55"/>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principal key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 key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key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the Book Rep table displays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89"/>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 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the small box or bar to the left of each field is called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81"/>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row selector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 selector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 bar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field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a record to a table, tap or click the ____ record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9"/>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New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(blank)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(New)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place an insertion point by tapping or clicking in the field or by pressing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632"/>
              <w:gridCol w:w="220"/>
              <w:gridCol w:w="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 delete a record, tap or click the record selector for the record, and then press the ____ key(s).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17"/>
              <w:gridCol w:w="220"/>
              <w:gridCol w:w="1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CTRL+DELETE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To specify AutoCorrect rules and exceptions to the rules, tap or click FILE to open the Backstage view, tap or click ____ , and then tap or click Proofing in the dialog box that displays.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41"/>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Customize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Grammar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To save the changes to the layout of a table, tap or click the Save button on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6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bar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TOOLS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Pane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Access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print orientation from portrait to landscape, tap or click the ____ button on the PRINT PREVIEW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68"/>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Portrait/Landscape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 Orientation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Landscape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import data to a table, tap or click the ____ tab on the ribbon.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37"/>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TOOLS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DATA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33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the Navigation Pane, tap or click the ____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02"/>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Navigation Pane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Shutter Bar Open/Close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Bar Show/Hide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40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query using the Query Wizard, tap or click ____ on the ribbon and then click the Query Wizard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3"/>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OBJECT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40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the results of a saved query, press and hold or right-click the query in the Navigation Pane and tap or click ____ on the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9"/>
              <w:gridCol w:w="220"/>
              <w:gridCol w:w="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Datasheet 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Results 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42-AC 43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design of a query, press and hold or right-click the query in the Navigation Pane and then tap or click ____ on the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2"/>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SQL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Query Window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42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an initial report that can be modified in Layout view, tap or click ____ on the CREATE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23"/>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Report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49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To exit Access, tap or click the ____ button on the right side of the title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91"/>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To back up the database that is currently open, use the ____ command on the Save As tab in the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05"/>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and Back Up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 Current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As Back Up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 Database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To compact and repair a database, tap or click the ___ button in the Info gallery in the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75"/>
              <w:gridCol w:w="220"/>
              <w:gridCol w:w="2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Compact &amp; Repair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To delete a database object, press and hold or right-click the object in the Navigation Pane and then tap or click ____ on the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74"/>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Erase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To rename a database object, press and hold or right-click the object in the Navigation Pane and then tap or click ____ on the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96"/>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Name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Redefine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Rename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Modified Multiple Choice</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File names cannot contain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52"/>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 mark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underscore (_)</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Field names cannot contain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65"/>
              <w:gridCol w:w="22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square brackets ([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hyphens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accent graves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Access window consists of a variety of components. These include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6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Pane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tabs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Access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field with a Yes/No data type can store only one of two values. The choices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41"/>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True/False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Yes/No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a table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6"/>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Blank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 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Datasheet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Access, the columns in a table are called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unique identifier also is called a primary key.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In Access, field names cannot contain digits.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Navigation Pane contains a list of all the objects in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 Datasheet view, a table is represented as a collection of rows and columns called a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maximum number of characters allowed in a field whose data type is Short Text is 255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Fields that contain numbers but will not be used for arithmetic operations usually are assigned a data type of Memo.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Currency data type is used for fields that contain only monetary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 data type is used for a field that can store a variable amount of text or combinations of text and numbers where the total number of characters may exceed 255.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Access first creates a database, it automatically creates a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One way to undo changes to a field is to click the Undo button on the status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AutoError Correction feature of Access corrects common data entry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9975"/>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251"/>
              </w:rPr>
              <w:pict>
                <v:shape id="_x0000_i1027" type="#_x0000_t75" style="height:262.5pt;width:498.75pt">
                  <v:imagedata r:id="rId5"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As shown in the accompanying figure, you can move to the end of a table to a position for entering a new record by clicking the Insert record Navigation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As shown in the accompanying figure, you can use the Last record button to move to the last record in the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As shown in the accompanying figure, you can move to the first record in a table by clicking the Start record Navigation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column width in a datasheet changes the structure of a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Landscape orientation means the printout is across the length (height) of the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a wide database table, a table whose contents do not fit on the screen, you will need portrait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preview and then print the contents of a table, use Table Preview.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30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Form view displays a single record at a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45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Layout view shows a report on the screen and allows the user to make changes to the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 properties are associated with all Microsoft Office documents and include author, title, and subject.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DATABASE TOOLS tab provides commands to save a database with another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Each customer has one book rep, but each book rep can have many customers. This is an example of a one-to-many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62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Redundancy means storing the same fact in more than one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62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database describes a database that consists of a collection of tables, each of which contains information on a specific subject.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relational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field that has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Calculated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data type can store a unique sequential number that Access assigns to a record.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AutoNumber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change the name of a field, press and hold or right-click the column heading for the field, and then tap or click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Rename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Field on the shortcut menu.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insert a field between existing fields, press and hold or right-click the column heading for the field that will follow the new field, and then tap or click Insert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Column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shortcut menu.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15-AC 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delete a field, press and hold or right-click the column heading for the field, and then tap or click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Remove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Field on the shortcut menu.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Delete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A(n)____________________ is software that can be used to create a database; add, change, and delete data in the database; ask and answer questions concerning the data in the database; and create forms and reports using the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management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rows in the tables are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contains a specific piece of information within a record.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 unique identifier also is called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key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9975"/>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259"/>
              </w:rPr>
              <w:pict>
                <v:shape id="_x0000_i1028" type="#_x0000_t75" style="height:270.75pt;width:498.75pt">
                  <v:imagedata r:id="rId6"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the ____________________ Pane contains a list of all the objects in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the words Datasheet View at the lower left of the screen appear on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bar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the entire area that displays on the screen is called the ____________________ work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____________________ for the open objects appear at the top of the work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tabs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the database name, Bavant Publishing appears on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bar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accompanying figure, the buttons at the bottom-right edge of the screen are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buttons, which you use to change the view that is currently displayed.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data type in Access is referred to as Money in SQL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Short Text data type replaces the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data type in previous editions of Access.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has more functionality for creating a table than Datasheet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define an additional field in Datasheet view, tap or click the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column heading, select the data type, and then type the field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to Add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insert a field between existing fields, press and hold or right-click the column heading for the field that will follow the new field, and then tap or click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shortcut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15-AC 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Society encourages users to contribute to ____________________ computing, which involves reducing the electricity consumed and environmental waste generated when using computers, mobile devices, and related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hard copy or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information that exists on a physical medium such as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refers to the process of determining the tables and fields that make up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determination of database requirements is part of a process known as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58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Designing to omit ____________________ will help to produce good and valid database designs.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redundancy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63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difference between the way Access saves a record and the way Excel saves a row in a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In Access, as soon as you move to another record, the record is saved. No separate save step exists. In Excel, data entered into rows is not saved until the entire worksheet is saved.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895"/>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br/>
            </w:r>
            <w:r>
              <w:rPr>
                <w:position w:val="-197"/>
              </w:rPr>
              <w:pict>
                <v:shape id="_x0000_i1029" type="#_x0000_t75" style="height:208.5pt;width:444.75pt">
                  <v:imagedata r:id="rId7"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book rep names appear more than once in the table. Storing this data on multiple records is an example of redundancy which can cause several problems.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these problems? What is the solution to the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Redundancy causes the following problems:</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1. Wasted storage space. The same name is stored more than once. It should be stored only once.</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2. More complex database updates. If the same name is stored more than once and the individual’s name changes, then the name would need to be changed in several different places.</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3. A possibility of inconsistent data. There is nothing to prohibit a name being changed on one record and not on another.</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The solution to the problem is to place the redundant data in a separate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create a database, you should follow some general guidelines for database design. What are these nine guidelines?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 nine guidelines are:</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1. Identify the tables that will be included in the database.</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2. Determine the primary keys for each of the tables.</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3. Determine the additional fields that should be included in each of the tables.</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4. Determine relationships between the tables.</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5. Determine data types for the fields in the tables.</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6. Determine additional properties for fields.</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7. Identify and remove any unwanted redundancy.</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8. Determine a storage location for the database.</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9. Determine the best method for distributing the database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Critical Thinking Questions</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Case 1-1</w:t>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Joe has been asked to create a Special Projects database for his company. The database is to track employees and the special projects to which the employees may be assigned. A special project can have between 2 and 5 employees assigned to it. He has determined that he needs the following tables: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Employee (Social Security Number, Last Name, First Name, Street Address, City, State,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Postal Code, Hourly Pay Rate, Project Code)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Project (Project Code, Project Name, Total Hours, Completion Date)</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field in the Employee table should be the primary key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Number should be the primary key because the values in the field will be unique for each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field in the Project table should be the primary key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Code should be the primary key because you can assign unique values to the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Critical Thinking Questions</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Case 1-2</w:t>
            </w:r>
            <w:r>
              <w:rPr>
                <w:rStyle w:val="DefaultParagraphFont"/>
                <w:rFonts w:ascii="Times New Roman" w:eastAsia="Times New Roman" w:hAnsi="Times New Roman" w:cs="Times New Roman"/>
                <w:b/>
                <w:bCs/>
                <w:i w:val="0"/>
                <w:iCs w:val="0"/>
                <w:smallCaps w:val="0"/>
                <w:color w:val="000000"/>
                <w:sz w:val="22"/>
                <w:szCs w:val="22"/>
                <w:bdr w:val="nil"/>
                <w:rtl w:val="0"/>
              </w:rP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Now that Joe has created the tables and determined the primary and foreign keys, he needs to determine the data types for the fields in each table.</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data type should Joe use for the Completion Date field?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3"/>
              <w:gridCol w:w="7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Joe should use the Date &amp; Time data type because dates will be stored in the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data type should Joe use for the Social Security Number field?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Joe should use the Short Text data type. Even though the field contains numbers, the field will not be used for arithmetic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letter of the choice that best matches the phrase or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DBDL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 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 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 58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 50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 50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 50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 54</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Field can store a variable amount of text or combinations of text and numbers where the total number of characters may exceed 255.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Presents information about the database object, the progress of current tasks, and the status of certain commands and keys.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Field can contain any characters and the total numbers of characters cannot exceed 255.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Field can contain only monetary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Field can store a unique sequential number that Access assigns to the record.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A commonly accepted shorthand representation for showing the structure of a relational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View that shows a report as it will appear when printed.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View that shows a report on the screen and allows changes to the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View that shows a report on the screen and does not allow changes to the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Can include such information as the file’s author, title, or subject.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p>
      <w:pPr>
        <w:bidi w:val="0"/>
      </w:pPr>
    </w:p>
    <w:sectPr>
      <w:headerReference w:type="default" r:id="rId8"/>
      <w:footerReference w:type="default" r:id="rId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Access 2013 Chapter 01: Databases and Database Objects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footer" Target="footer1.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Access 2013 Chapter 01: Databases and Database Objects</dc:title>
  <cp:revision>0</cp:revision>
</cp:coreProperties>
</file>