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strategic era of policing was known as the ________________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Community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 result of government intervention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focused on its evolving strategy of community efforts.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organization-wide 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works to direct citizens toward management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3/21/2017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policing began with the formation of the London Metropolitan Police in what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considered the father of modern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 Peel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August Vollmer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 Palmer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Parker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Peel, when appointed as home secretary, proposed that unpaid citizen volunteers be enlisted to serve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 officers.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night 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street watchers.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hue and cry callers.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watchman or any other citizen saw a crime in progress, he was expected to __________, summoning all citizens within earshot to join in pursuing and capturing the wrongdoer.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 the tithing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the hue and cry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1833, ____________ became the first city to pay both day and night watchmen.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Boston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Philadelphia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England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time the Metropolitan Police Force was established in London, the United States was still operating under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day-and-night watch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frankpledge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hue and cry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tithing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Norman system requiring all free men to swear loyalty to the king’s law and take responsibility for maintaining the local peace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tithing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frankpledge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hue and cry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community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August Vollmer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helped spearhead the reform movement in policing.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helped institute the patronage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helped institute the spoils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Anglo-Saxons grouped their farms around small, self-governing villages that policed themselves. This informal arrangement became more structured under which ruler?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King Edward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Queen Victoria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King Alfred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Queen Elizabeth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 that required every male to enroll for police purposes in a group of 10 families was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frankpledge.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hue and cry.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warden.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tithing system was replaced by William the Conqueror with 55 military districts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forts.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garrisons.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known as the father of American police professionalism.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August Vollmer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Darrel Gates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Parker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Bratton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Twentieth-century Southern law enforcement was essentially a direct outgrowth of the 19th-century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carpetbaggers.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 patrols.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Jim Crow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 threat.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requirement that police officers advise criminal suspects of their rights before custodial interrogation is required by the decision of which Supreme Court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Mapp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Miranda v. 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Terry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Gideon v. Wainwright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 that evidence gathered in an illegal search and seizure could not be used against the defendant was decided by the U.S. Supreme Court in which 1914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Weeks v.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Miranda v. 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Terry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Gideon v. Wainwright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1972 police research experiment that tested the effect of different levels of patrols and challenged the basic assumptions about the effect of patrol on crime was known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Michigan Foot Patrol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Wickersham Commission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 Policing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Kansas City Preventive Patrol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Crime prevention and organization structure: Americans borrowed most of this model of modern policing from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military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London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French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first quarter of the 19th century, one major component that influenced American policing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Giving officers permanent assignments so they can get to know the citizens within their area is part of the ____________ dimension.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Politicians rewarding those who voted for them with jobs or special privileges was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community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progressive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patronage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reform era, the police's relationship with the community they served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reactive.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exemplified by stronger communication with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professionally remote.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equal partnership.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reform era, the concept of ____________ developed, a phrase referring to the line that separates law-abiding, peaceful citizens from the murderous, plundering villains who prey upon them. The phrase also suggests a distance between the police and the public they serve.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 distancing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against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enemy and pigs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thin blue 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Cordner’s four dimensions of community policing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tactical.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3/21/2017 5:30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some historians, the community era had its roots in the ______________, released in February 1968 by the President’s National Advisory Committee on Civil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Kerner Commission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Vollmer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 Corporation study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CID Efficiency Measures study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This court case, decided by the Unites States Supreme Court in 1963, required states to provide free counsel to indigent defendants in all felony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Mapp v.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Escobedo v. Illinois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Weeks v.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Gideon v. Wainwright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 1929, President Herbert Hoover appointed the National Commission on Law Observance and Enforcement (Wickersham Commission)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juvenile delinquency.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trends in the general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corruption in the private business sector.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these are essential elements of community policing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elements of community policing.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Essential Elements of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3/21/2017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Peele’s ____ principles became the basis for “modern” police forces.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not a right of southern police forces in the pre-Civil Rights South?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could enter slaves dwellings without due 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could put slaves to death for violating the slave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could punish slaves from outside their plantation.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could sell runaway slaves they caught.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reform era was also known as the ________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patronage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image of the “Keystone Cops” during the Political Era depicted police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upright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clumsy bunglers.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corrupt potiticians.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astute detectives.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innovation introduced to policing by August Vollmer?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Radios in patrol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police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handwriting classification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comprehensive policing manual of legal decisions effecting policing.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not a factor that led to the police being viewed as the “enemy” in the 1960s in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antiwar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Civil Rights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Women’s Rights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emerging drug-using counterculture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was established after the assassinations of Martin Luther King Jr. and Robert Kennedy to address civil unrest and establish justice and domestic tranquility.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Advisory Commission on Civic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Commission on the Causes and Prevention of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President’s commission on Law Enforcement and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Advisory Commission on Criminal Justice Standards and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four general priciples that define community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transformation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reactive crime 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 engagement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Skolnick and Bayley (1988) described four internationally recurring elements of community policing. Which of the following elements was not listed in their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Community-based crime 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olice accountability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reorientation of patrol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central command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dimension translates the two other dimensions into concrete programs and practices.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tactical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3/9/2017 12:16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August Vollmer and O.W. Wilson are credited with spearheading the “reform movement,” which called for a drastic change in the organization and function of police departments.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Community policing is a philosophy that promotes organization strategies, which supports the systematic use of partnerships and problem-solving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Community policing is a philosophy of full-service, personalized policing, where the same officer patrols and works in the area on a permanent basis from a decentralized place, working in a proactive partnership with citizens to identify and solve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London Police was founded by Sir Robert Palmer.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requirement that police officers advise criminal suspects of their rights before custodial interrogation is required by the decision in the 1961 U.S. Supreme Court case of </w:t>
            </w:r>
            <w:r>
              <w:rPr>
                <w:rStyle w:val="DefaultParagraphFont"/>
                <w:rFonts w:ascii="Times New Roman" w:eastAsia="Times New Roman" w:hAnsi="Times New Roman" w:cs="Times New Roman"/>
                <w:b w:val="0"/>
                <w:bCs w:val="0"/>
                <w:i/>
                <w:iCs/>
                <w:smallCaps w:val="0"/>
                <w:color w:val="000000"/>
                <w:sz w:val="22"/>
                <w:szCs w:val="22"/>
                <w:bdr w:val="nil"/>
                <w:rtl w:val="0"/>
              </w:rPr>
              <w:t>Mapp v. Ohio.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Kansas City Preventive Patrol Study found that increased patrol reduced crime and had a significant effect on public awareness about police presence.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Community policing is an organizational strategy that emerged in the 1980s and 1990s for dramatically improving the delivery of police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the earliest record of an ancient society’s need for rules to control human behavior dates back to 640 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Southern state had slave patrols that formally required all Black men to serve as patrollers.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Community policing is one of the most significant trends in policing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Community policing is a philosophy that can be translated into practice in as many ways as there are communities.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Features of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four general principles that define community policing is community engagement.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Police officer uniforms were successfully introduced at the same time the first U.S. police forces were established.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reform era, the police sought to reestablish a close relationship with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team policing, community resource officers, and school liaison officers are part of public 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12:01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Community policing is a philosophy of full-service, _______________ policing where the same officer patrols and works in the area on a permanent basis from a decentralized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personalized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2300 BCE is the date of the earliest record of an ancient society’s rules to control human behavior when ___________ rulers codified their concept of offenses against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Sumerian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12:02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Anglo-Saxons grouped their farms around small, self-governing villages that policed themselves. This informal arrangement required every male to enroll for police purposes in a group of 10 families, which is known as a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Brief History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3/20/2017 12:04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1960s and early 1970s, considerable turmoil existed throughout the country related to issues of police and race relations, corruption, and use of force. During that period, according to Walker and Macdonald (2009), five national ___________________, or ad hoc, short-term investigations of law enforcement, were initiated.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 Ribbon Commissions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policing began in 1829 with the formation of the London Metropolitan Police, founded by______________.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Sir Robert Peel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___________ era the police were decentralized under the authority of the municipality in which they worked.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3/21/2017 1:04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___________________ shift is a new way of thinking about a specific subject.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paradigm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Whereas traditional policing has been reactive, responding to calls for service, community policing is ____________, anticipating problems and seeking solutions to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proactive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some historians, the community era had its roots in the ___________________________, released in February 1968 by the President’s National Advisory Committee on Civil Disorder.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Kerner Commission Report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3/21/2017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police separate the law-abiding, peaceful citizens from the murderous, plundering villains who prey upon them, this is called the ____________________________________.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thin blue 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Eras of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another way to view community policing. The text describes community-policing as a organization-wide philosophy and management approach. How would you describe community policing in your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2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varies.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3/21/2017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policing in the South during the 1700s. How and why did certain types of patrols form? What authority did they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varies.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community policing and describe its essential elements. Include a discussion about the various dimensions used to view community policing.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varies.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Essential Elements of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3/14/2017 9:24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Peel’s principles and how they apply to law enforcement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varies.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Beginnings of "Modern" Police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3/21/2017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Graffiti Hurts</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program, its goals, and how it helps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3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varies.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Dimensions of Community Policing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MILL.COMM.18.01.04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2/10/2016 3:23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3/21/2017 1:30 AM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EVOLUTION OF COMMUNITY POLICING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