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One thing highlighted in relation to the countries studied in this text is _____________, which are important historical moments when political actors make decisions that shape institutions and future outcomes.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precipitating events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junctures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catastrophic moments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crucial points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critical crossroads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​2014 can be considered a critical juncture because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was a spike in terrorist incidents targeting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​China supplanted the United States as the country with the highest Gross National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​Russia annexed Crimea and threatened Ukrainian sovereignty.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United States held congressional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number of European regional governments held referendums calling for independence.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statements about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collective identities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refers to groups with which people identify.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can be based upon gender, race, class, nationality, or religion.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provides the building blocks upon which social and political action is based.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nonexistent as a factor in homogenous societies like Britain, France, and Germany.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involves issues of inclusion, political recognition, representation, resource allocation, and the ability to shape public policies.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​Comparative politics as a type of methodology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​dates to the time of Aristotle.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​was developed only after the Enlightenment.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​was developed after World War II.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​first appeared during the Renaissance.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a non-scientific method of analysis.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difference between comparative politics and international relations can BEST be described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comparative politics involves comparing political parties between countries, whereas the study of international relations involves the examination of why wars occur.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comparative politics refers only to domestic politics, whereas the study of international relations refers to globalization.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comparative politics involves comparing domestic political institutions, processes, and politics in different countries; whereas the study of international relations involves examining the foreign policy of and interactions among different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study of comparative politics involves comparing nations, whereas the study of international relations involves examining international organizations, such as the United Nations or the International Monetary Fund.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no difference between the two.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​Globalization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6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blurs the line between the subfields of American politics and comparative politics.​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of concern only to those who study international relations.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​is of no concern to comparativists.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​makes it easy to distinguish between domestic and international politics.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​blurs the line between comparative politics and international relations.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According to your text,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globalization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includes all of the following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speed and magnitude of cross-border trade.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speed and magnitude of cross-border communications.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cultural diffusion.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migration of peoples.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global spread of democracy.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​Keynesianism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8"/>
              <w:gridCol w:w="80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​has been the dominant economic approach used by advanced capitalist countries since the 1980s.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a strain of neoliberal economic theory.​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​emphasizes competition and market-friendly economic policies.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​emphasizes government regulation of the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​suggests that governments erect trade barriers.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comparative politics, 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state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subnational units of government like Missouri.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total area of a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key political institutions in a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government in power in a country.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group of people with a common ethnicity.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 country's executive may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prime minister.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cabinet.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religious supreme leader.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Political legitimacy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exists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the broad citizenry believes that ​the state exercises rightful authority.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​when the United Nations recognizes a state.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​only in democratic political systems.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​only in consolidated democracies.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​when voter turnout is particularly high.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process of _______ refers to the historical development of a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​nation building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​state development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​state building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​state 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​state creation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​When we say "if X happens, then Y will result," we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​engaging in scientific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​utilizing causal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​stating a hypothesis.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​stating a relationship between a dependent variable and an independent variable.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​There is a general consensus among comparativists about the value of __________, which focuses on specific features of the political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​middle-level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​rational choice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​grand theories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​fundamental theories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​constructivist theories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Democratic transitions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describe a process in which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 of a country resigns from office and is replaced by the vice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are elections involving the peaceful transfer of power between political administrations.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democratic country becomes a dictatorship.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 countries resolve a conflict by peaceful means rather than by military force.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authoritarian governments develop into more participatory and democratic regimes.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​Institutional design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​arrangements that define relationships between the various parts of government and between different levels of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​how states are formed.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​arrangements that define relationships between states and international organizations.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​different conceptualizations of states used by comparativists.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relationship between markets and the state.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​To say that we live in a globalized world of states is to say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United Nations is a world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is an interaction between the national and international levels in shaping the politics of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​countries are becoming more alike.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​international processes are more important than domestic processes in explaining state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are more countries today than ever before.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​Removing trade barriers is a key goal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International Monetary Fund.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World Trade Organization.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World Bank.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United Nations.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​non-governmental organizations.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political economy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much a country spends on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 country promotes ecologically sound ways to modernize the economy and raise the standard of living.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states and political processes affect the economy and how the economy in turn affects a country’s political processes.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global economic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ratio of GDP compared to the percentage of voting citizens.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GDP per capita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good measure for determining which countries are rich (developed) and which are poor (developing).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same as GDP according to purchasing power parity.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best way to determine the overall size of a country’s economy relative to other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not a factor taken into account in determining the Human Development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 good measure for determining how environmentally sustainable a country’s economy 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​All of the following are ways to measure a country's economic development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​Gross National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​Gross Domestic Product.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​Purchasing Parity Power.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Social Progress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Environmental Performance Index.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​The Social Progress Index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​calculated by adding a country's Gross National Product and its Freedom House ranking.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composite index that takes into account measures for meeting basic needs, environmental sustainability, freedom, and tolerance.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​calculated by adding a country's Gross National Product and its Corruption Perception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composite index developed by the United Nations.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 measurement of how technologically advanced a country 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spread of democracy has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consistently increased over the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consistently decreased over the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been consistently static over the years.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achieved the status of being taken as generally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been most affected by the shift of Russia from “partly free”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“free.”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Classifying states according to their level of democracy is an example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typology.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causal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model.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levels of analysis.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hypothesis.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20-21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​For a country to be considered to be democratic,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​its leaders must be elected in free and fair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must be a respect for the rule of 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must be a degree of gender equality.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​there must be some leveling of the economic playing field.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​all of these must be present.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​When we say that a political system is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mixed system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we are saying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exhibits some democratic and some authoritarian features.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has multiple collective identities within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utilizes a combination of market and non-market economic policies.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is in transition from a democratic political system to an authoritarian 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​it combines elements of a presidential political system and a parliamentary political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Authoritarian regimes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characterized by all of the following EXCEPT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 (or authority) is highly concentrated in a single individual, small group of people, single party, or institution.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do not include any democratic values and practices within their governing systems.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those in power claim an exclusive right to govern and use various means, including force, to impose their will on their citizens.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few institutional procedures for holding political leaders accountable.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and personal freedoms are limited in such regimes.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term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hegemony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refers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ability of a particular state to dominate world affairs.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ability of a particular branch of government to dominate other branches.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dependency of one country's economy on another country's economy.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ability of international organizations to influence the domestic policies of countries.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​the spread of democracy worldwide.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1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Conceptual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the Human Development Index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3"/>
              <w:gridCol w:w="8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compiled by the World Bank.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includes measures for sustainable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used to measure and compare levels of achievement in health, knowledge, and the standard of living.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countries with the lowest HDI rankings were the United States, New Zealand, and Norway.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assesses the level of interaction between people in a political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7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Applied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​Someone interested in comparing how well different countries meet certain pollution control benchmarks might consult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​Environmental Protection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​Environmental Transparency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​Environmental Performance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​Environmental Governance Indicators Index.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​Environmental Sustainability Index.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27"/>
              <w:gridCol w:w="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Factual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Essay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Briefly describe the key differences between: authoritarian political systems, democratic political systems, mixed political systems, consolidated democracies, and transitional democracies.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answers may vary.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List and evaluate the conditions that the authors argue must be present for a country to be considered democratic. Why do they contend these conditions are important? Do you agree with the authors on each of these?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answers may vary.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several ways in which comparative politics is limited as a scientific approach.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answers may vary.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what is meant by middle-level theory and assess the advantages of its use in comparative politics.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answers may vary.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some ways in which economic development can be measured.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 answers may vary.​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56"/>
      <w:gridCol w:w="5324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Cengage Learning Testing, Powered by Cognero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1 - Introducing Comparative Politics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1 - Introducing Comparative Politics</dc:title>
  <cp:revision>0</cp:revision>
</cp:coreProperties>
</file>