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is concerned with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spending and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spending and changes in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supply and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spending, taxation, and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supply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deliberately manipulate government purchases, transfer payments, and taxes to promote macroeconomic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revenue and spending programs in the federal budget that automatically adjust with the ups and downs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 method of emergency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manipulation of government purchases, transfer payments, and taxes to promote macroeconomic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revenue and spending programs in the federal budget that never adjust with the ups and downs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monetary policy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Revenue and spending programs in the federal budget that automatically adjust with the ups and downs of the economy are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Deliberate manipulation of government spending and taxes to promote macroeconomic goals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deliberate manipulation of government purchases, transfer payments, and taxes to promote macroeconomic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revenue and spending programs in the federal budget that automatically adjust with the ups and downs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emergency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manipulation of government purchases, transfer payments, and taxes to promote macroeconomic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revenue and spending programs in the federal budget that never adjust with the ups and downs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monetary policy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macroeconomic variables would likely be affected by a fiscal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nominal interest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exchange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discount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supply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tool of fiscal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tools of fiscal policy except one. Which is the exception?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of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of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components of fiscal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payments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supply and government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transfer payments, and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taxes and money supply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distinction between discretionary fiscal policy and the use of automatic stabilizers is that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discretionary fiscal policy can stimulate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automatic stabilizers can stimulate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 once adopted, is built into the structure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 once adopted, are built into the structure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discretionary fiscal policy can be used by the federal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 is a policy that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developed in secret.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applies to some states and not all states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applies to only some specific industries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 automatically without a public announcement or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intentional change in taxation or government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focuses on manipulating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demand to smooth out business fluctuations.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supply to smooth out business fluctuations.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aggregate supply and aggregate demand to smooth out business fluctuations.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demand to stimulate the economy and aggregate supply to contract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short-run aggregate supply to stimulate the economy and aggregate demand to contract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uses the federal government's powers of spending and taxation to affect employment, the price level, and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uses the federal government's control over the money supply and interest rates to affect employment, the price level, and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affect employment and prices, but not the level of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affect employment and the level of GDP, but not the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most effective when employed by state governments rather than by the federal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variables that can be manipulated to affect fiscal policy, except one. Which is the exception?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expenditures on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expenditures on unemployment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funds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income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component of aggregate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payments from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taxation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purchases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borrowing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 by consumers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government purchases?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are independent of the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are independent of the level of real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are independent of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are independent of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are independent of the amount saved by households.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assumptions is true of government spending and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depend on the level of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may be changed only through direct action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change only when the price level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change only upon executive order of the president of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autonomous at low levels of GDP but not at higher levels of GDP.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Deliberate manipulation of government spending and taxes to promote macroeconomic goals is effected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used to close a recessionary gap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Expansionary fiscal policy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is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used to close a recessionary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revenue and spending program in the federal budget that automatically adjusts with the ups and downs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emergency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manipulation of government purchases, transfer payments, and taxes to promote macroeconomic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revenue and spending program in the federal budget that never adjusts with the ups and downs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monetary policy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use of discretionary fiscal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providing $1 billion in relief aid for hurricane 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appropriating $400 million to help the needy and the appropriation being financed by a tax on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 receipts being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smaller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a decline in real GDP during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tightening credit when it receives news of accelerating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passing a bill authorizing $2 billion in additional spending when it receives news of a deepening recession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Naval Research Laboratory fired a chemist and the Environmental Protection Agency hired her at the same salary, the net effect of these events would cause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change in aggregate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ways does government affect the consumption component of planned aggregate expenditures?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through net taxes, which change disposable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purchasing goods and services, which increase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using subsidies to encourage firms to invest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reducing the interest rate to encourage firms to invest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producing public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explains the effects of transfer payments and taxes on aggregate spending?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payments and taxes affect aggregate spending directly, just as consumption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payments and taxes affect aggregate spending indirectly by first changing disposable income and thereby changing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amount of transfer payments and taxes cancel each other and therefore have no influence on any economic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payments and taxes affect disposable income but have no effect on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payments affect disposable income, but taxes do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net taxes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raises aggregate expenditure by raising disposable income, thereby increasing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raises aggregate expenditure by raising disposable income, thereby decreasing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lowers aggregate expenditure by lowering disposable income, thereby decreasing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lowers aggregate expenditure by lowering disposable income, consumption remaining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no effect on aggregate expenditure.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will not increase when net taxes decrease?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disposable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expenditure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GDP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describes the effects of a decrease in net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Disposable income increases, consumption decreases, and saving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Disposable income increases, consumption increases, and saving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Disposable income decreases, consumption increases, and saving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Disposable income decreases, consumption decreases, and saving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effect on disposable income, consumption, or saving.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is considered to be independent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a tax by the government will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effect on real GDP since real GDP comprises consumption expenditure, investment expenditure, and government expenditure.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 consumption through a change in disposable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 consumption through its effect on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government spending since the government levies the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real GDP since it enables the government to decrease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new tax introduced by the government will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disposable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disposable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 to a reduction in 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 to an increase in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effect on disposable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change in net taxes affects the equilibrium quantity of GDP demanded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same way a change in government purchases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same way a change in planned investment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same way a change in net exports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indirectly, changing the level of disposable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 unpredictable manner.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net taxes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GDP as much as an equal decrease in government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GDP less than an equal increase in government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GDP more than an equal decrease in government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GDP in an unpredictable manner.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no effect on GDP.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when net taxes are reduced.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exports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 rises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to close a recessionary gap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expenditure on infrastructure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income tax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rate of foreign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compensation for government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fiscal programs is least likely to increase aggregate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defense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road 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grants for scientific 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of 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spending by the federal government exceeds net taxes,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level tends to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money supply must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aggregate demand curve shifts rightward.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supply moves rightward.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federal budget surplus.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If government purchases increase and net taxes decrease,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level will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supply must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aggregate demand curve shifts leftward.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supply shifts rightward.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 and employment will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net taxes increase and government purchases decrease,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level will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supply must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aggregate demand curve shifts leftward.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 and employment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aggregate supply curve shifts leftward.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budget deficit occurs when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deflation.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government purchases exceed net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demand is greater than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supply is greater than aggregate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federal budget deficit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occurs when there is a deficit in the balance of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creates deflation.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the aggregate quantity demanded along a stationary aggregate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aggregate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 change in net taxes on the quantity of real GDP demanded equals the resulting shift in the consumption function times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propensity to consume.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propensity to save.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autonomous net tax multiplier.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simple spending multiplier.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tax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increase aggregate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deficit in the government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government borrowing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surplus in the government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government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likely to be effective at eliminating a recessionary gap, except one. Which is the exception?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Social Security payments to beneficiaries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personal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government expenditures on the interstate highway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farm subsidies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corporate income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To close a recessionary gap using fiscal policy, the government can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government spending by the size of the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government spending by the size of the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government spending by more than the size of the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government spending by less than the size of the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government spending by more than the size of the gap.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Exhibit 11.1</w:t>
            </w:r>
          </w:p>
          <w:p>
            <w:pPr>
              <w:pStyle w:val="p"/>
              <w:bidi w:val="0"/>
              <w:spacing w:before="0" w:beforeAutospacing="0" w:after="0" w:afterAutospacing="0"/>
              <w:jc w:val="left"/>
            </w:pPr>
            <w:r>
              <w:rPr>
                <w:position w:val="-24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61pt;width:367.5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11.1, which shows the relationship between the price level and the real GDP.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wants the economy to be at full employment, it should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transfer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government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wait for the SRAS curve to shift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its purchases.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11.1, which shows the relationship between the price level and the real GDP.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sets of policies would unambiguously move the economy to full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government purchases, increase in taxes, and decrease in transfer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government purchases, increase in taxes, and decrease in transfer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government purchases, decrease in taxes, and increase in transfer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government purchases, increase in taxes, and increase in transfer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government purchases, decrease in taxes, and decrease in transfer payments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$0.2 trillion increase in government purchases increases the quantity demanded by $1.0 trillion, the price level remaining constant. This additional spending reflects the _____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recessionary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spending multiplier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government purchases increase, the spending multiplier indicates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movement along the aggregate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movement along the aggregate supply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 of the rightward shift of the aggregate demand curve at a given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 of the rightward shift of the aggregate supply curve at a given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 of the expansionary gap.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exact change in equilibrium output due to a shift in the short-run aggregate demand curve depends 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tax imposed.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steepness of the aggregate supply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steepness of the aggregate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gap between the supply curve and the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consumption pattern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appropriate fiscal policy prescription that addresses the inflation that occurs when the economy is above potential GDP?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taxes to protect consumers from the effects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taxes to reduce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government spending to provide some of the goods that consumers can no longer afford at the higher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government spending to cause a decrease in the demand for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transfer payments to poor people, who are hurt the most by the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government reduces its budget deficit at the same time that energy prices rise sharply. Which of the following is most likely to happen?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level will rise, since higher energy prices increase the cost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GDP will fall since both events will tend to cause an economic contraction.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level will fall because the aggregate demand curve has shifted leftward.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GDP will rise as less government spending leads to more opportunities for the private sector.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price level and real GDP will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closes an expansionary gap with a change in government spending, the _____ in government spending leads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 decrease in both real GDP and the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 decrease in real GDP and an increase in the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an increase in both real GDP and the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an increase in real GDP and a decrease in the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 decrease in both real GDP and the price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used to close an expansionary gap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Contractionary fiscal policy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deliberate manipulation of government purchases, transfer payments, and taxes to promote macroeconomic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revenue and spending program in the federal budget that automatically adjusts with the ups and downs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emergency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manipulation of government purchases, transfer payments, and taxes to promote macroeconomic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used to close an expansionary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monetary policy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If fiscal policy is used to close an expansionary gap,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short-run aggregate supply curve shifts leftward and the price level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short-run aggregate supply curve shifts rightward and the price level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short-run aggregate supply curve shifts rightward and the price level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demand curve shifts leftward and the price level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demand curve shifts rightward and the price level falls.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Exhibit 11.2</w:t>
            </w:r>
          </w:p>
          <w:p>
            <w:pPr>
              <w:pStyle w:val="p"/>
              <w:bidi w:val="0"/>
              <w:spacing w:before="0" w:beforeAutospacing="0" w:after="0" w:afterAutospacing="0"/>
              <w:jc w:val="left"/>
            </w:pPr>
            <w:r>
              <w:rPr>
                <w:position w:val="-274"/>
              </w:rPr>
              <w:pict>
                <v:shape id="_x0000_i1027" type="#_x0000_t75" style="height:285.75pt;width:418.5pt">
                  <v:imagedata r:id="rId5"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11.2, which shows the relationship between the price level and real GDP.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economy is currently at e'. A leftward shift of the short-run aggregate supply curve would return the economy to potential output 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point higher than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point between e'' and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11.2, which shows the relationship between the price level and real GDP.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economy is currently at e'. If the government implements a contractionary fiscal policy, the economy would move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point between e* and e'' on the potential output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point between e* and e' on the short-run aggregate supply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11.2, which shows the relationship between the price level and real GDP.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economy is initially at point e. A recessionary gap would be created between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 and 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 and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11.2, which shows the relationship between the price level and real GDP.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long-run equilibrium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point between e* and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11.2, which shows the relationship between the price level and real GDP. Which of the following would be the result of an increase in government purchases?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movement from 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movement from e' to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movement from e'' to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movement from 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movement from 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Q</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government purchases increase by $100 million in an economy, which leads to total output increasing by $500 million. The size of the multiplier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government expenditure increases by $200 and the simple spending multiplier equals 5. The final increase in output will be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an initial increase in government expenditure increases output by $50,000. If the size of the multiplier was 1.0, the size of the initial increase in government expenditure was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an initial increase in government expenditure increases output by $50,000. If the size of the multiplier is 2.5, the size of the initial increase in government expenditure was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an initial increase in government expenditure increases output by $50,000. If the economy is producing at its potential, what is the size of the multiplier?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economy is already at its potential output, then the spending multiplier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zero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infinite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1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zero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1 in the short run.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steeper the short-run aggregate supply curve,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smaller the impact of a shift in aggregate demand on equilibrium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larger the value of the spending multiplier.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larger the impact of a shift in aggregate demand on equilibrium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smaller the change in government spending needed to achieve the desired change in equilibrium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flatter the aggregate demand curve.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economy is already producing at its potential,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spending multiplier equals 1/(1 − MPC)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spending multiplier is less than 1/(1 − MPC)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spending multiplier is more than 1/(1 − MPC)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spending multiplier equals zero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aggregate demand curve is horizontal.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 change in government purchases has the greatest effect on the economy in the short run when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aggregate demand curve is relatively flat.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aggregate demand curve is relatively steep.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short-run aggregate supply curve is relatively flat.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aggregate demand curve is vertical.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short-run aggregate supply curve is vertical.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steeper the short-run aggregate supply curve,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steeper the aggregate demand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larger the value of the spending multiplier.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larger the budget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larger the impact of a shift in aggregate demand on the equilibrium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larger the impact of a shift in aggregate demand on the equilibrium output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used to influence the macroeconomy prior to the 1930s?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laissez-faire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policies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Who argued that the economy should be left to itself to close a recessionary gap?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F. Kennedy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Maynard Keynes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mercantilists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classical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argued that the sources of depressions and high unemployment lay within the market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They advocated </w:t>
                  </w:r>
                  <w:r>
                    <w:rPr>
                      <w:rStyle w:val="DefaultParagraphFont"/>
                      <w:rFonts w:ascii="Times New Roman" w:eastAsia="Times New Roman" w:hAnsi="Times New Roman" w:cs="Times New Roman"/>
                      <w:b w:val="0"/>
                      <w:bCs w:val="0"/>
                      <w:i/>
                      <w:iCs/>
                      <w:smallCaps w:val="0"/>
                      <w:color w:val="000000"/>
                      <w:sz w:val="22"/>
                      <w:szCs w:val="22"/>
                      <w:bdr w:val="nil"/>
                      <w:rtl w:val="0"/>
                    </w:rPr>
                    <w:t>laissez-faire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policies to promote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believed the economy would naturally tend toward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believed prices and wages were rigid.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encouraged government intervention in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best describes the concept of </w:t>
            </w:r>
            <w:r>
              <w:rPr>
                <w:rStyle w:val="DefaultParagraphFont"/>
                <w:rFonts w:ascii="Times New Roman" w:eastAsia="Times New Roman" w:hAnsi="Times New Roman" w:cs="Times New Roman"/>
                <w:b w:val="0"/>
                <w:bCs w:val="0"/>
                <w:i/>
                <w:iCs/>
                <w:smallCaps w:val="0"/>
                <w:color w:val="000000"/>
                <w:sz w:val="22"/>
                <w:szCs w:val="22"/>
                <w:bdr w:val="nil"/>
                <w:rtl w:val="0"/>
              </w:rPr>
              <w:t>laissez-faire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not intervene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actively intervene in the economy whenever it judges the action to be beneficial.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intervene in the economy only to promote short-term economic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intervene in the economy only to maximize long-term growth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intervene in the economy only when the economy is not at full employment or there is substantial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_____ is contrary to a </w:t>
            </w:r>
            <w:r>
              <w:rPr>
                <w:rStyle w:val="DefaultParagraphFont"/>
                <w:rFonts w:ascii="Times New Roman" w:eastAsia="Times New Roman" w:hAnsi="Times New Roman" w:cs="Times New Roman"/>
                <w:b w:val="0"/>
                <w:bCs w:val="0"/>
                <w:i/>
                <w:iCs/>
                <w:smallCaps w:val="0"/>
                <w:color w:val="000000"/>
                <w:sz w:val="22"/>
                <w:szCs w:val="22"/>
                <w:bdr w:val="nil"/>
                <w:rtl w:val="0"/>
              </w:rPr>
              <w:t>laissez-faire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economic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government intervention in all economic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Reliance on prices to adjust to changing market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put forward by classical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introduced by neoclassical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acting as an invisible hand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classical economists, government intervention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 to maintain a stable price level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 to maintain a stable price level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 to maintain full employment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 to maintain full employment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necessary to maintain full 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classical economists,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oriented economies could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never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high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high unemployment from time to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normalize toward potential GDP with discretionary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normalize toward potential GDP with discretionary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never experience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potential GDP.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 economists believed that if saving were greater than investment, the interest rate would _____, causing saving to _____ and investment to _____ until the two were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 decrease;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 decrease;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 increase;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 increase;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 increase;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 economists believed that if investment were greater than saving, the interest rate would _____, causing saving to _____ and investment to _____ until the two were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 decrease;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 decrease;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 increase;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rise; increase;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 increase;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did classical economists believe caused depressions and high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sticky product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sticky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sticky interest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had the greatest impact in pulling the U.S. economy out of the Great Depression?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economy's natural tendency to contract toward potential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government's aggressive policy of tax cuts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government's aggressive policy of monetary stimuli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precipitous drop in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spending during World War 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One lesson of the Great Depression was that potential GDP could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too low to ensure full employment if the population was growing.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too low to ensure full employment in a capitalist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too low to ensure full employment in 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fall short of full-employment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exceed equilibrium GDP.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fiscal policy after the Great Depression was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the federal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manipulate aggregate demand and supply to fight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push the aggregate demand and supply curves to the 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Keynes thought that one macroeconomic problem is that an economy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tend toward an equilibrium level of output that is below the potential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 move back to its potential after a business cycle on its 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operates at the potential and business cycles are created by 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pushed below the equilibrium level of output by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pushed away from the potential if prices and wages are flexible.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passage of the Employment Act of 1946 assigned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the responsibility for promoting full employment and price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the responsibility for promoting free markets to achieve economic prosperity.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the responsibility for setting a minimum wage for all agricultural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governments the responsibility for setting a minimum wage for all industrial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governments the responsibility for promoting full employment and price stability.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An automatic stabilizer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inflationary pressure during expansions.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the drop in disposable income during recessions and increases the jump in disposable income during expansions.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the drop in disposable income during recessions and reduces the jump in disposable income during expansions.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tax revenue relative to government spending throughout the business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tax revenue relative to government spending throughout the business cycle.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economic contractions, transfer payments such as welfare benefits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automatically increase, reducing income further.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automatically increase, reducing the impact of the contraction on disposable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automatically decrease because tax revenues fall and welfare benefits are no longer affordable.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decreased as a discretionary move on the part of Congress to stimulate 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increased as a discretionary move on the part of Congress to cushion recipients against the negative effects of economic contraction.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automatic stabilizer?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 wage set by the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automatic stabilizers on the business cycle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upswings larger and downswings smaller.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upswings smaller and downswings larger.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both upswings and downswings smaller.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 fiscal drag.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both upswings and downswings larger.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automatic stabilizer?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tax rates by Congress in times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tax rates by Congress in times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government defense spending during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unemployment compensation during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welfare programs during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federal income tax is progressive, which means that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receipts grow at the same rate that income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receipts grow at the same rate that government spending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middle-income individuals pay more in taxes than either high-income or low-income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 rate decreases with increases in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high-income individuals are taxed at a higher rate than low-income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the income tax structure is progressive, the amount of taxes paid is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constant fraction of income throughout the business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fraction of income in expansions than in contractions.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smaller fraction of income in expansions than in contractions.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function of income in both expansions and contractions.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constant amount at all levels of output and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recession, unemployment insurance ensures that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disposable income of those who are unemployed will increase above the usual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disposable income does not fall as much as the decrease in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disposable income increases as GDP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propensity to consume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propensity to consume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Golden Age of fiscal policy was during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1920s.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 War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Eisenhower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Reagan administration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tax cut of 1964 (proposed by President Kennedy)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the last time fiscal policy was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the greatest failure as a demand-management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actually increased investment, consumption, and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shifted the aggregate demand curve leftward.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the first time the focus moved away from managing aggregate demand to focusing exclusively on aggregate supply.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1970s, demand-management policy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continued to be highly successful in curing the economy's economic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found to be highly unsuitable in periods of stagflation such as the decade of the 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so unsuccessful that economists advised a return to the pre–World War II philosophy of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unsuccessful because automatic stabilizers no longer influenced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unsuitable because it affected aggregate supply more than aggregate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objective of a demand-management policy is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aggregate demand to smooth economic fluctuations.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aggregate demand to smooth economic fluctuations.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 aggregate demand to smooth economic fluctuations.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 aggregate supply to smooth economic fluctuations.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 aggregate demand to make economic fluctuations more volatile.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stagflation?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unemployment together with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deflation coupled with a decline in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deficits coupled with rising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unemployment and high inflation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coupled with balance of trade deficits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1970s, one of the causes of stagflation was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unemployment together with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deflation coupled with a decline in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 failures that shifted the aggregate supply curve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deficits coupled with rising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coupled with balance of trade deficits.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1970s, one of the causes of stagflation was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unemployment together with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deflation coupled with a decline in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oil prices that shifted the aggregate supply curve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deficits coupled with rising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coupled with balance of trade deficits.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1970s, one of the causes of stagflation was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adverse supply shocks that shifted the aggregate supply curve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adverse supply shocks that shifted the aggregate supply curve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beneficial supply shocks that shifted the aggregate supply curve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beneficial supply shocks that shifted the aggregate demand curve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coordination failure.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is likely to fail to correct stagflation in an economy because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affects both the aggregate demand and supply, but only aggregate supply needs to be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affects both the aggregate demand and supply, but only aggregate demand needs to be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affects aggregate demand only, but aggregate supply also needs to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affects aggregate supply only, but only aggregate demand needs to be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affects either aggregate demand or aggregate supply, but both need to be changed simultaneously.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a successful application of fiscal policy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Roosevelt's strategy in combating the Great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 cut of 1964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temporary tax surcharge of 1968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battle against stagflation during the 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large tax cut of 1981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tax cut of 1964 affect the inflation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inflation rate decreased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inflation rate decreased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inflation rate increased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over 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inflation rate increased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over 8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inflation rate was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Golden Age of fiscal policy of the 1960s?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was used to prevent output from expanding in 1964.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Lyndon B. Johnson cut income tax rates to reduce inflationary pressures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tax cut was introduced to increase savings and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tax cut increased disposable income and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rose by 5 percent for the first time in seven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weakness of fiscal policy as a tool of economic stabilization?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ineffective in dealing with stagflation.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correct implementation depends on an accurate estimate of potential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subject to lags.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affects only aggregate demand but does not have any impact on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may not respond to changes they perceive as permanent.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and policy makers questioned the effectiveness of discretionary fiscal policy during the 1970s for all the following reasons except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difficulty of estimating the natural rate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time lags involved in implementing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existence of possible feedback effects of fiscal policy on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distinction between current and permanent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possible feedback effects of fiscal policy on aggregate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unemployment that occurs when the economy is producing its potential GDP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called the natural rate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thought to be approximately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kept at zero through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equal to the rate of stagflation in most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the theories of John Maynard Keynes and the classical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Keynesian economists, classical economists believed that unemployment was a serious long-term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Keynesian economists, classical economists advocated that the economy was always in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Keynesian economists, classical economists believed that the economy would always settle at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Keynesian economists, classical economists did not believe that the economy was always in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Keynesian economists, classical economists believed a glut created an unemployment problem for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rate of unemployment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seasonal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equal to 3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when none of the work force is unemployed for more than six weeks.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at which the economy is producing its potential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defined by the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If policy makers estimate the natural rate of unemployment incorrectly,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policies will cause deflation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policies will cause even more unemployment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will stay below its potential GDP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will tend toward the level of unemployment the policy makers believe is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policies that appear to be successful in the short run will lead to inflation in the long run.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If policy makers think the natural rate of unemployment is lower than it really is, then their policies designed to move the economy to the estimated natural rate, if continued over the long run, will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 continuing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the long-run aggregate supply curve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the supply curve of labor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 to a lower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the economy below its potential GDP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If fiscal policy makers increase aggregate demand in an attempt to decrease the unemployment rate below the natural rate of unemployment, then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GDP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GDP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only lasting impact of the policy is a higher price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only lasting impact of the policy is higher real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only lasting impact of the policy is lower real GDP.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desire of politicians to get reelected, they might try in the short run to use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contractionary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expansionary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expansionary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increases on high-income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 to control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business cycles result from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contractionary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expansionary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expansionary 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increases on high-income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 to control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fluctuations that occur when discretionary policy is manipulated for political gain are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business cycles.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increases on high-income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automatic stabilizers to control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an election year, the federal government would most likely increase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discount rate charged to commercial banks.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 reserve requirement of commercial banks.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purchases of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business cycles result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the economic fluctuations that occur when discretionary policy is manipulated for political 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the recessionary gap that occurs when output falls short of the economy’s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the expansionary gap that occurs when output exceeds the economy’s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spending multiplier is manipulated for political 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the economic fluctuations that occur when automatic stabilizers are manipulated for political gain.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Lags in the approval and implementation of fiscal policy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weaken fiscal policy as a tool of economic stabilization.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effectiveness of fiscal policy as a tool of economic stabilization.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legislators better assess what policies are most appropriate to adopt.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fiscal policy more responsive to the current economic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 fiscal policy to be more effective at changing the level of real GDP than changing the price level only in the long run.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A temporary tax cut is not likely to be effective in stimulating aggregate demand if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 cut is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MPC is relatively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experiences a contractionary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short-run aggregate supply curve is relatively flat.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base consumption decisions on the level of their permanent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Permanent income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income a person expects on average over the long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income a person expects on average over the short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discretionary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income that is spent on durable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income that is spent on nondurable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If people base their spending decisions more on permanent income than current income, then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 spending will be more responsive to a temporary change in income than a change in permanent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shifts in aggregate supply will be less predictable than if spending was based on current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 spending will fluctuate more widely than if such spending was determined by current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shifts in short-run aggregate supply will be more predictable than if spending was based on current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fine-tune the economy with temporary tax rate adjustments will be less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If people base their spending decisions more on current income than on permanent income, then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 spending will be more responsive to a temporary change in income than a change in permanent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shifts in aggregate supply will be less predictable than if spending was based on current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 spending will fluctuate more widely than if such spending was determined by current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shifts in short-run aggregate supply will be more predictable than if spending was based on current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fine-tune the economy with temporary tax rate adjustments will be more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will be likely to spend a higher percentage of any additional income when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the increase is permanent.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the increase is temporary.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is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is small.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savings accounts are rising.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will be likely to spend a smaller percentage of any additional income when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the increase is permanent.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the increase is temporary.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is large.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 is small.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savings accounts are rising.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impact do tax rebates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little impact on consumption.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 substantial tax rebate program in early 2008, surveys showed that _____ of households spent their rebate check.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 substantial tax rebate program in early 2008, surveys showed that most households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spent the tax rebate.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saved the tax rebate or paid down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spent the tax rebate and took on more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looked on the tax rebate as permanent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looked on the tax rebate as permanent income only if was large.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weakness of fiscal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implementation of fiscal policy is difficult.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lags in fiscal policy are long and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works only during periods of stagflation.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often affects only current income, but many economic decisions are made on the basis of permanent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might have undesirable long-term effects on short-run aggregate supply.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benefits funded by higher taxes on earnings would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aggregate supply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supply of labor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price level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the aggregate demand in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opportunity cost of leisure.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government increases unemployment benefits, which are paid for with higher taxes on earnings. If the marginal propensity to consume is the same for both the beneficiaries of the unemployment benefits and the workers paying taxes,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GDP will first increase and then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no change in real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GDP will increase substantially.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GDP will fall substantially.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GDP will first fall and then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federal government increases the unemployment benefits financed by higher income taxes. In this case, which of the following is likely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equilibrium real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redistribution of disposable income from the employed to the unemployed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interest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discount rate charged by the Central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income of the rich and a decrease in the income of the poor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federal government increases the unemployment benefits financed by higher income taxes. In this case, which of the following is likely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equilibrium real GDP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benefits will reduce the opportunity cost of not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 rate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discount rate charged by the Central Bank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of the rich will increase and the income of the poor would decrease.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federal government increases the unemployment benefits financed by higher income taxes. In this case, which of the following is likely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equilibrium real GDP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tax rates will reduce the opportunity cost of leisure.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 rate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discount rate charged by the Central Bank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of the rich will increase and the income of the poor will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federal government increases the unemployment benefits financed by higher income taxes. In this case, which of the following is likely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of labor will decrease as a result of higher unemployment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of labor will increase as a result of higher unemployment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supply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Aggregate demand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GDP will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under the Reagan administration was intended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the economy by decreasing taxes in order to increase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tax revenues by increasing the tax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the budget by increasing defense spending and increasing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the economy by decreasing taxes in order to increase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the economy by increasing government spending in order to increase aggregate supply.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 under the Reagan administration resulted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budget deficits, which increased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budget deficits, which decreased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budget deficits, which decreased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budget deficits, which stimulated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government spending, which increased aggregate supply.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Supply-side economics emphasized government policies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restrict aggregate spending and boost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minimum wage to improve labor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real GDP by improving incentives to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interest rates to boost saving.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government tax revenues in order to increase government purchases.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Large federal budget deficits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best be reduced by automatic stabilizers.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it difficult to use discretionary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mid-to-late 1980s were the result of a severe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constitute only about 1 percent of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little to do with the growth of the federal debt.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Large federal budget deficits of the 1980s and 1990s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the use of discretionary fiscal policy as a tool for economic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stabilization.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reduced the use of discretionary fiscal policy as a tool for economic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stabilization.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the use of monetary policy as a tool for economic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stabilization.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the use of monetary policy as a tool for economic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stabilization.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little to do with the growth of the federal debt.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measures did President Bush adopt in 2001 to get the economy moving again?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hike in the wages of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ten-year tax 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taxes on high-income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liquidation of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 decrease in government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factors did not contribute to the federal budget surpluses in the 1990s?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taxes on the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federal government spending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globalization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slower consumer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business optimism based on technological innovation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did Clinton target after his stimulus package failed in 1993?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high-income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low-income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industrial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with the lowest MPC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top 10 percent of earners pay about _____ of federal income taxes collected.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1998–2001, as a result of increased taxes and reduced federal spending,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surplus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turned into a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halved.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surplus grew from _____ in 1998 to _____ in 2000.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billion; $75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billion; $150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billion; $236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billion; $280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billion; $300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effectiveness of any stimulus program depends 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nature of the tax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tax and spending multipliers.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nature of the tax and tax multipliers.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group targeted.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propensity to consume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10-year tax cut signed by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 George W. Bush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2001 aimed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the aggregate demand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 the supply bottlenecks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 an expansionary gap through a contractionary 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free trade flows across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higher unemployment benefits to the residents of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caused the U.S. economy to enter a recession in 2007?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budget deficits, which increased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budget deficits, which decreased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declining home prices and rising foreclosure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home prices and rising foreclosure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rising home prices and falling foreclosure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happened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Lehman Brothers in September 2008?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was bailed out by the U.S.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announced the largest takeover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U.S. history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announced the largest merger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 U.S. history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filed for bankruptcy, which was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smallest bankruptcy in U.S. history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filed for bankruptcy, which was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largest bankruptcy in U.S. history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effect did the financial crisis have on credit markets around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did not affect the U.S. credit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did not affect the global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made credit markets more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froze credit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crises only affected the stock market, not the credit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TARP, passed in October 2008, aim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unfreeze financial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freeze financial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liquidity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discount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TARP, passed in October 2008, achieve?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increase in the equilibrium real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calmed credit markets, but the economy and the stock market continued to worsen.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calmed credit markets and the economy, but the stock market continued to worsen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calmed credit markets, but the economy and the stock market continued to worsen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normalized credit markets, the economy, and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effectiveness of any stimulus program depends 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tax cuts.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tax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tax and spending multipliers.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budget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the budget surplus.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Recovery and Reinvestment Act was financed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the federal budget surplus spending by decreasing interest on borrowings.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federal budget deficit spending by increasing borrowings.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potential GDP.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Recovery and Reinvestment Act, signed by President Obama in 2009,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was intended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tax revenues by increasing the tax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the budget by increasing defense spending and increasing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the economy by increasing government spending in order to increase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the economy by decreasing taxes in order to increase aggregate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stimulate aggregate demand through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tax benefits and spending programs.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2010 and 2014, GDP growth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weak, averaging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2.1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strong, averaging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2.1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continued falling at a rate of 4.6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continued climbing at a rate of 4.6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increased nor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advocates of the American Recovery and Reinvestment Act argue?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strong recovery was evidence of a strong economy and that the fiscal stimulus was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strong recovery was evidence of a strong economy and that the fiscal stimulus was unnecessary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weak recovery was evidence of a weak economy and that the fiscal stimulus was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weak recovery was evidence of a weak economy and that the fiscal stimulus was unnecessary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it’s essential to increase government tax revenues in order to increase government purchases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the fiscal stimulus of 2009 was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effective because the large deficits and growing debt created an uncertain business climate.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effective because the small deficits and shrinking debt created a positive business climate.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very effective because the large deficits and growing debt created an uncertain business climate.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very effective because the small deficits and shrinking debt created a positive business climate.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unrelated to federal debt or the business climate.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among other reasons, the fiscal stimulus of 2009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very effective, because the government spending multiplier was greater than 1.0.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very effective, because the government spending multiplier was less than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very effective, because the government spending multiplier was greater than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very effective, because the government spending multiplier was less than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little to do with the growth of the federal debt.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How much did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debt grow between 2008 and 2014?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trillion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trillion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trillion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trillion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trillion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way the government can affect aggregate demand is through changes in its own purchasing.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government purchases must always be accompanied by an increase in autonomous net taxes to boost aggregate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 works by shifting the aggregate demand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fiscal policy works by shifting the short-run aggregate supply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government purchases are made at the federal level and not at the state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A $100 billion increase in government purchases will have the same effect on real GDP as a $100 billion decrease in net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combined effect of changes in government purchases and net taxes can be determined by adding their individual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Equal increases in government purchases and in net taxes have equal but opposite effects on the level of real GDP demanded.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net taxes during a recession increases aggregate demand and helps the economy return to its potential output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an increase in autonomous net taxes or a decrease in government purchases can close an expansionary gap.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government purchases can close an expansionary gap by shifting the aggregate demand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A change in government spending can close an expansionary gap by shifting the short-run aggregate supply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Expansionary and contractionary gaps are automatically eliminated by shifts in aggregate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discretionary fiscal policy is that it can return the economy to its potential level of output, but at the cost of increasing the price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 spending multiplier understates the amount by which output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At a level of output equal to the economy’s potential, the simple spending multiplier in the long run equals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 economists believed that the economy automatically moves toward equilibrium at full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Keynesian theory, the natural forces in the economy may not quickly move the economy toward potential real GDP.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Keynes believed that the economy does not automatically move toward an equilibrium at full 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problem becomes more severe if prices are sticky downward.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Military spending is a good example of an automatic stabilizer.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transfer payments are a good example of an automatic stabilizer.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insurance is an example of a discretionary fiscal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automatic stabilizers, disposable income varies proportionately less than real GDP during periods of economic fluctuations.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existence of stagflation in the 1970s undermined the credibility of demand-management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rate of unemployment is that rate at which the economy achieves its potential real GDP.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difficulties in using discretionary fiscal policy effectively is that the legislative decision-making process is sometimes very long and drawn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fiscal policy is the time it takes to enact the legislation necessary to activate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substantial evidence that people base their consumption decisions more on their current income than on the average income they expect to receive over a long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one-time tax cuts used by the Bush administration to stimulate the economy in 2008 proved to be very successful.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Growing capital spending and privatization were two of the factors that led the U.S. economy to experience a strong recovery in 1994.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It has been estimated that the marginal propensity to consume out of tax rebate money is less than one-third.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$168 billion plan to stimulate the softening economy in 2008 failed partly because the tax cuts were temporary.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supply-side effect of higher tax rates would include a fall in the economy’s potential GDP.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Recent studies on the effectiveness of fiscal policy tend to suggest that increases in government spending are more effective than tax cuts in stimulating real GDP.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Recent studies on the effectiveness of fiscal policy tend to suggest that the government spending multiplier is less than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Recovery and Reinvestment Act passed in February 2009 was the largest measure of discretionary fiscal policy in U.S.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onset of the Great Depression, U.S. federal outlays were only about _____ relative to GDP.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years of contraction were there during the Great Depression?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Great Depression unemployment reached _____ and investment plunged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percent; 80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percent; 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percent; 80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percent; 25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percent; 50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tax cut of 1964 affect the unemployment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decreased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decreased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increased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over 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increased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over 8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was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p>
      <w:pPr>
        <w:bidi w:val="0"/>
        <w:spacing w:after="75"/>
        <w:jc w:val="left"/>
      </w:pPr>
    </w:p>
    <w:sectPr>
      <w:headerReference w:type="default" r:id="rId6"/>
      <w:footerReference w:type="default" r:id="rId7"/>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Ch11: Fiscal Policy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Ch11: Fiscal Policy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