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whether the statement is true or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SWOT analysis includes the strengths only for strategy formulation purposes.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Markov analysis focuses on the number of employees in particular jobs and their skill levels, compensation, and job tenure.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Attrition is the fastest way to achieve workforce reduction.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Attrition and early retirement are means for organizations to reduce excess labour.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 supply of labour is central to strategic planning.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In unionized firms, layoffs are typically based on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Replacement charts are listings of current jobholders who are potential replacements if an opening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cultural audit asks questions such as “How do employees spend their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mission statement of an organization is a description of the organization’s vision and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Severance pay is a lump-sum payment given to terminated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time, organizations may try to reduce their workforce by relying on attrition.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Benchmarking is the process of comparing the organization’s processes and practices with those of other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Trend analysis is a qualitative approach to labour demand forecasting.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Nearly one-fifth of the workforce is made up of part-time, temporary, and self-employed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HR planning is the process of setting major organizational objectives and developing comprehensive plans to achieve those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part-time employees creates a problem of labour costs at fast-food restaurants.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Succession planning is the process of identifying, developing, and tracking key individuals so that they may eventually assume top-level positions.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Staffing tables provide data on external labour supply 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scanning involves the systematic monitoring of internal factors influencing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Core capabilities are integrated skills and knowledge sets within an organization that distinguish it from its competitors and deliver value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Strategic plans have a strong external orientation that covers major portions of the organization, focusing mainly on how the organization will position itself globally.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Trend analysis relies on a single business factor.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Core capabilities provide a long-term basis for technological innovation, product development, and service delivery.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Forecasting may be as informal as having one person familiar with the organization anticipate HR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and regional unemployment rates are often considered a general barometer of labour supply.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core values are the strong enduring beliefs and principles that a company uses as a foundation for its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stages of HR activity associated with a merger are (1) precombination, (2) combination, and (3) solidification and assessment.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contract labour possesses skills and knowledge of less strategic value to the organization than core knowledge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cultural audit asks questions such as “What is the ethnic make-up of my workforce?”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forecasts are quantitative measurements of future employment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 planning (HRP) is the conducting of recruitment and selection methods according to a strategic plan.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hours that Canadians work per week has been trending downward and now hovers around 33 hours a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 cultural audit may examine how people are empowered.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Delphi technique works best in organizations where dynamic technological changes affect staffing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Decisions about employee layoffs are usually based on seniority and/or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umbrella of layoff strategies are several work reduction options: reduced workweek, reduced shifts, transfers to related companies, and so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emphasis on HR issues becomes especially critical when organizations consider global strategies, relocation of plants, product innovation plans, and so forth.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 and Skills Development Canada (HRSDC) analyzes labour markets to determine the supply and demand for labour.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Markov analysis is a systematic monitoring of the major external forces influencing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two approaches to HR forecasting: quantitative and qualitative.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 analysis provides strategic decision makers with an inventory of organizational skills and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 fit (or alignment) means that HR practices are aligned with one another in a mutually reinforcing configuration.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Through human resources planning, organizations strive for a proper balance between demand considerations and supply considerations.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such as Canadian Tire and CIBC conduct cultural audits to examine the attitudes and activities of the external workforce.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factors in environmental scanning include general and global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 planning plays a key role in organizational strategy implementation because organizational leaders must make decisions regarding resource allocations to human capital, among other things.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disadvantage of overemphasizing seniority is that less competent employees receive the same rewards and security as more competent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creation is what the firm adds to a product or service by virtue of making it; it’s the amount of benefits provided by the product or service once the costs of making it are subtracted.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the answer choice that best completes the statement or answers the question.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Severance pay is usually calculated based on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employee’s years of service and salary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 formulas administered by 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employee’s skills and 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employee’s education and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In what way can HR best help ensure that a strategic alliance or joint venture goes smoothly in the beginning?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 labour supply needs for both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systematically monitor employee morale for both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teach employees about the other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 the compatibility of the two organizational cultures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captures the strategic intent of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core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strategic human resource plan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Smith Frozen Foods performs a yearly employee survey to assess how its employees feel about safety on the job, the comfort of the working conditions, and their general level of satisfaction with their work, managers, and coworkers. What is Smith Frozen Foods most likely performing?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job satisfaction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environmental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cultural audit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engagement measure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As part of the strategic planning process, XYZ Inc. recently examined the attitudes and activities of the company’s workforce. What was XYZ doing?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environmental scan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cultural audit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trend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demand forecast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refers to an enthusiastically adopted tool for mapping a firm’s strategy in order to ensure strategic alignment?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 forecasting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predicted focus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balanced scorecard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replacement selection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Kappa Technology is a firm in the high-technology sector. It needs to hire individuals with very specific knowledge and abilities, and it needs to do so quickly. Which aspect of employee forecasting will be most important for this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skills inventories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staffing 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Markov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succession planning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states that teamwork and working together are important in its strategy but gives bonuses to individuals who excel independently. What is this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misalignment of internal 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misalignment of external 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misalignment of internal and external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misalignment of strategy and HR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method for measuring a firm’s strategic alignment?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Markov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balanced scorecard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benchmarking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HR “dashboard”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organizations’ core capabilities consist of three components. Which of the following is NOT one of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audit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HR “dashboard”?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strategic tool developed by the Boston Consulting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SWOT analysis at the HR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balanced scorecard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software that tracks and graphically displays HR statistics so they can be viewed by managers at a glance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HR planning requires HR managers to focus more on an alignment between HR plans and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organization’s financial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organization’s marketing 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organization’s strategic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competitive environment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we call the internal alignment of HR practices to establish a configuration that is mutually enforcing?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 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 alignment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enforcing fit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Scenario 2.1</w:t>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Blockbuster Canada was the first of its kind in Canada in the movie and games rental business and operated for more than 21 years. However, with the advent of more modern technology accessible mainly through Netflix and Rogers On Demand, Blockbuster struggled to stay relevant in a tech-savvy environment where videos and games could now be rented conveniently from the comfort of one’s couch via computer or TV. Despite efforts to try to stay relevant, Blockbuster did not leverage technology that had become an important part of their consumer base’s daily lives. As a result, Blockbuster was not able to fight off the competition.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2.1. To remain competitive, Blockbuster Canada needed to systematically monitor the major external forces influencing the movie/game rental business. Which of the following would be important to its success?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analysis of the internal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scanning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demographics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its mission, vision, and values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core values of 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represent the alignment of the strategic plan with the human resource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strong enduring beliefs and principles of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the basic purpose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a perspective on where the company is headed.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ATM Company has experienced a recent growth in its business. Which of the following is NOT a likely response to its new HR demands?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Hire full-time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 employees to work over-time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 for attrition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contract workers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trend analysis and management forecasts?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Trend analysis is used to analyze the business environment and management forecasts predict labour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Trend analysis uses organizational indexes and management forecasts utilize statistical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Trend analysis is quantitative and management forecasts are qualitative.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Trend analysis has proven success and management forecasts have major shortcomings.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Z is planning its future. In the process, the firm is making decisions such as what type of market it wants to be the leader in and what path to take to achieve this goal. What is Organization Z doing?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performing a Markov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applying principles of strategic human resources management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Manning Logistics laid off nine employees from data-entry positions in its finance division. Two weeks later, it hired 15 employees into data-entry positions in the inventory division. What mistake has the company committed?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faulty cultural audit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forecasting properly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faulty goal alignment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analyzing the internal labour force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entrance to Mac Pencils’ factory are the words “to provide the world with high-quality and dependable pencils.” What is this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important use of the balanced scorecard?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help balance internal and external 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help managers translate their firms’ strategic goals into operational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help managers balance the costs and benefits of HR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help with the SWOY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graphical representation of all organizational jobs along with the numbers of employees currently occupying those jobs and future employment requirements?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Markov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trend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skills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staffing table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first step in the strategic planning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putting together the human resource management team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executing the human resource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the mission, vision, and values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aligning the human resource plan and the strategic plan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As part of the SWOT analysis, the internal analyses of the firm would include an analysis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weaknesses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important information obtained from a Markov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capital readiness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types of attitudes employees have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positions are going to be coming open and will require a new hire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individuals are ready for promotion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qualitative approach to demand forecasting?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trend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Delphi technique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soliciting expert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forecast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Scenario 2.1</w:t>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Blockbuster Canada was the first of its kind in Canada in the movie and games rental business and operated for more than 21 years. However, with the advent of more modern technology accessible mainly through Netflix and Rogers On Demand, Blockbuster struggled to stay relevant in a tech-savvy environment where videos and games could now be rented conveniently from the comfort of one’s couch via computer or TV. Despite efforts to try to stay relevant, Blockbuster did not leverage technology that had become an important part of their consumer base’s daily lives. As a result, Blockbuster was not able to fight off the competition.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2.1. Blockbuster’s competitive environment includes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customers, HR strategy, new entrants, core capabilities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environmental scanning and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environmental analysis, strategic planning, and HR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customers, rival firms, new entrants, substitutes, and suppliers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deliberations on the competitive environment generally involves an active role by HR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analysis of new entrants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analysis of the supply and demand for labour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coordination with suppliers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minimizing the technical advantages of rival firms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its strategic retreat, the top management team at IAMME Gold Corporation pondered on the question “What’s the organization reason for being?” What was the team most likely focusing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strategic 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core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competitive 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you take into account when forecasting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absenteeism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cycles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labour mobility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generally considered a component of a firm’s competitive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rival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entrants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labour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best describes the skills of core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skills are not directly related to company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firm-specific skills directly related to company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skills that are valuable but not unique.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skills are available to all firms.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forecasting human resources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scientific and relatively error-free.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difficult and should only be done on rare occasions.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should rely strictly on quantitative approaches, which utilize sophisticated analytical models.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estimates the number and type of people that are needed to meet organizational objectives.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Scenario 2.2</w:t>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Avie Products Inc. is planning to add a third shift to its production schedule. It currently has 450 workers involved in all aspects of its fertilizer business, best done in Canada. A recent surge in demand from its global customers is driving the need for more workers; however, Simi Meher, the CEO, is concerned that the surge may be temporary, especially in light of the recent economic downturns in the global environment where Avie does business.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2.2. What would assist Avie in determining how many additional workers it would need for the third shift?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reconciling supply and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Markov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replacement charting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trend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Kramer Athletic Equipment is planning the future of the organization. In this process, the firm is making decisions such as whether to maintain its current path as industry leader in the running shoe business, or branch out to include casual footwear. In addition, the company is also discussing the various needs it will have for new staff if it does choose to go in a new direction. What is Kramer Athletic Equipment doing?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applying principles of strategic human resources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both its business needs and its HR needs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we consider the firm’s resources to be when they improve the efficiency or effectiveness of the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 to imitate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From an organization’s perspective, what is an important shortcoming of having to rely on part-time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costs of continuous replacement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job security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Vindal Fabrics has determined that its organizational strength is being an industry leader in producing upholstery fabrics for automobiles. The company believes its weakness is its performance in Southeast Asia. It has also determined that it is missing an opportunity by not yet branching into upholstery for public transit seats. In order to complete a SWOT analysis, does Vindal Fabrics need to do next?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needs to see that its major threat is the economic downturn of the auto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HR department needs to address the company’s major weakness.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needs to perform a revenue analysis in order to see what chances it can 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HR department needs to address the company’s missed opportunity.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process of identifying, developing, and tracking key individuals so that they may eventually assume top-level positions?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 forecasting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predicted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succession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replacement selection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Scenario 2.2</w:t>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Avie Products Inc. is planning to add a third shift to its production schedule. It currently has 450 workers involved in all aspects of its fertilizer business, best done in Canada. A recent surge in demand from its global customers is driving the need for more workers; however, Simi Meher, the CEO, is concerned that the surge may be temporary, especially in light of the recent economic downturns in the global environment where Avie does business.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2.2. Which approach could Avie use to forecast demand for its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staffing 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Markov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 inventories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trend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best describes strategic knowledge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skills that are valuable but not unique.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firm-specific skills directly related to company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unique skills directly linked to the company’s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consultants, they have strategic skills.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Scenario 2.2</w:t>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Avie Products Inc. is planning to add a third shift to its production schedule. It currently has 450 workers involved in all aspects of its fertilizer business, best done in Canada. A recent surge in demand from its global customers is driving the need for more workers; however, Simi Meher, the CEO, is concerned that the surge may be temporary, especially in light of the recent economic downturns in the global environment where Avie does business.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2.2. What is the best strategy for Avie to follow with respect to workers on the third shift?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hire full-time employees to get their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hire part-time 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management to do the extra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outsource the work to India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values-based hiring?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hiring employees whose values correspond to their corporate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hiring employees based on good ethical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hiring decisions that lead to new values being adopted by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hiring executives who then instill their values in the company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As part of its strategic planning process, TJX Corporation is involved in a systematic, regular monitoring of major external forces influencing the organization. What is this process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forecasting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Markov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scanning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we call integrated knowledge sets within an organization that distinguish it from its competitors and deliver value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capabilities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competencies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Y is a unionized textiles manufacturing company that is downsizing. What will Organization Y most likely use when deciding whom to lay off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seniority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payroll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skills and abilities the company needs to thrive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talent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XYZ Corporation wants to track the percentage and actual number of employees who remain in each of the firm’s job from one year to the next. Which of the following would XYZ Corporation benefit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replacement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skills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Markov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succession plan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Scenario 2.1</w:t>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Blockbuster Canada was the first of its kind in Canada in the movie and games rental business and operated for more than 21 years. However, with the advent of more modern technology accessible mainly through Netflix and Rogers On Demand, Blockbuster struggled to stay relevant in a tech-savvy environment where videos and games could now be rented conveniently from the comfort of one’s couch via computer or TV. Despite efforts to try to stay relevant, Blockbuster did not leverage technology that had become an important part of their consumer base’s daily lives. As a result, Blockbuster was not able to fight off the competition.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2.1. What is one of the most important assessments a firm like Blockbuster could have made in order to stay relevant?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the needs of its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the needs of its 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the needs of its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teaming up with the competition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2.1. Blockbuster Canada managers could have successfully advanced the company and remained relevant by focusing on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environmental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they do best, traditional rentals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changes including information technology and innovations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incentives to keep consumers coming back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Eldorado Electronics wants to move from the stagnant calculator industry into the smart phone industry. To do so, however, it would have to make significant changes to its approach to product development in order to gain an edge in this competitive industry. What is the smartest next step for Eldorado Electronics?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should consider how its strategic plans will affect its HR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should engage in human resources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should apply principles of strategic human resources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should consider how its strategic plans will affect HR needs and also how its current HR status will affect its strategic plans.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we call reducing the workforce through the departure of employees who resign or retire?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contracting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termination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cooperative strategy pursued by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joint ventures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acquisitions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diversification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Scenario 2.2</w:t>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Avie Products Inc. is planning to add a third shift to its production schedule. It currently has 450 workers involved in all aspects of its fertilizer business, best done in Canada. A recent surge in demand from its global customers is driving the need for more workers; however, Simi Meher, the CEO, is concerned that the surge may be temporary, especially in light of the recent economic downturns in the global environment where Avie does business.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2.2. Assume that Avie goes ahead with the third shift. What can the company use to evaluate the effectiveness of this strategy in a year’s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Markov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trend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 inventories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benchmarking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Scenario 2.1</w:t>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Blockbuster Canada was the first of its kind in Canada in the movie and games rental business and operated for more than 21 years. However, with the advent of more modern technology accessible mainly through Netflix and Rogers On Demand, Blockbuster struggled to stay relevant in a tech-savvy environment where videos and games could now be rented conveniently from the comfort of one’s couch via computer or TV. Despite efforts to try to stay relevant, Blockbuster did not leverage technology that had become an important part of their consumer base’s daily lives. As a result, Blockbuster was not able to fight off the competition.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Scenario 2.1. For years, Blockbuster survived as a successful entity with various competitors until Netflix and Rogers On Demand began making movies and games available online. Which of the following most likely contributed to Blockbuster going out of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global, political, and environmental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psychological, and physical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changes, social concerns, and demographic and labour market trends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lack of knowledge workers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advantages and disadvantages of using attrition as a downsizing strategy?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human resources planning is integrated with strategic planning.</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briefly describe three strategies that managers frequently use to cope with a labour shortage.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three key elements of the HRP model.</w:t>
            </w:r>
          </w:p>
        </w:tc>
      </w:tr>
    </w:tbl>
    <w:p>
      <w:pPr>
        <w:bidi w:val="0"/>
        <w:spacing w:after="75"/>
        <w:jc w:val="left"/>
      </w:pPr>
    </w:p>
    <w:p>
      <w:pPr>
        <w:pageBreakBefore/>
        <w:bidi w:val="0"/>
        <w:spacing w:before="0" w:beforeAutospacing="0" w:after="0" w:afterAutospacing="0"/>
        <w:jc w:val="left"/>
      </w:pPr>
      <w:r>
        <w:rPr>
          <w:rStyle w:val="DefaultParagraphFont"/>
          <w:rFonts w:ascii="Times New Roman" w:eastAsia="Times New Roman" w:hAnsi="Times New Roman" w:cs="Times New Roman"/>
          <w:b/>
          <w:bCs/>
          <w:strike w:val="0"/>
          <w:color w:val="000000"/>
          <w:sz w:val="22"/>
          <w:szCs w:val="22"/>
          <w:u w:val="single"/>
          <w:bdr w:val="nil"/>
          <w:rtl w:val="0"/>
        </w:rPr>
        <w:t>Answer Key</w:t>
      </w:r>
      <w:r>
        <w:br/>
      </w: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advantage of using attrition (combined with a hiring freeze) is the ability to control and predict compensation expenses that go beyond the salaries and benefits redeemed from departing employees. When the organization does not replace departing employees, the reduction in recruitment, orientation and training, office space costs, and so forth, can result in substantial savings.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However, the disadvantages of attrition are significant. Current employees may be overburdened with the work of departing employees; their skills may not match the skill sets of the departed workers; and no new skills or ideas are infiltrating the organization. In addition, the organization is unable to control who leaves and who stays, which may result in valuable employees leaving, while less needed ones remain. Attrition also poses the disadvantage of taking a long time, compared to processes that can be accomplished rapidly, such as layoffs.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Through strategic planning, organizations set major objectives and develop plans to achieve those objectives. HRP provides a set of inputs that determine what is or is likely to be possible, given the number of available people, training needs, and other people-related issues. HR strategies and action plans are developed according to the overall strategic goals that evolve from the strategy formulation process. During the strategy implementation phase, HRP must make resource allocation decisions, and implement policy, practices, and training that support the decisions and outcomes of the strategic planning process.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(1) Overtime (i.e., asking employees to work extra hours) is a strategy used by most firms during peak periods. (2) Increasingly, organizations are using part-time employees to increase flexibility in scheduling and reducing payroll costs. Many organizations use part-time or contract employees to cover the absences of regular, full-time employees. (3) In addition, nine out of ten Canadian companies—both large and small—make some use of temporary employees. “Temps” are typically used for short-term assignments, vacation fill-ins, for peak work periods, or to cover for employees taking sick leave, pregnancy leave, and so forth.</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key elements in the HR planning process are (1) forecasting demand, (2) forecasting supply, and (3) balancing supply and demand considerations.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Forecasting demand involves estimating in advance the number and type of people needed to meet organizational objectives. It may involve a quantitative approach using statistical analysis and mathematical models or a qualitative approach focusing on employee performance and promotability.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Forecasting supply determines if there are sufficient numbers and types of employees available to staff anticipated openings. Sources of supply can be external or internal.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HR planning should strive for a proper balance between the emphasis placed on demand considerations and that placed on supply considerations. Demand considerations are based on the forecast of trends in business activity. Supply considerations involve the determination of where and how candidates with the required qualifications are to be found to fill vacancies.</w:t>
            </w:r>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David Royer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GE2TONZYHEZTSMRU</vt:lpwstr>
  </property>
</Properties>
</file>