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that criminal law differs from civil law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remedies for violations of private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yield a unanimous verdict.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have a jury of fewer than 12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for various claims in one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 characteristic of civil law; criminal law deals with crimes against the public.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Criminal trials must result in a unanimous verdict.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This is a characteristic of civil law; criminal trial juries must have 12 persons.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a characteristic of civil law; criminal law permits only one claim at a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element of a Ponzi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Gaining other's 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Promising abnormally high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Collected money is invested.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principle is partially used to make payments to previous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2"/>
              <w:gridCol w:w="6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one of the most important elements of the “con.”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how fraudsters lure in investors.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This is very unlikely.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original principle is often used to make interest payments.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are all elements of Title 26, U.S. Code Section 7201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reporting bribe income may be grounds for being charged with tax evasion.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filing income tax that excludes income from fraud may be considered an improper tax 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bribes paid may be deducted as business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report income from fraud may be grounds for being charged with tax evasion.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7"/>
              <w:gridCol w:w="6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Not reporting bribe income may be grounds for being charged with tax evasion.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Filing income tax that excludes income from fraud may be considered an improper tax filing.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Bribes cannot be deducted as legitimate business expenses.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Failure to report income from fraud or bribes may be prosecuted as tax evasion.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NOT a characteristic of a criminal proceeding?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Deals with offenses against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Consequences include restitution and damage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Jury of 12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one claim may be heard at a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5"/>
              <w:gridCol w:w="6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A crime is considered an offense against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In a criminal proceeding, the consequences are jail and/or fines.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A criminal jury consists of 12 jurors.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Only one claim is heard at a time, whereas in a civil case many claims may be joined into one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 is often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32"/>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In its most common form, management fraud involves top management's deceptive manipulation of 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required to prove fraud, as opposed to negligence?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Preponderance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Confession from the perpetrator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20"/>
              <w:gridCol w:w="7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Gross error is not sufficient evidence to prove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To succeed in a criminal or civil prosecution, it is usually necessary to show that the perpetrator acted with intent to defraud the victim.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This is what is proven in a civil case.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Confession is not required to prove fraud. In fact, many perpetrators never admit their guilt.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common type of occupational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2"/>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Employee embezzlement is the most common type of occupational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Employee embezzlement is the most common type of occupational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Employee embezzlement is the most common type of occupational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Employee embezzlement is the most common type of occupational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management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 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Kickbacks or bribes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Pressure to earn year-end bonuses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Management fraud often involves top management's deceptive manipulation. Management fraud is when the top management deceives stockholders.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Management often uses the manipulation of financial statements to commit fraud. This is one of the easiest ways to commit a large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These are examples of employee embezzlement. Management fraud usually deals with financial statement manipulation.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Many managers commit fraud to receive large bonuses that are dependent upon financial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 includes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something for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paying for goods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improper payments through collusion between buyers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deceiving the organization into giving the customer something that it should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an example of customer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an example of customer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This is an example of vendor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an example of customer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common example of vendor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perpetrated through collusion between buyers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perpetrated by upper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perpetrator physically removes the inventory from the business premises.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fraud perpetrated through financial statement 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Vendor fraud comes in two common forms: (1) fraud perpetrated by vendors acting alone and (2) fraud perpetrated through collusion between buyers and vendors.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Vendor fraud comes in two common forms: (1) fraud perpetrated by vendors acting alone and (2) fraud perpetrated through collusion between buyers and vendors.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Vendor fraud comes in two common forms: (1) fraud perpetrated by vendors acting alone and (2) fraud perpetrated through collusion between buyers and vendors.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Vendor fraud comes in two common forms: (1) fraud perpetrated by vendors acting alone and (2) fraud perpetrated through collusion between buyers and vendors.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such as the FBI, FDIC, IRS, or various health agencies publish fraud statistics from time to time. Which of the following observations concerning such statistics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their statistics are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Such information is rarely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only those statistics related to their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provide a total picture in the areas for which they have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Government agencies only publish those statistics that are directly related to their jurisdictions. As a result, their statistics are not complete and do not provide a total picture of fraud—even in the areas for which they have responsibility.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Government agencies only publish those statistics that are directly related to their jurisdictions. As a result, their statistics are not complete and do not provide a total picture of fraud—even in the areas for which they have responsibility.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Government agencies only publish those statistics that are directly related to their jurisdictions. As a result, their statistics are not complete and do not provide a total picture of fraud—even in the areas for which they have responsibility.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Government agencies only publish those statistics that are directly related to their jurisdictions. As a result, their statistics are not complete and do not provide a total picture of fraud—even in the areas for which they have responsibility.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legal code makes the bribing of public officials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201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41, U.S. Code Section 51 to 58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1341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18, U.S. Code Section 1344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Title 18, U.S. Code Section 201 outlaws the bribing of public officials.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Title 18, U.S. Code Section 201 outlaws the bribing of public officials.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Title 18, U.S. Code Section 201 outlaws the bribing of public officials.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Title 18, U.S. Code Section 201 outlaws the bribing of public officials.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has a direct dollar-for-dollar impact on a company's: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Fraud does not have a dollar-for-dollar impact on revenues. It takes significantly more revenues to cover the effect of the fraud on net income. Because revenues don't include the business costs, and the fraud directly hits the bottom line, ultimately, the fraud is much more expensive than it sounds.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Losses incurred from fraud reduce a firm's income on a dollar-for-dollar basis. This means that for every $1 of fraud, the net income of the firm is reduced by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profit margin is a percentage. It really tells the company how much revenue the company must generate to recover the fraud losses. For example, if the company has a 10% profit margin, and the fraud cost $436 million, the company would have to generate $4.36 billion or (436 million/.1) to recover the costs of the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stock price literally cannot drop by the amount of the fraud. If price per share was $5 and the fraud was $100,000, then stock price could not drop below $0. However, if the fraud is $100,000, the price per share multiplied by the number of shares outstanding will probably drop considerably more than $100,000.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primary reason for increased size and number of frauds?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advent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accounting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centralization of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1"/>
              <w:gridCol w:w="7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 primary reason for the increased frequency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a primary reason for the increased frequency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With the advent of computers, the Internet, and complex accounting systems, the size and number of frauds have increased tremendously.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a primary reason for the increased frequency of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civil law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fraud is committed, criminal prosecution usually proceeds before civil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 is the body of law that provides remedies for crimes against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cases must be heard by 12 jurors.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civil case, the verdict of the jury must be unanimous.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Fraud may result in both civil and criminal charges; criminal prosecution usually proceeds first.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Civil law is the body of law that provides remedies for violations of private rights.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Civil cases are often heard by a judge only or by as few as 6 jurors.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verdict of the jury need not be unanimous.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elements of fraud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material point is misrepresented.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misrepresentation is intentional.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misrepresentation is known to the victim.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victim must sustain damages.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9"/>
              <w:gridCol w:w="6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An element of fraud is that a material point was misrepresented.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In every fraud there must be intent.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The victim must believe the misrepresentation.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For fraud to take place, the victim must sustain damages.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burden of proof in a criminal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beyond a reasonable doubt.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determined by the majority of the jury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preponderance of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lies with the defendant.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In a criminal case, perpetrators must be proven guilty “beyond a reasonable doubt” with unanimous rule of jurors.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In a criminal case, perpetrators must be proven guilty “beyond a reasonable doubt” with unanimous rule of jurors.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In a criminal case, perpetrators must be proven guilty “beyond a reasonable doubt” with unanimous rule of jurors.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In a criminal case, perpetrators must be proven guilty “beyond a reasonable doubt” with unanimous rule of jurors. Plaintiffs in civil cases must only prove their case by the “preponderance of the evidence.”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criminal and civil cases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a criminal case is "to right a wrong," the purpose of civil case is to obtain a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jury must have 12 people in civil cases, but in criminal cases may consist of fewer than 12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criminal cases and civil cases require a fraud perpetrator to make payments for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one claim may be tried at a time in civil cases, but in criminal cases, various claims may be joined in one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1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the confidence element established in a Ponzi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investing in prime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issuing notarized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paying returns to investors initially.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returning money to all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9"/>
              <w:gridCol w:w="7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By paying early “returns,” Ponzi gained investors' confidence and convinced them that he had a legitimate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By paying early “returns,” Ponzi gained investors' confidence and convinced them that he had a legitimate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By paying early “returns,” Ponzi gained investors' confidence and convinced them that he had a legitimate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By paying early “returns,” Ponzi gained investors' confidence and convinced them that he had a legitimate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fraud committed on behalf of an organization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fraudulent 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1"/>
              <w:gridCol w:w="7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Vendor fraud is not committed on behalf of the organization. Vendor fraud is committed against the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Employee embezzlement is an occupational fraud that focuses on deceiving the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This is the only answer where the organization (the organization's management) is actually responsible for the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Customer fraud is not committed against the customer but by the customer. Customer fraud is also committed against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is a victim of a $414 million fraud. At that time its profit margin is 10%. How much additional revenue should the company generate in order to recover the effect on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company must generate 10 times the amount of the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The company must generate 10 times the amount of the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The company must generate 10 times the amount of the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company must generate 10 times the amount of the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victim is a company or organization in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1"/>
              <w:gridCol w:w="6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In investment scams and other consumer frauds, the victims are unwary individuals.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In investment scams and other consumer frauds, the victims are unwary individuals.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In investment scams and other consumer frauds, the victims are unwary individuals.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In investment scams and other consumer frauds, the victims are unwary individuals.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Anti-Kickback Act of 1986 intends to prevent: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bribery, by punishing perpetrators with up to 15 years in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scheme by a contractor to gain the business of a global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giving or receiving of anything of value by a subcontractor to a prime contractor in U.S. government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custom of lobbyists to give gifts to influence laws regarding business transactions.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not addressed in the Anti-Kickback Act of 1986.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not addressed in the Anti-Kickback Act of 1986.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This is addressed in the Anti-Kickback Act of 1986.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not addressed in the Anti-Kickback Act of 1986.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entails an insider who has material inside information purchasing or selling the company’s securities through insider deals directly or through 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Ponzi schemes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(financial statement) frauds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8"/>
              <w:gridCol w:w="7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Securities fraud involves an insider who purchases or sells the company's securities based on material inside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Securities fraud involves an insider who purchases or sells the company's securities based on material inside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Securities fraud involves an insider who purchases or sells the company's securities based on material inside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Securities fraud involves an insider who purchases or sells the company's securities based on material inside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the primary victims of financial statement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buy goods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0"/>
              <w:gridCol w:w="7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While they are negatively affected by fraud, they do not rely on financial statements to the same degree as stockholders.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Organizations that buy goods or services are victims of vendor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They may be fooled by financial statement fraud, but they would not suffer as much as stockholders.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Stockholders are the primary victims of management fraud because they are the ones who depend most on the accuracy of the 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applicants for CFE certification should have a minimum of a bachelor’s degree or equivalent from an institution of higher learning. Alternatively, if applicants do not have a bachelor’s degree, they may substitute ______ months of fraud-related professional experience for each year of academic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4"/>
              <w:gridCol w:w="6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Applicants may substitute two years of fraud-related professional experience for each year of academic study.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Applicants may substitute two years of fraud-related professional experience for each year of academic study.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Applicants may substitute two years of fraud-related professional experience for each year of academic study.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Applicants may substitute two years of fraud-related professional experience for each year of academic study.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ACFE does NOT include which of the following major categories of occupational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 misappropriations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Fraudulent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Pension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ACFE includes three major categories of occupational fraud: (1) asset misappropriations, (2) corruption, and (3) fraudulent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The ACFE includes three major categories of occupational fraud: (1) asset misappropriations, (2) corruption, and (3) fraudulent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ACFE includes three major categories of occupational fraud: (1) asset misappropriations, (2) corruption, and (3) fraudulent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The ACFE includes three major categories of occupational fraud: (1) asset misappropriations, (2) corruption, and (3) fraudulent 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cost-effective way to minimize the cost of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7"/>
              <w:gridCol w:w="6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Preventing fraud is the most cost-effective way to minimize the overall cost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Preventing fraud is the most cost-effective way to minimize the overall cost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Preventing fraud is the most cost-effective way to minimize the overall cost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Preventing fraud is the most cost-effective way to minimize the overall cost of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in companies such as WorldCom, Enron, Waste Management, Sunbeam, Rite-Aid, Phar-Mor, and Parmalat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8"/>
              <w:gridCol w:w="7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In its most common form, management fraud involves top management’s deceptive manipulation of financial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In its most common form, management fraud involves top management’s deceptive manipulation of 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usually results from unintentional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is more violent and traumatic than robbery.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always involves deception, confidence, and trickery.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Losses from fraud are less than losses from robbery.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21"/>
              <w:gridCol w:w="6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Fraud, by definition, is intentional.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Robbery is generally more violent and more traumatic than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Fraud involves deception, confidence, and trickery.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Losses from fraud far exceed losses from robbery.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plaintiffs in civil cases must prove their case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the preponderance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a reasonable doubt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 degree of reasonable mitigation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the standard of prima facie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0"/>
              <w:gridCol w:w="6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To be successful,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To be successful,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To be successful, plaintiffs in civil cases must only prove their case by the “preponderance of the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To be successful, plaintiffs in civil cases must only prove their case by the “preponderance of the evidence.”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 fraud-fighting career?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for the criminal investigation division of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Serving as an expert witness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the security of public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Defending an organization being sued in a civil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9"/>
              <w:gridCol w:w="6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 fraud-fighting career.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a fraud-fighting career.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Experience as a security guard or equivalent does not count as fraud-related experience.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a fraud-fighting career. Lawyers are needed to defend and prosecute cases.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observations concerning occupational fraud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clandestine.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committed for the purpose of direct or indirect financial benefit to the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usually involves two or more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the employing organization assets, revenues, or reserves.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9"/>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Occupational fraud could be committed by a person or a group of persons acting in concert.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Occupational fraud could be committed by a person or a group of persons acting in concert.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Occupational fraud could be committed by a person or a group of persons acting in concert.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Occupational fraud could be committed by a person or a group of persons acting in concert.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major types of fraud classification schemes?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six types of fraud include employee embezzlement.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The six types of fraud include employee embezzlement, management fraud, investment scams, vendor fraud, customer fraud, and other (miscellaneous)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six types of fraud include investment scams.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six types of fraud include customer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frauds is usually the most expensive?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(financial statement) fraud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8"/>
              <w:gridCol w:w="7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Management fraud involves top management’s deceptive manipulation of financial statements and results in the most losses to victims.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Management fraud involves top management’s deceptive manipulation of financial statements and results in the most losses to victims.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Management fraud involves top management’s deceptive manipulation of financial statements and results in the most losses to victims.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Management fraud involves top management’s deceptive manipulation of financial statements and results in the most losses to victims.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Civil claims begin when one party files a complaint against another, usually for the purpose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penalty imposed.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the perpetrator to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proving the perpetrator guilty.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awarded financial restitution.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4"/>
              <w:gridCol w:w="7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purpose of a civil lawsuit is to gain compensation for harm an individual or organization believes has been done to him or her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The purpose of a civil lawsuit is to gain compensation for harm an individual or organization believes has been done to him or her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purpose of a civil lawsuit is to gain compensation for harm an individual or organization believes has been done to him or her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The purpose of a civil lawsuit is to gain compensation for harm an individual or organization believes has been done to him or her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embezzlement can be direct or indirect. Indirect fraud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uses company assets to run his/her private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establish dummy companies and have their employers pay for goods that are not actually delivered.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receives a kickback from a vendor.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employee steals company cash, inventory, tools, or other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an example of direct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an example of direct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This is an example of indirect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This is an example of direct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Telemarketing fraud usually falls into this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scams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Vendor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Embezzlement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Telemarketing fraud falls into the category of investment scams, in which victims are often first contacted by telephone and convinced to make worthless investments.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Telemarketing fraud falls into the category of investment scams, in which victims are often first contacted by telephone and convinced to make worthless investments.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Telemarketing fraud falls into the category of investment scams, in which victims are often first contacted by telephone and convinced to make worthless investments.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Telemarketing fraud falls into the category of investment scams, in which victims are often first contacted by telephone and convinced to make worthless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 "con," which means to deceive, comes from the word: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word "con" comes from confidence.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The word "con" comes from confidence.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word "con" comes from confidence.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The word "con" comes from confidence.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fraud prosecution cases, ______ matter consists of the underlying data and all corroborating information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remedial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3"/>
              <w:gridCol w:w="6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Evidential matter consists of the underlying data and all corroborating information available.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Evidential matter consists of the underlying data and all corroborating information available.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Evidential matter consists of the underlying data and all corroborating information available.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Evidential matter consists of the underlying data and all corroborating information available.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conducted by the Association of Certified Fraud Examiners in 2016 estimated that organizations lose _____ percent of their annual revenues to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4"/>
              <w:gridCol w:w="7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study estimated that organizations lose 5 percent of their annual revenue to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Applied to the estimated 2015 gross world product, this 5 percent figure would translate to approximately $6.3 billion in fraud losses.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study estimated that organizations lose 5 percent of their annual revenue to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study estimated that organizations lose 5 percent of their annual revenue to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was the victim of several frauds that totaled approximately $10 million in one year. With a profit margin of 10 percent, and assuming that the company’s product sold for $1,000 per unit, how many additional units must the company sell to compensate for the fraud losses?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7"/>
              <w:gridCol w:w="6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($10 million loss/0.1 = $100 million in revenues. $100 million/$1,000 per unit = 100,000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($10 million loss/0.1 = $100 million in revenues. $100 million/$1,000 per unit = 100,000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($10 million loss/0.1 = $100 million in revenues. $100 million/$1,000 per unit = 100,000 units)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($10 million loss/0.1 = $100 million in revenues. $100 million/$1,000 per unit = 100,000 units)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below are the profit margins and fraud-related losses of four economies. Which economy will have to generate the maximum dollar amount of additional revenues to recover the loss to aggregate income? Economy A: 10%, $225 million Economy B: 10%, $150 million Economy C: 5%, $100 million Economy D: 2%, $50 million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The additional revenue requirements will be calculated as: additional revenue = loss/profit margin (Economy A - $2.25 billion; Economy B - $1.5 billion; Economy C - $2 billion; and Economy D - $2.5 billion)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The additional revenue requirements will be calculated as: additional revenue = loss/profit margin (Economy A - $2.25 billion; Economy B - $1.5 billion; Economy C - $2 billion; and Economy D - $2.5 billion)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The additional revenue requirements will be calculated as: additional revenue = loss/profit margin (Economy A - $2.25 billion; Economy B - $1.5 billion; Economy C - $2 billion; and Economy D - $2.5 billion)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The additional revenue requirements will be calculated as: additional revenue = loss/profit margin (Economy A - $2.25 billion; Economy B - $1.5 billion; Economy C - $2 billion; and Economy D - $2.5 billion)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GDP in the economy of Ponziland was $5 billion in the year prior to the frauds (Year 1). The economy was growing at 4 percent. Frauds during the year reduce aggregate income by $200 million. During the year, the economy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shrunk by 1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grown by only 1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flat.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grown by 4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Since the frauds reduce aggregate income by $200 million, the GDP in year 2 is only $5 billion (as against what would have been $5.2 billion at 4 percent growth), and the economy has remained flat.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Since the frauds reduce aggregate income by $200 million, the GDP in year 2 is only $5 billion (as against what would have been $5.2 billion at 4 percent growth), and the economy has remained flat.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Since the frauds reduce aggregate income by $200 million, the GDP in year 2 is only $5 billion (as against what would have been $5.2 billion at 4 percent growth), and the economy has remained flat.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Since the frauds reduce aggregate income by $200 million, the GDP in year 2 is only $5 billion (as against what would have been $5.2 billion at 4 percent growth), and the economy has remained flat.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single most critical element for a fraud to be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intent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Compulsion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It is difficult to con anyone out of anything unless the deceived has confidence in the deceiver.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It is difficult to con anyone out of anything unless the deceived has confidence in the deceiver.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It is difficult to con anyone out of anything unless the deceived has confidence in the deceiver.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It is difficult to con anyone out of anything unless the deceived has confidence in the deceiver.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Fraud statistics come from all of the following sources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fraud perpetrators.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3"/>
              <w:gridCol w:w="6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This is a source for statistics.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This is a source for statistics.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This is a source for statistics.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Correct. Perpetrators do not generally provide statistics about their crimes.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would be LEAST beneficial in a career as a fraud-fighting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Some of the most important skills for a fraud-fighting professional to have are analytical, communication, and technological skills.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Some of the most important skills for a fraud-fighting professional to have are analytical, communication, and technological skills.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Some of the most important skills for a fraud-fighting professional to have are analytical, communication, and technological skills.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Some of the most important skills for a fraud-fighting professional to have are analytical, communication, and technological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acceptable as fraud-related experience to satisfy the education requirements to apply for CFE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Auditor (internal or 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Investigator for a law enforcement agency or in the private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in the Human Resources department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 for a prosecuting attorney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80"/>
              <w:gridCol w:w="7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To be considered fraud-related experience, an individual’s responsibilities must include the detection, investigation, or deterrence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To be considered fraud-related experience, an individual’s responsibilities must include the detection, investigation, or deterrence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Correct. To be considered fraud-related experience, an individual’s responsibilities must include the detection, investigation, or deterrence of fraud.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To be considered fraud-related experience, an individual’s responsibilities must include the detection, investigation, or deterrence of fraud.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fraud on behalf of an organization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 is usually the perpetrator.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type of fraud benefits top executives as it generally increases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type of fraud includes deflating expenses in order to save on corporate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 fraud is common among publicly traded companies that are experiencing windfall profits.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6"/>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Incorrect. Top management is usually the perpetrator.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Correct. Executives of the company benefit because a company’s stock price increases or remains artificially high.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Corporate tax fraud to benefit the company would involve inflating expenses rather than deflating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Financial statement fraud often occurs in companies that are experiencing net losses or have profits much less than expected.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individual listed is most likely to commit financial statement fraud in order to benefit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floor manager (line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treasurer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2"/>
              <w:gridCol w:w="6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Correct. It is executives that usually commit fraud “on behalf” of an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Incorrect. It is executives that usually commit fraud “on behalf” of an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Incorrect. It is executives that usually commit fraud “on behalf” of an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Incorrect. It is executives that usually commit fraud “on behalf” of an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FRAU.ALBR.19.1.4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3/10/2018 9:22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3/20/2018 7:58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