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 is the study of human behavior in organizational settings, of the interface between human behavior and the organization, and of the organizational itself.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Even though humans behave in organizations, such conduct occurs independently of the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 is a designated business function just like marketing and accounting.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new corporate goals that involve acquiring new businesses is part of the planning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Organizing is the process of designing jobs, grouping jobs into manageable units, and establishing patterns of authority among jobs and groups of jobs.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Leading is the process of setting deadlines and making plans to achieve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controlling function includes monitoring and correcting the actions of the organization and its members to keep them directed toward their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to think in the abstract comes from a manager's conceptual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Managers use their interpersonal skills to understand cause-and-effect relationships.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 system is an interrelated set of elements that function as a whole.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organizational system receives inputs from the environment, combines and transforms them, and then returns them to the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 systems perspective keeps managers focused on material, human, financial, and informational inputs.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In organizations, most situations and outcomes are contingent; that is, the precise relationship between any two variables is likely to be dependent on other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Over time, organizational behavior has gradually shifted from a situational perspective to a universal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organizational system has four basic categories of input from its environment: technological, financial, material, and human.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situational perspective is illustrated by the notion that the relationship between workers' skill levels and their performance levels is dependent on their degree of loyalty.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Interactionalism attempts to explain how people select, interpret, and change various situations.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Cohesiveness can be measured at the individual and organizational levels.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who pays workers high wages may increase workers' satisfaction, but may also lower important organizational-level outcomes.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is used to transform inputs into outputs.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From a universal perspective, managers try to identify the possible ways to solve problems based on organizational conditions.</w:t>
            </w:r>
          </w:p>
          <w:p>
            <w:pPr>
              <w:bidi w:val="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successful application of organizational behavior principles can reduce a company's rates of turnover and absenteeism.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organizational behavior (OB) involves both human behavior and characteristics of organizations, but its principal focus is the exterior environment that surrounds the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All organizational successes and failures result directly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stakeholder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comprehensive selection and placement.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supplier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behaviors of many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dynamics of the reward system of the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 (OB) typically includes the study of which of the following basic components?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reporting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Research and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behavior in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task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retention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goal of a consultant hired to solve a problem in an organization should be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recognize that the organization has always been this way and little can be done to change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 as much as possible about the organization and the people within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generate an action plan, with specific targets and completion dates.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 exclusively on changing the reward system, since everything else depends on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sure employees know the consultant has come to solve the company's problems.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an important reason for understanding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people are educated in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organizations regulate many of our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adults spend the better part of their lives working in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 offers specific perspectives on the human side of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Sole proprietorships are increasingly common for entrepreneurial organizations.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 focuses on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side of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side of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side of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side of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 side of management.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one of the specific perspectives of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as technology users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as resources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as consumers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as task environments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as financial expenditures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In dealing with the work-related activities of people, managers must have an understanding of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structure and design.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plans of marketplace competitors.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resource category that organizations use in the pursuit of goals and objectives?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Planning is the process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jobs, grouping jobs into units, and establishing patterns of authority between jobs and units.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the organization's desired future position and deciding how best to get there.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motivating the organization's members to work together toward the organization's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monitoring and correcting the actions of the organization and its members to keep them directed toward their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utilizing organizational resources with the ultimate goal of attaining organizational goals efficiently and effectively.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who groups jobs into units and establishes patterns of authority among jobs or groups of jobs is performing which of the following functions of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Supervising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managers motivate employees with compensation and job opportunity, they are utilizing which of the following managerial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Synergizing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Evaluating performance and verifying inventory levels are examples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acting in the role of a leader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choose the best resources to most effectively and efficiently produce the organization's product or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verify the quality of resources that pass through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how organizational resources will be released in the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encourage workers to increase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various suppliers the organization will utilize to acquire resources.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who schedules department meetings to effectively disseminate important information to employees has high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leadership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manager's ability to develop solutions to problems is determined by 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management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who can see how the various tasks within the organization fit together and how each task contributes toward the "big picture" has strong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An engineer who can solve complex mathematical equations on the job has strong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problem-solving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John, a middle manager in a high-tech firm, has the ability to identify the products that consumers want to buy, which is based on 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conceptual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technical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systems perspective, a system is defined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interrelated set of elements that functions as a whole.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procedure for fair and impartial performance appraisals.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collection of independent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technology of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ideal process for completing a particular job.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inputs an organization receives from its environment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employee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systems view, the profit that Walmart receives as a result of the services it provides is one type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contingency.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systems view is important to managers because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underscores the importance of the organization's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gives them a set procedure for making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allows them to eliminate the interaction among various elements of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reduces their risk of human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shifts the focus from outside the company to inside the company.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perspectives argues that there's "one best way" to solve a problem that will work for any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universal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organization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systems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interactional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contingency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perspectives of management would most likely refute the notion that one style of leadership would enhance employee satisfaction and job performance under any condition?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Situational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Classical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 perspective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attempts to explain how people select, interpret, and change various situations.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Contextualism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studied as a group-level outcome in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Absenteeism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Cohesiveness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Some outcomes can be studied at the individual, group, and organization levels. Which of the following is generally assessed at both the individual and organizational levels?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Absenteeism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Financial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Survival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Cohesiveness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person's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is an indicator of his or her efficiency and is measured in terms of the products or services created per unit of output.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absenteeism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turnover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profitability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cost-effectiveness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is anything that gives a firm an edge over rivals in attracting customers and defending itself against competition.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privilege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bias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talent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 advantage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monopoly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Successful business strategies are grounded in creating and maintaining a competitive advantage that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inflexible.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volatile.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intangible.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Michael Porter, to have a competitive advantage, a company must ultimately be able to give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best possible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best possible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best possible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superior value for their money.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everything they want.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Although Costco pays its employees substantially more than its closest competitor, Sam’s Club, it has similar financial returns on its labor costs due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turnover and higher levels of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turnover and </w:t>
                  </w:r>
                  <w:r>
                    <w:rPr>
                      <w:rStyle w:val="DefaultParagraphFont"/>
                      <w:rFonts w:ascii="Times New Roman" w:eastAsia="Times New Roman" w:hAnsi="Times New Roman" w:cs="Times New Roman"/>
                      <w:b w:val="0"/>
                      <w:bCs w:val="0"/>
                      <w:i w:val="0"/>
                      <w:iCs w:val="0"/>
                      <w:smallCaps w:val="0"/>
                      <w:color w:val="000000"/>
                      <w:sz w:val="22"/>
                      <w:szCs w:val="22"/>
                      <w:bdr w:val="nil"/>
                      <w:rtl w:val="0"/>
                    </w:rPr>
                    <w:t>higher levels of employee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Promotion-from-within policies and better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larger part-time workforce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better benefit package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Firms pursuing a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strategy strive to be the lowest cost producer in an industry for a particular level of product quality.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self-sabotaging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source of competitive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the most expensive version of an adequate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well-known brand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the best customer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more convenient to buy from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 steady stream of innovative products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If a company creates and maintains a culture that encourages employees to bring new ideas into the company, it is most likely to be using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sabotage.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Businesses pursuing a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strategy focus on a narrow market segment or niche.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pursuing a specialization strategy often try to develop a competitive advantage based on customer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intimidation.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intimacy.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immolation.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Organizations pursuing a differentiation strategy often try to develop a competitive advantage based on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innovation.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Maximizing the efficiency of the manufacturing or product development process to minimize costs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skill.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superiority.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operational excellence.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maintenance strategy.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 with a product innovation competitive advantage would likely seek a core workforce of research and development employees who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entrepreneurial mindset.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shorter-term focus.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low tolerance for ambiguity.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high aversion to taking risks.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strategies focuses on company expansion, either organically or through acquisitions?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Specialization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Domination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is based on the belief that productivity is maximized when organizations are rationalized with precise sets of instructions based on time-and-motion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Straightforward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Stratospheric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After World War I, attention shifted away from scientific management to understanding the role of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in organizations.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managerial corruption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and politics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gender and sexual harassment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religion and spirituality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 factors and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effect occurs when people improve some aspect of their behavior or performance because they know that they are being assessed.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Hamilton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Henricks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Hawthorne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Hampton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Hoover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Deming’s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cycle of continuous improvement promoted the adoption of fourteen principles to make any organization efficient and capable of solving almost any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plan-do-check-act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plan-check-act-do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act-do-check-plan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act-plan-check-do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check-plan-act-do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Deming felt that when things go wrong, there is a 94 percent chance that the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rather than the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user, technology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technology, user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worker,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 environment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Decades of research have reinforced some of what many people intuitively believe about organizational behavior (OB) and identified common misunderstandings. Which of the following questions could NOT be answered as a result of this research into OB?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goal level will best motivate my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important is employee satisfaction to job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Should I seek a promotion with a competing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stress always bad?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are different leadership approaches most effective?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bCs/>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method relies on systematic studies that identify and replicate a result using a variety of methods, samples, and settings.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philosophical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mathematical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humanist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term for a written prediction specifying expected relationships between certain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Prophecy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collection of verbal and symbolic assertions that specify how and why two or more variables are related, and the conditions under which they should and should not relate.</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hypothesis?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Setting a goal will be positively related to the number of products assembled.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researcher found a .8 correlation between goal setting and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Personally, I am more productive when I set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wonder if there is a relationship between goal setting and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way to determine whether goal setting is positively or negatively related to productivity.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bCs/>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variable in an experiment is predicted to affect something else.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measured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 variable in an experiment is predicted to be affected by something else.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researcher hypothesizes that the age of employees influences their awareness of diversity. In this example, age is the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diversity awareness is the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variable, 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independent variable, dependent variable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dependent variable, independent variable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reflects the size and strength of the statistical relationship between two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correlation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 deviation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letter is used to refer to a correlation?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range of correlations?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to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to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 to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 to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 to 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relationship is indicated by a correlation of +0.90?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positive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weak, positive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weak, negative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negative relationship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A researcher is studying the relationship between age and diversity awareness and finds a negative correlation. What does that mean?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age increases, diversity awareness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age decreases, diversity awareness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age increases, diversity awareness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person's age doesn't affect his or her level of diversity awareness.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was inconclusive.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a statistical technique used to combine the results of many different research studies done in a variety of organizations and for a variety of jobs.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 deviation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Path 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Analysis of variance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Meta-analysis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An understanding of organizational behavior (OB) can help organizations to prevent all of the following problems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unhappy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stagnating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loss of market share.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Investing now in developing your organizational behavior (OB) skills will do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you to be a more effective employee.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you to be a more effective manager.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prepare you to be a more effective leader.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you to move up faster in any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you to improve your technical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Most service-quality experts say that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most critical element in building a customer-oriented company.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talent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Seline runs a small company that sells medical software. She has devised a process by which her company is able to develop new versions of the software relatively quickly and with almost no bugs. However, Seline believes that the success of this process hinges on her company's unique makeup and the type of product it produces; she does not believe that most software companies could use her process to any great effect. Seline's views embody which of the following perspectives?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Situational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Pessimistic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facet of human resource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incentives to motivate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incentives to use fewer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Creating programs to develop employees’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incentives to retain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Attracting high quality employees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 achieved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decreased the monotony of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eagerly accepted by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gave workers control over their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increased productivity.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saw wide use for over a century.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Which of the following is NOT a dysfunctional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Absenteeism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Asking for a raise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Turnover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Sabotage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Rudeness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shd w:val="clear" w:color="auto" w:fill="FFFFFF"/>
                <w:rtl w:val="0"/>
              </w:rPr>
              <w:t>Turnover occurs when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are called to jury duty.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feign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 fired.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quit their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 promoted.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terms refers to discretionary behaviors that benefit the organization but are not formally rewarded or required?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citizenship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Affective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Normative commitment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responsibility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Response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an example of a technical skill? </w:t>
            </w:r>
            <w:r>
              <w:rPr>
                <w:rStyle w:val="DefaultParagraphFont"/>
                <w:rFonts w:ascii="Times New Roman" w:eastAsia="Times New Roman" w:hAnsi="Times New Roman" w:cs="Times New Roman"/>
                <w:b/>
                <w:bCs/>
                <w:i w:val="0"/>
                <w:iCs w:val="0"/>
                <w:smallCaps w:val="0"/>
                <w:color w:val="000000"/>
                <w:sz w:val="22"/>
                <w:szCs w:val="22"/>
                <w:bdr w:val="nil"/>
                <w:rtl w:val="0"/>
              </w:rPr>
              <w:t>Select as many as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Identifying which employee survey responses are likely to predict subsequent turnover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Figuring out why the number of quality applicants to a five-star restaurant is 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Coming up with a new product idea that will help your organization dominate a competitive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Persuading an employee to take on additional work during a busy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a piece of medical software is in compliance with HIPAA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an example of a diagnostic skill? </w:t>
            </w:r>
            <w:r>
              <w:rPr>
                <w:rStyle w:val="DefaultParagraphFont"/>
                <w:rFonts w:ascii="Times New Roman" w:eastAsia="Times New Roman" w:hAnsi="Times New Roman" w:cs="Times New Roman"/>
                <w:b/>
                <w:bCs/>
                <w:i w:val="0"/>
                <w:iCs w:val="0"/>
                <w:smallCaps w:val="0"/>
                <w:color w:val="000000"/>
                <w:sz w:val="22"/>
                <w:szCs w:val="22"/>
                <w:bdr w:val="nil"/>
                <w:rtl w:val="0"/>
              </w:rPr>
              <w:t>Select as many as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8"/>
              <w:gridCol w:w="8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a new logo for a major advertising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Figuring out why the number of quality applicants to a five-star restaurant is 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Deciding whether or not to undertake a risky acquisition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Providing negative feedback to an employee in a way that will correct her behavior without discouraging 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software code for a new search engine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an example of an interpersonal skill? </w:t>
            </w:r>
            <w:r>
              <w:rPr>
                <w:rStyle w:val="DefaultParagraphFont"/>
                <w:rFonts w:ascii="Times New Roman" w:eastAsia="Times New Roman" w:hAnsi="Times New Roman" w:cs="Times New Roman"/>
                <w:b/>
                <w:bCs/>
                <w:i w:val="0"/>
                <w:iCs w:val="0"/>
                <w:smallCaps w:val="0"/>
                <w:color w:val="000000"/>
                <w:sz w:val="22"/>
                <w:szCs w:val="22"/>
                <w:bdr w:val="nil"/>
                <w:rtl w:val="0"/>
              </w:rPr>
              <w:t>Select as many as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Designing a new logo for a major advertising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Figuring out why the number of quality applicants to a five-star restaurant is decreasing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Coming up with a new product idea that will help your organization dominate a competitive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Persuading an employee to take on additional work during a busy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Writing software code for a new search engine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 an example of a conceptual skill? </w:t>
            </w:r>
            <w:r>
              <w:rPr>
                <w:rStyle w:val="DefaultParagraphFont"/>
                <w:rFonts w:ascii="Times New Roman" w:eastAsia="Times New Roman" w:hAnsi="Times New Roman" w:cs="Times New Roman"/>
                <w:b/>
                <w:bCs/>
                <w:i w:val="0"/>
                <w:iCs w:val="0"/>
                <w:smallCaps w:val="0"/>
                <w:color w:val="000000"/>
                <w:sz w:val="22"/>
                <w:szCs w:val="22"/>
                <w:bdr w:val="nil"/>
                <w:rtl w:val="0"/>
              </w:rPr>
              <w:t>Select as many as apply.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Figuring out which of two mutually exclusive market opportunities to pursue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Deciding whether to undertake a risky acquisition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Coming up with a new product idea that will help your organization dominate a competitive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Persuading an employee to take on additional work during a busy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which of three CEO candidates has the vision that is most compatible with the needs of the company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c,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Walmart is famous for exemplifying the cost leadership strategy. Which of the following is Walmart likely to do? </w:t>
            </w:r>
            <w:r>
              <w:rPr>
                <w:rStyle w:val="DefaultParagraphFont"/>
                <w:rFonts w:ascii="Times New Roman" w:eastAsia="Times New Roman" w:hAnsi="Times New Roman" w:cs="Times New Roman"/>
                <w:b/>
                <w:bCs/>
                <w:i w:val="0"/>
                <w:iCs w:val="0"/>
                <w:smallCaps w:val="0"/>
                <w:color w:val="000000"/>
                <w:sz w:val="22"/>
                <w:szCs w:val="22"/>
                <w:bdr w:val="nil"/>
                <w:rtl w:val="0"/>
              </w:rPr>
              <w:t>Select as many as apply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prices as low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 expenses as low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Rely heavily on low-wage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Automate as few jobs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Automate as many jobs as possible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c,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company employing a specialization strategy? </w:t>
            </w:r>
            <w:r>
              <w:rPr>
                <w:rStyle w:val="DefaultParagraphFont"/>
                <w:rFonts w:ascii="Times New Roman" w:eastAsia="Times New Roman" w:hAnsi="Times New Roman" w:cs="Times New Roman"/>
                <w:b/>
                <w:bCs/>
                <w:i w:val="0"/>
                <w:iCs w:val="0"/>
                <w:smallCaps w:val="0"/>
                <w:color w:val="000000"/>
                <w:sz w:val="22"/>
                <w:szCs w:val="22"/>
                <w:bdr w:val="nil"/>
                <w:rtl w:val="0"/>
              </w:rPr>
              <w:t>Select as many as apply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Walmart decides to pressure its suppliers to keep costs as low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Apple decides to create a phone that is unlike any other phone on the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Harley Davidson decides that it will only manufacture motorcycles, not cars or other types of vehicles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Dunkin' Donuts decides to focus on selling donuts rather than a variety of baked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Starbucks decides against opening any kind of store location other than a coffee shop.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d, 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can be defined as the study of human behavior in organizational settings, the interface between human behavior and the organization, and of the organization itself.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behavior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Regardless of size, scope, or location, all organizations have at least one thing in common: they are made up of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Organizational behavior (OB) is not a defined business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By designing jobs and establishing patterns of authority among jobs and groups of jobs, the manager is performing the __________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is the process of motivating employees of an organization to work together toward the organization's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Leading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Performance evaluation and reward systems apply to the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allow managers to better understand cause-and-effect relationships and to recognize the optimal solutions to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Diagnostic skills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is an interrelated set of elements that function as a whole.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Products and services, profits and losses, and employee behaviors are all types of __________ that an organizational system releases to the environment.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outputs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Managers, office equipment, funds from stockholders, and sales forecasts are all examples of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to an organizational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inputs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 each work outcome with the corresponding organizational behavior concept. What is each behavior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
              <w:gridCol w:w="8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Susan declines to take a job with another company even though it offers a higher salary and better benefits.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Lydia steals, on average, one to two office staplers per month.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Peter is beloved by his coworkers and boss, but he is actively looking for a higher-paying job.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Hernando voluntarily creates a video guide for his coworkers explaining how to use the company's spreadsheet 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Bob sells, on average, four to five dining sets per week.</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dysfunctional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commitment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lack of organizational commitment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 each term with its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Universal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Situational perspective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management</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and situations interact continuously to determine individuals’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exists “one best way” that could be used in any organization, under any conditions, to achieve positive outcomes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An interrelated set of elements that function as a whole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 is maximized when organizations are rationalized with precise sets of instructions based on time-and-motion studies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organizations, situations and outcomes are influenced by other variables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Ordering</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Order the steps of the scientific method, from first to last.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605"/>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Sans Serif" w:eastAsia="Sans Serif" w:hAnsi="Sans Serif" w:cs="Sans Serif"/>
                      <w:b w:val="0"/>
                      <w:bCs w:val="0"/>
                      <w:i w:val="0"/>
                      <w:iCs w:val="0"/>
                      <w:smallCaps w:val="0"/>
                      <w:strike w:val="0"/>
                      <w:color w:val="000000"/>
                      <w:sz w:val="22"/>
                      <w:szCs w:val="22"/>
                      <w:u w:val="single"/>
                      <w:bdr w:val="nil"/>
                      <w:rtl w:val="0"/>
                    </w:rPr>
                    <w:t>     </w:t>
                  </w:r>
                  <w:r>
                    <w:rPr>
                      <w:rStyle w:val="DefaultParagraphFont"/>
                      <w:rFonts w:ascii="Sans Serif" w:eastAsia="Sans Serif" w:hAnsi="Sans Serif" w:cs="Sans Serif"/>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Sans Serif" w:eastAsia="Sans Serif" w:hAnsi="Sans Serif" w:cs="Sans Serif"/>
                      <w:b w:val="0"/>
                      <w:bCs w:val="0"/>
                      <w:i w:val="0"/>
                      <w:iCs w:val="0"/>
                      <w:smallCaps w:val="0"/>
                      <w:strike w:val="0"/>
                      <w:color w:val="000000"/>
                      <w:sz w:val="22"/>
                      <w:szCs w:val="22"/>
                      <w:u w:val="single"/>
                      <w:bdr w:val="nil"/>
                      <w:rtl w:val="0"/>
                    </w:rPr>
                    <w:t>     </w:t>
                  </w:r>
                  <w:r>
                    <w:rPr>
                      <w:rStyle w:val="DefaultParagraphFont"/>
                      <w:rFonts w:ascii="Sans Serif" w:eastAsia="Sans Serif" w:hAnsi="Sans Serif" w:cs="Sans Serif"/>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Sans Serif" w:eastAsia="Sans Serif" w:hAnsi="Sans Serif" w:cs="Sans Serif"/>
                      <w:b w:val="0"/>
                      <w:bCs w:val="0"/>
                      <w:i w:val="0"/>
                      <w:iCs w:val="0"/>
                      <w:smallCaps w:val="0"/>
                      <w:strike w:val="0"/>
                      <w:color w:val="000000"/>
                      <w:sz w:val="22"/>
                      <w:szCs w:val="22"/>
                      <w:u w:val="single"/>
                      <w:bdr w:val="nil"/>
                      <w:rtl w:val="0"/>
                    </w:rPr>
                    <w:t>     </w:t>
                  </w:r>
                  <w:r>
                    <w:rPr>
                      <w:rStyle w:val="DefaultParagraphFont"/>
                      <w:rFonts w:ascii="Sans Serif" w:eastAsia="Sans Serif" w:hAnsi="Sans Serif" w:cs="Sans Serif"/>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Sans Serif" w:eastAsia="Sans Serif" w:hAnsi="Sans Serif" w:cs="Sans Serif"/>
                      <w:b w:val="0"/>
                      <w:bCs w:val="0"/>
                      <w:i w:val="0"/>
                      <w:iCs w:val="0"/>
                      <w:smallCaps w:val="0"/>
                      <w:strike w:val="0"/>
                      <w:color w:val="000000"/>
                      <w:sz w:val="22"/>
                      <w:szCs w:val="22"/>
                      <w:u w:val="single"/>
                      <w:bdr w:val="nil"/>
                      <w:rtl w:val="0"/>
                    </w:rPr>
                    <w:t>     </w:t>
                  </w:r>
                  <w:r>
                    <w:rPr>
                      <w:rStyle w:val="DefaultParagraphFont"/>
                      <w:rFonts w:ascii="Sans Serif" w:eastAsia="Sans Serif" w:hAnsi="Sans Serif" w:cs="Sans Serif"/>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b, a, 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position w:val="-5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543.75pt;width:408pt">
                  <v:imagedata r:id="rId4"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diagram above shows the framework of the book. Order the fundamental questions that each section answers, from 1 to 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605"/>
              <w:gridCol w:w="5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Sans Serif" w:eastAsia="Sans Serif" w:hAnsi="Sans Serif" w:cs="Sans Serif"/>
                      <w:b w:val="0"/>
                      <w:bCs w:val="0"/>
                      <w:i w:val="0"/>
                      <w:iCs w:val="0"/>
                      <w:smallCaps w:val="0"/>
                      <w:strike w:val="0"/>
                      <w:color w:val="000000"/>
                      <w:sz w:val="22"/>
                      <w:szCs w:val="22"/>
                      <w:u w:val="single"/>
                      <w:bdr w:val="nil"/>
                      <w:rtl w:val="0"/>
                    </w:rPr>
                    <w:t>     </w:t>
                  </w:r>
                  <w:r>
                    <w:rPr>
                      <w:rStyle w:val="DefaultParagraphFont"/>
                      <w:rFonts w:ascii="Sans Serif" w:eastAsia="Sans Serif" w:hAnsi="Sans Serif" w:cs="Sans Serif"/>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do individuals do what they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Sans Serif" w:eastAsia="Sans Serif" w:hAnsi="Sans Serif" w:cs="Sans Serif"/>
                      <w:b w:val="0"/>
                      <w:bCs w:val="0"/>
                      <w:i w:val="0"/>
                      <w:iCs w:val="0"/>
                      <w:smallCaps w:val="0"/>
                      <w:strike w:val="0"/>
                      <w:color w:val="000000"/>
                      <w:sz w:val="22"/>
                      <w:szCs w:val="22"/>
                      <w:u w:val="single"/>
                      <w:bdr w:val="nil"/>
                      <w:rtl w:val="0"/>
                    </w:rPr>
                    <w:t>     </w:t>
                  </w:r>
                  <w:r>
                    <w:rPr>
                      <w:rStyle w:val="DefaultParagraphFont"/>
                      <w:rFonts w:ascii="Sans Serif" w:eastAsia="Sans Serif" w:hAnsi="Sans Serif" w:cs="Sans Serif"/>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makes managers and organizations 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Sans Serif" w:eastAsia="Sans Serif" w:hAnsi="Sans Serif" w:cs="Sans Serif"/>
                      <w:b w:val="0"/>
                      <w:bCs w:val="0"/>
                      <w:i w:val="0"/>
                      <w:iCs w:val="0"/>
                      <w:smallCaps w:val="0"/>
                      <w:strike w:val="0"/>
                      <w:color w:val="000000"/>
                      <w:sz w:val="22"/>
                      <w:szCs w:val="22"/>
                      <w:u w:val="single"/>
                      <w:bdr w:val="nil"/>
                      <w:rtl w:val="0"/>
                    </w:rPr>
                    <w:t>     </w:t>
                  </w:r>
                  <w:r>
                    <w:rPr>
                      <w:rStyle w:val="DefaultParagraphFont"/>
                      <w:rFonts w:ascii="Sans Serif" w:eastAsia="Sans Serif" w:hAnsi="Sans Serif" w:cs="Sans Serif"/>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does leadership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Sans Serif" w:eastAsia="Sans Serif" w:hAnsi="Sans Serif" w:cs="Sans Serif"/>
                      <w:b w:val="0"/>
                      <w:bCs w:val="0"/>
                      <w:i w:val="0"/>
                      <w:iCs w:val="0"/>
                      <w:smallCaps w:val="0"/>
                      <w:strike w:val="0"/>
                      <w:color w:val="000000"/>
                      <w:sz w:val="22"/>
                      <w:szCs w:val="22"/>
                      <w:u w:val="single"/>
                      <w:bdr w:val="nil"/>
                      <w:rtl w:val="0"/>
                    </w:rPr>
                    <w:t>     </w:t>
                  </w:r>
                  <w:r>
                    <w:rPr>
                      <w:rStyle w:val="DefaultParagraphFont"/>
                      <w:rFonts w:ascii="Sans Serif" w:eastAsia="Sans Serif" w:hAnsi="Sans Serif" w:cs="Sans Serif"/>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do groups and teams do what they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Sans Serif" w:eastAsia="Sans Serif" w:hAnsi="Sans Serif" w:cs="Sans Serif"/>
                      <w:b w:val="0"/>
                      <w:bCs w:val="0"/>
                      <w:i w:val="0"/>
                      <w:iCs w:val="0"/>
                      <w:smallCaps w:val="0"/>
                      <w:strike w:val="0"/>
                      <w:color w:val="000000"/>
                      <w:sz w:val="22"/>
                      <w:szCs w:val="22"/>
                      <w:u w:val="single"/>
                      <w:bdr w:val="nil"/>
                      <w:rtl w:val="0"/>
                    </w:rPr>
                    <w:t>     </w:t>
                  </w:r>
                  <w:r>
                    <w:rPr>
                      <w:rStyle w:val="DefaultParagraphFont"/>
                      <w:rFonts w:ascii="Sans Serif" w:eastAsia="Sans Serif" w:hAnsi="Sans Serif" w:cs="Sans Serif"/>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does the environment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Sans Serif" w:eastAsia="Sans Serif" w:hAnsi="Sans Serif" w:cs="Sans Serif"/>
                      <w:b w:val="0"/>
                      <w:bCs w:val="0"/>
                      <w:i w:val="0"/>
                      <w:iCs w:val="0"/>
                      <w:smallCaps w:val="0"/>
                      <w:strike w:val="0"/>
                      <w:color w:val="000000"/>
                      <w:sz w:val="22"/>
                      <w:szCs w:val="22"/>
                      <w:u w:val="single"/>
                      <w:bdr w:val="nil"/>
                      <w:rtl w:val="0"/>
                    </w:rPr>
                    <w:t>     </w:t>
                  </w:r>
                  <w:r>
                    <w:rPr>
                      <w:rStyle w:val="DefaultParagraphFont"/>
                      <w:rFonts w:ascii="Sans Serif" w:eastAsia="Sans Serif" w:hAnsi="Sans Serif" w:cs="Sans Serif"/>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do organizational characteristics influence effectiveness?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a, d, b, c, 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it is important for managers to have a good understanding of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core of organizational behavior (OB) is being effective at work. Understanding how people behave in organizations and why they do what they do is critical to working effectively with and managing others. OB gives everyone the knowledge and tools they need to be effective at any organizational level. OB is an important topic for anyone who works or who will eventually work in an organization, which is the case for most people.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four basic managerial functions and how they related to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Managers engage in the four basic functions of planning, organizing, leading, and controlling. These functions are applied to human, financial, physical, and information resources with the ultimate purpose of efficiently and effectively attaining organizational goals. Planning is the process of determining the organization’s desired future position and deciding how best to get there. Organizing is the process of designing jobs, grouping jobs into manageable units, and establishing patterns of authority among jobs and groups of jobs. Leading is the process of motivating members of the organization to work together toward the organization’s goals. Finally, controlling is the process of monitoring and correcting the actions of the organization and its people to keep them headed toward their goals.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discuss, and give examples of the contextual perspectives on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Several contextual perspectives—most notably the sys</w:t>
                  </w:r>
                  <w:r>
                    <w:rPr>
                      <w:rStyle w:val="DefaultParagraphFont"/>
                      <w:rFonts w:ascii="Times New Roman" w:eastAsia="Times New Roman" w:hAnsi="Times New Roman" w:cs="Times New Roman"/>
                      <w:b w:val="0"/>
                      <w:bCs w:val="0"/>
                      <w:i w:val="0"/>
                      <w:iCs w:val="0"/>
                      <w:smallCaps w:val="0"/>
                      <w:color w:val="000000"/>
                      <w:sz w:val="22"/>
                      <w:szCs w:val="22"/>
                      <w:bdr w:val="nil"/>
                      <w:rtl w:val="0"/>
                    </w:rPr>
                    <w:t>tems and contingency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perspectives and the interactional view—</w:t>
                  </w:r>
                  <w:r>
                    <w:rPr>
                      <w:rStyle w:val="DefaultParagraphFont"/>
                      <w:rFonts w:ascii="Times New Roman" w:eastAsia="Times New Roman" w:hAnsi="Times New Roman" w:cs="Times New Roman"/>
                      <w:b w:val="0"/>
                      <w:bCs w:val="0"/>
                      <w:i w:val="0"/>
                      <w:iCs w:val="0"/>
                      <w:smallCaps w:val="0"/>
                      <w:color w:val="000000"/>
                      <w:sz w:val="22"/>
                      <w:szCs w:val="22"/>
                      <w:bdr w:val="nil"/>
                      <w:rtl w:val="0"/>
                    </w:rPr>
                    <w:t>influence our understanding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organizational behavior. </w:t>
                  </w:r>
                  <w:r>
                    <w:rPr>
                      <w:rStyle w:val="DefaultParagraphFont"/>
                      <w:rFonts w:ascii="Times New Roman" w:eastAsia="Times New Roman" w:hAnsi="Times New Roman" w:cs="Times New Roman"/>
                      <w:b w:val="0"/>
                      <w:bCs w:val="0"/>
                      <w:i w:val="0"/>
                      <w:iCs w:val="0"/>
                      <w:smallCaps w:val="0"/>
                      <w:color w:val="000000"/>
                      <w:sz w:val="22"/>
                      <w:szCs w:val="22"/>
                      <w:bdr w:val="nil"/>
                      <w:rtl w:val="0"/>
                    </w:rPr>
                    <w:t>The systems perspective, or the theory of syst</w:t>
                  </w:r>
                  <w:r>
                    <w:rPr>
                      <w:rStyle w:val="DefaultParagraphFont"/>
                      <w:rFonts w:ascii="Times New Roman" w:eastAsia="Times New Roman" w:hAnsi="Times New Roman" w:cs="Times New Roman"/>
                      <w:b w:val="0"/>
                      <w:bCs w:val="0"/>
                      <w:i w:val="0"/>
                      <w:iCs w:val="0"/>
                      <w:smallCaps w:val="0"/>
                      <w:color w:val="000000"/>
                      <w:sz w:val="22"/>
                      <w:szCs w:val="22"/>
                      <w:bdr w:val="nil"/>
                      <w:rtl w:val="0"/>
                    </w:rPr>
                    <w:t>ems, was first developed in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ph</w:t>
                  </w:r>
                  <w:r>
                    <w:rPr>
                      <w:rStyle w:val="DefaultParagraphFont"/>
                      <w:rFonts w:ascii="Times New Roman" w:eastAsia="Times New Roman" w:hAnsi="Times New Roman" w:cs="Times New Roman"/>
                      <w:b w:val="0"/>
                      <w:bCs w:val="0"/>
                      <w:i w:val="0"/>
                      <w:iCs w:val="0"/>
                      <w:smallCaps w:val="0"/>
                      <w:color w:val="000000"/>
                      <w:sz w:val="22"/>
                      <w:szCs w:val="22"/>
                      <w:bdr w:val="nil"/>
                      <w:rtl w:val="0"/>
                    </w:rPr>
                    <w:t>y</w:t>
                  </w:r>
                  <w:r>
                    <w:rPr>
                      <w:rStyle w:val="DefaultParagraphFont"/>
                      <w:rFonts w:ascii="Times New Roman" w:eastAsia="Times New Roman" w:hAnsi="Times New Roman" w:cs="Times New Roman"/>
                      <w:b w:val="0"/>
                      <w:bCs w:val="0"/>
                      <w:i w:val="0"/>
                      <w:iCs w:val="0"/>
                      <w:smallCaps w:val="0"/>
                      <w:color w:val="000000"/>
                      <w:sz w:val="22"/>
                      <w:szCs w:val="22"/>
                      <w:bdr w:val="nil"/>
                      <w:rtl w:val="0"/>
                    </w:rPr>
                    <w:t>sical sciences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system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an interrelated set of elements that function as 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whole.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this perspective, an organizational system receives f</w:t>
                  </w:r>
                  <w:r>
                    <w:rPr>
                      <w:rStyle w:val="DefaultParagraphFont"/>
                      <w:rFonts w:ascii="Times New Roman" w:eastAsia="Times New Roman" w:hAnsi="Times New Roman" w:cs="Times New Roman"/>
                      <w:b w:val="0"/>
                      <w:bCs w:val="0"/>
                      <w:i w:val="0"/>
                      <w:iCs w:val="0"/>
                      <w:smallCaps w:val="0"/>
                      <w:color w:val="000000"/>
                      <w:sz w:val="22"/>
                      <w:szCs w:val="22"/>
                      <w:bdr w:val="nil"/>
                      <w:rtl w:val="0"/>
                    </w:rPr>
                    <w:t>our kinds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of inputs from its environment: material, huma</w:t>
                  </w:r>
                  <w:r>
                    <w:rPr>
                      <w:rStyle w:val="DefaultParagraphFont"/>
                      <w:rFonts w:ascii="Times New Roman" w:eastAsia="Times New Roman" w:hAnsi="Times New Roman" w:cs="Times New Roman"/>
                      <w:b w:val="0"/>
                      <w:bCs w:val="0"/>
                      <w:i w:val="0"/>
                      <w:iCs w:val="0"/>
                      <w:smallCaps w:val="0"/>
                      <w:color w:val="000000"/>
                      <w:sz w:val="22"/>
                      <w:szCs w:val="22"/>
                      <w:bdr w:val="nil"/>
                      <w:rtl w:val="0"/>
                    </w:rPr>
                    <w:t>n, financial, and informational.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w:t>
                  </w:r>
                  <w:r>
                    <w:rPr>
                      <w:rStyle w:val="DefaultParagraphFont"/>
                      <w:rFonts w:ascii="Times New Roman" w:eastAsia="Times New Roman" w:hAnsi="Times New Roman" w:cs="Times New Roman"/>
                      <w:b w:val="0"/>
                      <w:bCs w:val="0"/>
                      <w:i w:val="0"/>
                      <w:iCs w:val="0"/>
                      <w:smallCaps w:val="0"/>
                      <w:color w:val="000000"/>
                      <w:sz w:val="22"/>
                      <w:szCs w:val="22"/>
                      <w:bdr w:val="nil"/>
                      <w:rtl w:val="0"/>
                    </w:rPr>
                    <w:t>on’s managers then com</w:t>
                  </w:r>
                  <w:r>
                    <w:rPr>
                      <w:rStyle w:val="DefaultParagraphFont"/>
                      <w:rFonts w:ascii="Times New Roman" w:eastAsia="Times New Roman" w:hAnsi="Times New Roman" w:cs="Times New Roman"/>
                      <w:b w:val="0"/>
                      <w:bCs w:val="0"/>
                      <w:i w:val="0"/>
                      <w:iCs w:val="0"/>
                      <w:smallCaps w:val="0"/>
                      <w:color w:val="000000"/>
                      <w:sz w:val="22"/>
                      <w:szCs w:val="22"/>
                      <w:bdr w:val="nil"/>
                      <w:rtl w:val="0"/>
                    </w:rPr>
                    <w:t>bine and transform these inputs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and return them to the environment in th</w:t>
                  </w:r>
                  <w:r>
                    <w:rPr>
                      <w:rStyle w:val="DefaultParagraphFont"/>
                      <w:rFonts w:ascii="Times New Roman" w:eastAsia="Times New Roman" w:hAnsi="Times New Roman" w:cs="Times New Roman"/>
                      <w:b w:val="0"/>
                      <w:bCs w:val="0"/>
                      <w:i w:val="0"/>
                      <w:iCs w:val="0"/>
                      <w:smallCaps w:val="0"/>
                      <w:color w:val="000000"/>
                      <w:sz w:val="22"/>
                      <w:szCs w:val="22"/>
                      <w:bdr w:val="nil"/>
                      <w:rtl w:val="0"/>
                    </w:rPr>
                    <w:t>e form of products or services,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employee behaviors, profits or losses, and a</w:t>
                  </w:r>
                  <w:r>
                    <w:rPr>
                      <w:rStyle w:val="DefaultParagraphFont"/>
                      <w:rFonts w:ascii="Times New Roman" w:eastAsia="Times New Roman" w:hAnsi="Times New Roman" w:cs="Times New Roman"/>
                      <w:b w:val="0"/>
                      <w:bCs w:val="0"/>
                      <w:i w:val="0"/>
                      <w:iCs w:val="0"/>
                      <w:smallCaps w:val="0"/>
                      <w:color w:val="000000"/>
                      <w:sz w:val="22"/>
                      <w:szCs w:val="22"/>
                      <w:bdr w:val="nil"/>
                      <w:rtl w:val="0"/>
                    </w:rPr>
                    <w:t>dditional information. Then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system receives feedback from the environment regardin</w:t>
                  </w:r>
                  <w:r>
                    <w:rPr>
                      <w:rStyle w:val="DefaultParagraphFont"/>
                      <w:rFonts w:ascii="Times New Roman" w:eastAsia="Times New Roman" w:hAnsi="Times New Roman" w:cs="Times New Roman"/>
                      <w:b w:val="0"/>
                      <w:bCs w:val="0"/>
                      <w:i w:val="0"/>
                      <w:iCs w:val="0"/>
                      <w:smallCaps w:val="0"/>
                      <w:color w:val="000000"/>
                      <w:sz w:val="22"/>
                      <w:szCs w:val="22"/>
                      <w:bdr w:val="nil"/>
                      <w:rtl w:val="0"/>
                    </w:rPr>
                    <w:t>g these outputs.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example of a systems perspective is any large manufacturing company like Harley-Davidson. </w:t>
                  </w:r>
                  <w:r>
                    <w:rPr>
                      <w:rStyle w:val="DefaultParagraphFont"/>
                      <w:rFonts w:ascii="Times New Roman" w:eastAsia="Times New Roman" w:hAnsi="Times New Roman" w:cs="Times New Roman"/>
                      <w:b w:val="0"/>
                      <w:bCs w:val="0"/>
                      <w:i w:val="0"/>
                      <w:iCs w:val="0"/>
                      <w:smallCaps w:val="0"/>
                      <w:color w:val="000000"/>
                      <w:sz w:val="22"/>
                      <w:szCs w:val="22"/>
                      <w:bdr w:val="nil"/>
                      <w:rtl w:val="0"/>
                    </w:rPr>
                    <w:t>Material inputs would be all the parts used to manufacture motorcycles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human inputs are the employees who assemble the motorcycles, office staff, </w:t>
                  </w:r>
                  <w:r>
                    <w:rPr>
                      <w:rStyle w:val="DefaultParagraphFont"/>
                      <w:rFonts w:ascii="Times New Roman" w:eastAsia="Times New Roman" w:hAnsi="Times New Roman" w:cs="Times New Roman"/>
                      <w:b w:val="0"/>
                      <w:bCs w:val="0"/>
                      <w:i w:val="0"/>
                      <w:iCs w:val="0"/>
                      <w:smallCaps w:val="0"/>
                      <w:color w:val="000000"/>
                      <w:sz w:val="22"/>
                      <w:szCs w:val="22"/>
                      <w:bdr w:val="nil"/>
                      <w:rtl w:val="0"/>
                    </w:rPr>
                    <w:t>sale</w:t>
                  </w:r>
                  <w:r>
                    <w:rPr>
                      <w:rStyle w:val="DefaultParagraphFont"/>
                      <w:rFonts w:ascii="Times New Roman" w:eastAsia="Times New Roman" w:hAnsi="Times New Roman" w:cs="Times New Roman"/>
                      <w:b w:val="0"/>
                      <w:bCs w:val="0"/>
                      <w:i w:val="0"/>
                      <w:iCs w:val="0"/>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2"/>
                      <w:szCs w:val="22"/>
                      <w:bdr w:val="nil"/>
                      <w:rtl w:val="0"/>
                    </w:rPr>
                    <w:t>peopl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 etc., financial inputs would include the money received from sales, stockholder investments, etc., and information inputs would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include things like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forecasts about future sales.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Outputs would include the motorcycles sold </w:t>
                  </w:r>
                  <w:r>
                    <w:rPr>
                      <w:rStyle w:val="DefaultParagraphFont"/>
                      <w:rFonts w:ascii="Times New Roman" w:eastAsia="Times New Roman" w:hAnsi="Times New Roman" w:cs="Times New Roman"/>
                      <w:b w:val="0"/>
                      <w:bCs w:val="0"/>
                      <w:i w:val="0"/>
                      <w:iCs w:val="0"/>
                      <w:smallCaps w:val="0"/>
                      <w:color w:val="000000"/>
                      <w:sz w:val="22"/>
                      <w:szCs w:val="22"/>
                      <w:bdr w:val="nil"/>
                      <w:rtl w:val="0"/>
                    </w:rPr>
                    <w:t>to consumers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profits </w:t>
                  </w:r>
                  <w:r>
                    <w:rPr>
                      <w:rStyle w:val="DefaultParagraphFont"/>
                      <w:rFonts w:ascii="Times New Roman" w:eastAsia="Times New Roman" w:hAnsi="Times New Roman" w:cs="Times New Roman"/>
                      <w:b w:val="0"/>
                      <w:bCs w:val="0"/>
                      <w:i w:val="0"/>
                      <w:iCs w:val="0"/>
                      <w:smallCaps w:val="0"/>
                      <w:color w:val="000000"/>
                      <w:sz w:val="22"/>
                      <w:szCs w:val="22"/>
                      <w:bdr w:val="nil"/>
                      <w:rtl w:val="0"/>
                    </w:rPr>
                    <w:t>made for owners</w:t>
                  </w:r>
                  <w:r>
                    <w:rPr>
                      <w:rStyle w:val="DefaultParagraphFont"/>
                      <w:rFonts w:ascii="Times New Roman" w:eastAsia="Times New Roman" w:hAnsi="Times New Roman" w:cs="Times New Roman"/>
                      <w:b w:val="0"/>
                      <w:bCs w:val="0"/>
                      <w:i w:val="0"/>
                      <w:iCs w:val="0"/>
                      <w:smallCaps w:val="0"/>
                      <w:color w:val="000000"/>
                      <w:sz w:val="22"/>
                      <w:szCs w:val="22"/>
                      <w:bdr w:val="nil"/>
                      <w:rtl w:val="0"/>
                    </w:rPr>
                    <w:t>, dividends to stockholders, etc.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contingency perspectives include the situational and universal perspectives. In the universal approach, the organizational problems or situations determine the one best way to respond. In the situational approach, organizational problems or situations must be evaluated in terms of elements of the situation, which then suggest contingent or situational ways of responding. As an example of a situational versus a universal perspective, consider a software production company that developed some new software that works well for it but it does not believe other similar companies would be interested in buying this product. This would be a situational perspective. If the software company did believe other companies could use the product, then it would have a universal perspective.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Interactionalism is another useful perspective to help better understand behavior in organizational settings.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w:t>
                  </w:r>
                  <w:r>
                    <w:rPr>
                      <w:rStyle w:val="DefaultParagraphFont"/>
                      <w:rFonts w:ascii="Times New Roman" w:eastAsia="Times New Roman" w:hAnsi="Times New Roman" w:cs="Times New Roman"/>
                      <w:b w:val="0"/>
                      <w:bCs w:val="0"/>
                      <w:i w:val="0"/>
                      <w:iCs w:val="0"/>
                      <w:smallCaps w:val="0"/>
                      <w:color w:val="000000"/>
                      <w:sz w:val="22"/>
                      <w:szCs w:val="22"/>
                      <w:bdr w:val="nil"/>
                      <w:rtl w:val="0"/>
                    </w:rPr>
                    <w:t>nteractionalism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attempts to explain how people select, interpret, and change various situations. Note that the individual and the situation are presumed to interact continuously. This interaction is what determines the individual’s behavior. The interactional view implies that simple cause-and-effect descriptions of organizational phenomena are not enough. For example, one set of research studies may suggest that job changes lead to improved employee attitudes. Other studies may propose that attitudes influence how people perceive their jobs in the first place. Both positions probably are incomplete: Employee attitudes may influence job perceptions, but these perceptions may in turn influence future attitudes.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the model presented in your text, briefly define systems theory. Give an example of each component of systems theory as it exists in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systems approach to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organizations provides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useful framework for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understanding how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elements of an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organization interact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among themselves and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with their environment.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Various inputs are transformed into different outputs, </w:t>
                        </w:r>
                        <w:r>
                          <w:rPr>
                            <w:rStyle w:val="DefaultParagraphFont"/>
                            <w:rFonts w:ascii="Times New Roman" w:eastAsia="Times New Roman" w:hAnsi="Times New Roman" w:cs="Times New Roman"/>
                            <w:b w:val="0"/>
                            <w:bCs w:val="0"/>
                            <w:i w:val="0"/>
                            <w:iCs w:val="0"/>
                            <w:smallCaps w:val="0"/>
                            <w:color w:val="000000"/>
                            <w:sz w:val="22"/>
                            <w:szCs w:val="22"/>
                            <w:bdr w:val="nil"/>
                            <w:rtl w:val="0"/>
                          </w:rPr>
                          <w:t>with important feedback from the environment.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organizational system receives four kinds of inputs from its environment: material, human, financial, and informational.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organization’s managers then combine and transform these inputs and return them t</w:t>
                        </w:r>
                        <w:r>
                          <w:rPr>
                            <w:rStyle w:val="DefaultParagraphFont"/>
                            <w:rFonts w:ascii="Times New Roman" w:eastAsia="Times New Roman" w:hAnsi="Times New Roman" w:cs="Times New Roman"/>
                            <w:b w:val="0"/>
                            <w:bCs w:val="0"/>
                            <w:i w:val="0"/>
                            <w:iCs w:val="0"/>
                            <w:smallCaps w:val="0"/>
                            <w:color w:val="000000"/>
                            <w:sz w:val="22"/>
                            <w:szCs w:val="22"/>
                            <w:bdr w:val="nil"/>
                            <w:rtl w:val="0"/>
                          </w:rPr>
                          <w:t>o the environment in the form of products or services, employee behaviors, profits or losses, and additional information. Then the system receives feedback from the environment regarding these outputs.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an example, we can apply systems t</w:t>
                        </w:r>
                        <w:r>
                          <w:rPr>
                            <w:rStyle w:val="DefaultParagraphFont"/>
                            <w:rFonts w:ascii="Times New Roman" w:eastAsia="Times New Roman" w:hAnsi="Times New Roman" w:cs="Times New Roman"/>
                            <w:b w:val="0"/>
                            <w:bCs w:val="0"/>
                            <w:i w:val="0"/>
                            <w:iCs w:val="0"/>
                            <w:smallCaps w:val="0"/>
                            <w:color w:val="000000"/>
                            <w:sz w:val="22"/>
                            <w:szCs w:val="22"/>
                            <w:bdr w:val="nil"/>
                            <w:rtl w:val="0"/>
                          </w:rPr>
                          <w:t>heory to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Exx</w:t>
                        </w:r>
                        <w:r>
                          <w:rPr>
                            <w:rStyle w:val="DefaultParagraphFont"/>
                            <w:rFonts w:ascii="Times New Roman" w:eastAsia="Times New Roman" w:hAnsi="Times New Roman" w:cs="Times New Roman"/>
                            <w:b w:val="0"/>
                            <w:bCs w:val="0"/>
                            <w:i w:val="0"/>
                            <w:iCs w:val="0"/>
                            <w:smallCaps w:val="0"/>
                            <w:color w:val="000000"/>
                            <w:sz w:val="22"/>
                            <w:szCs w:val="22"/>
                            <w:bdr w:val="nil"/>
                            <w:rtl w:val="0"/>
                          </w:rPr>
                          <w:t>onMobil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Material inputs include pipelines, crude oil, and the machinery used to refine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petroleum. Human inputs are oil field workers, refinery workers, office staff,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other people employed by the company. Financial inputs take the form of </w:t>
                        </w:r>
                        <w:r>
                          <w:rPr>
                            <w:rStyle w:val="DefaultParagraphFont"/>
                            <w:rFonts w:ascii="Times New Roman" w:eastAsia="Times New Roman" w:hAnsi="Times New Roman" w:cs="Times New Roman"/>
                            <w:b w:val="0"/>
                            <w:bCs w:val="0"/>
                            <w:i w:val="0"/>
                            <w:iCs w:val="0"/>
                            <w:smallCaps w:val="0"/>
                            <w:color w:val="000000"/>
                            <w:sz w:val="22"/>
                            <w:szCs w:val="22"/>
                            <w:bdr w:val="nil"/>
                            <w:rtl w:val="0"/>
                          </w:rPr>
                          <w:t>money receive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 from oil and gas sales, stockholder investment, and so forth.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Finally, the company receives information inputs from forecasts about future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oil supplies, geological surveys on potential drilling sites, sales projections,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similar analyses. </w:t>
                        </w:r>
                        <w:r>
                          <w:rPr>
                            <w:rStyle w:val="DefaultParagraphFont"/>
                            <w:rFonts w:ascii="Times New Roman" w:eastAsia="Times New Roman" w:hAnsi="Times New Roman" w:cs="Times New Roman"/>
                            <w:b w:val="0"/>
                            <w:bCs w:val="0"/>
                            <w:i w:val="0"/>
                            <w:iCs w:val="0"/>
                            <w:smallCaps w:val="0"/>
                            <w:color w:val="000000"/>
                            <w:sz w:val="22"/>
                            <w:szCs w:val="22"/>
                            <w:bdr w:val="nil"/>
                            <w:rtl w:val="0"/>
                          </w:rPr>
                          <w:t>Through comp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lex refining and other processes, these inputs are combined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and transformed to create products such as gasoline and motor oil. As outputs,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these products are sold to the consuming public. Profits from operations are </w:t>
                        </w:r>
                        <w:r>
                          <w:rPr>
                            <w:rStyle w:val="DefaultParagraphFont"/>
                            <w:rFonts w:ascii="Times New Roman" w:eastAsia="Times New Roman" w:hAnsi="Times New Roman" w:cs="Times New Roman"/>
                            <w:b w:val="0"/>
                            <w:bCs w:val="0"/>
                            <w:i w:val="0"/>
                            <w:iCs w:val="0"/>
                            <w:smallCaps w:val="0"/>
                            <w:color w:val="000000"/>
                            <w:sz w:val="22"/>
                            <w:szCs w:val="22"/>
                            <w:bdr w:val="nil"/>
                            <w:rtl w:val="0"/>
                          </w:rPr>
                          <w:t>fed back into the environment through 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xes, investments, and dividends;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losses, when they occur, hit the environment by reducing stockholders’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incomes. In addition to having on-the-job contacts with customers and suppliers,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employees live in the community and participate in a variety of activit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ies </w:t>
                        </w:r>
                        <w:r>
                          <w:rPr>
                            <w:rStyle w:val="DefaultParagraphFont"/>
                            <w:rFonts w:ascii="Times New Roman" w:eastAsia="Times New Roman" w:hAnsi="Times New Roman" w:cs="Times New Roman"/>
                            <w:b w:val="0"/>
                            <w:bCs w:val="0"/>
                            <w:i w:val="0"/>
                            <w:iCs w:val="0"/>
                            <w:smallCaps w:val="0"/>
                            <w:color w:val="000000"/>
                            <w:sz w:val="22"/>
                            <w:szCs w:val="22"/>
                            <w:bdr w:val="nil"/>
                            <w:rtl w:val="0"/>
                          </w:rPr>
                          <w:t>away from the workplace, and their behavior is influenced in part by their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experiences as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ExxonMobil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workers. Finally, information about the company and its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operations is also released into the environment. The environment, in turn, </w:t>
                        </w:r>
                        <w:r>
                          <w:rPr>
                            <w:rStyle w:val="DefaultParagraphFont"/>
                            <w:rFonts w:ascii="Times New Roman" w:eastAsia="Times New Roman" w:hAnsi="Times New Roman" w:cs="Times New Roman"/>
                            <w:b w:val="0"/>
                            <w:bCs w:val="0"/>
                            <w:i w:val="0"/>
                            <w:iCs w:val="0"/>
                            <w:smallCaps w:val="0"/>
                            <w:color w:val="000000"/>
                            <w:sz w:val="22"/>
                            <w:szCs w:val="22"/>
                            <w:bdr w:val="nil"/>
                            <w:rtl w:val="0"/>
                          </w:rPr>
                          <w:t>responds to these 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utputs and influences future inputs. For example, consumers </w:t>
                        </w:r>
                        <w:r>
                          <w:rPr>
                            <w:rStyle w:val="DefaultParagraphFont"/>
                            <w:rFonts w:ascii="Times New Roman" w:eastAsia="Times New Roman" w:hAnsi="Times New Roman" w:cs="Times New Roman"/>
                            <w:b w:val="0"/>
                            <w:bCs w:val="0"/>
                            <w:i w:val="0"/>
                            <w:iCs w:val="0"/>
                            <w:smallCaps w:val="0"/>
                            <w:color w:val="000000"/>
                            <w:sz w:val="22"/>
                            <w:szCs w:val="22"/>
                            <w:bdr w:val="nil"/>
                            <w:rtl w:val="0"/>
                          </w:rPr>
                          <w:t>may buy more or less gasoline depending o</w:t>
                        </w:r>
                        <w:r>
                          <w:rPr>
                            <w:rStyle w:val="DefaultParagraphFont"/>
                            <w:rFonts w:ascii="Times New Roman" w:eastAsia="Times New Roman" w:hAnsi="Times New Roman" w:cs="Times New Roman"/>
                            <w:b w:val="0"/>
                            <w:bCs w:val="0"/>
                            <w:i w:val="0"/>
                            <w:iCs w:val="0"/>
                            <w:smallCaps w:val="0"/>
                            <w:color w:val="000000"/>
                            <w:sz w:val="22"/>
                            <w:szCs w:val="22"/>
                            <w:bdr w:val="nil"/>
                            <w:rtl w:val="0"/>
                          </w:rPr>
                          <w:t>n the quality and price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ExxonMobil</w:t>
                        </w:r>
                        <w:r>
                          <w:rPr>
                            <w:rStyle w:val="DefaultParagraphFont"/>
                            <w:rFonts w:ascii="Times New Roman" w:eastAsia="Times New Roman" w:hAnsi="Times New Roman" w:cs="Times New Roman"/>
                            <w:b w:val="0"/>
                            <w:bCs w:val="0"/>
                            <w:i w:val="0"/>
                            <w:iCs w:val="0"/>
                            <w:smallCaps w:val="0"/>
                            <w:color w:val="000000"/>
                            <w:sz w:val="22"/>
                            <w:szCs w:val="22"/>
                            <w:bdr w:val="nil"/>
                            <w:rtl w:val="0"/>
                          </w:rPr>
                          <w:t>’s product, and banks may be mo</w:t>
                        </w:r>
                        <w:r>
                          <w:rPr>
                            <w:rStyle w:val="DefaultParagraphFont"/>
                            <w:rFonts w:ascii="Times New Roman" w:eastAsia="Times New Roman" w:hAnsi="Times New Roman" w:cs="Times New Roman"/>
                            <w:b w:val="0"/>
                            <w:bCs w:val="0"/>
                            <w:i w:val="0"/>
                            <w:iCs w:val="0"/>
                            <w:smallCaps w:val="0"/>
                            <w:color w:val="000000"/>
                            <w:sz w:val="22"/>
                            <w:szCs w:val="22"/>
                            <w:bdr w:val="nil"/>
                            <w:rtl w:val="0"/>
                          </w:rPr>
                          <w:t>re or less willing to lend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ExxonMobil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money based on financial information released abo</w:t>
                        </w:r>
                        <w:r>
                          <w:rPr>
                            <w:rStyle w:val="DefaultParagraphFont"/>
                            <w:rFonts w:ascii="Times New Roman" w:eastAsia="Times New Roman" w:hAnsi="Times New Roman" w:cs="Times New Roman"/>
                            <w:b w:val="0"/>
                            <w:bCs w:val="0"/>
                            <w:i w:val="0"/>
                            <w:iCs w:val="0"/>
                            <w:smallCaps w:val="0"/>
                            <w:color w:val="000000"/>
                            <w:sz w:val="22"/>
                            <w:szCs w:val="22"/>
                            <w:bdr w:val="nil"/>
                            <w:rtl w:val="0"/>
                          </w:rPr>
                          <w:t>ut the company.</w:t>
                        </w:r>
                      </w:p>
                    </w:tc>
                  </w:tr>
                </w:tbl>
                <w:p>
                  <w:pPr>
                    <w:pStyle w:val="p"/>
                    <w:bidi w:val="0"/>
                    <w:spacing w:before="0" w:beforeAutospacing="0" w:after="0" w:afterAutospacing="0"/>
                    <w:jc w:val="left"/>
                  </w:pP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universal and situational perspectives in organizational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universal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pers</w:t>
                        </w:r>
                        <w:r>
                          <w:rPr>
                            <w:rStyle w:val="DefaultParagraphFont"/>
                            <w:rFonts w:ascii="Times New Roman" w:eastAsia="Times New Roman" w:hAnsi="Times New Roman" w:cs="Times New Roman"/>
                            <w:b w:val="0"/>
                            <w:bCs w:val="0"/>
                            <w:i w:val="0"/>
                            <w:iCs w:val="0"/>
                            <w:smallCaps w:val="0"/>
                            <w:color w:val="000000"/>
                            <w:sz w:val="22"/>
                            <w:szCs w:val="22"/>
                            <w:bdr w:val="nil"/>
                            <w:rtl w:val="0"/>
                          </w:rPr>
                          <w:t>pective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presumes a direct cause-and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effect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linkage between variables. For example, it suggests that whenever a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manager encounters a particular problem or situation (such as motivating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employees to work harder), a universal approach exist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 (such as raising pay or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increasing autonomy) that will lead to the desired outcome. The situational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perspective, on the other hand, acknowledges that several other variables alter the direct relationship.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other words, the appropriate managerial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action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or behavior in any given situation depends on elements of that situation.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field of organizational behavior has gradually shifted from a universal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approach in the 1950s and early 1960s to a situational perspective. The situational perspective has been </w:t>
                        </w:r>
                        <w:r>
                          <w:rPr>
                            <w:rStyle w:val="DefaultParagraphFont"/>
                            <w:rFonts w:ascii="Times New Roman" w:eastAsia="Times New Roman" w:hAnsi="Times New Roman" w:cs="Times New Roman"/>
                            <w:b w:val="0"/>
                            <w:bCs w:val="0"/>
                            <w:i w:val="0"/>
                            <w:iCs w:val="0"/>
                            <w:smallCaps w:val="0"/>
                            <w:color w:val="000000"/>
                            <w:sz w:val="22"/>
                            <w:szCs w:val="22"/>
                            <w:bdr w:val="nil"/>
                            <w:rtl w:val="0"/>
                          </w:rPr>
                          <w:t>widely documented in the areas of motivation, job design, leadership, and organizational design, and it is becoming increasingly important throughout the entire field.</w:t>
                        </w:r>
                      </w:p>
                    </w:tc>
                  </w:tr>
                </w:tbl>
                <w:p>
                  <w:pPr>
                    <w:pStyle w:val="p"/>
                    <w:bidi w:val="0"/>
                    <w:spacing w:before="0" w:beforeAutospacing="0" w:after="0" w:afterAutospacing="0"/>
                    <w:jc w:val="left"/>
                  </w:pPr>
                </w:p>
              </w:tc>
            </w:tr>
          </w:tbl>
          <w:p/>
        </w:tc>
      </w:tr>
    </w:tbl>
    <w:p>
      <w:pPr>
        <w:bidi w:val="0"/>
        <w:spacing w:after="75"/>
        <w:jc w:val="left"/>
      </w:pPr>
    </w:p>
    <w:p>
      <w:pPr>
        <w:bidi w:val="0"/>
        <w:spacing w:after="75"/>
        <w:jc w:val="left"/>
      </w:pPr>
    </w:p>
    <w:sectPr>
      <w:headerReference w:type="default" r:id="rId5"/>
      <w:footerReference w:type="default" r:id="rId6"/>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 An Overview of Organizational Behavior</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An Overview of Organizational Behavior</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