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crime control model and the due process model are the two most common models of how society “decides” which acts are criminal.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conflict model assumes that a diverse group of people can have similar morals.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Deviance is an objective concept.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All crimes are considered deviant.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Assault and battery are two forms of property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concept of public order crimes is linked to the conflict model of criminal justice.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explicit goal of the criminal justice system is to provide justice to all members of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Federalism is a form of government in which a central government exercises exclusive power in all domestic affairs.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 county sheriff is usually appointed by a chief of police for a term of ten years.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Hawaii has the best state law enforcement agency among all the fifty American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has a unified court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Those defendants charged with violating state criminal law will always face trial in federal court.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An informal criminal justice system can suffer when individual judgment is tainted by personal bias and plain ill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Racial profiling is a crime-fighting tool that allows law enforcement agents to identify a suspect from body fluid evidence or biological evidence.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underlying value of the due process model is that the most important function of the criminal justice process is to punish and repress criminal conduct.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ten amendments to the U. S. Constitution are collectively known as the code of ethics.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To reduce prison populations, federal and state correctional officials are implementing a number of programs to increase the recidivism rate of ex-convicts.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One aspect of capital punishment is that a white defendant is much more likely to be sentenced to death for killing a black victim than a black defendant is for killing a white victim.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the conflict model of criminal justice?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suggests that public attitudes toward morality are constant and different groups of citizens have similar opinions on controversial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considers that all groups of society have their interests served by the criminal justice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assumes that the most politically powerful segments of society are able to impose their values on the rest of the community.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argues that the common public has the most influence on criminal laws.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deviance?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crimes are considered deviant.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Deviance is a subjective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Deviance refers to behavior that conforms to social norms.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Deviant acts are crimes that are pardoned by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Jana is a young, married woman. She gets into a romantic relationship with her colleague, Jacob. She contemplates divorcing her husband, Mark, and marrying Jacob. But, she does not want to go through the divorce proceedings and split her assets. She looks for alternatives to part ways with Mark. After much consideration, she decides to get rid of Mark. One evening, she goes home early after work, sneaks up on her husband, and bludgeons him to death. This scenario demonstrates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burglary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assault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larceny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is a threat or an attempt to do violence to another person that causes that person to fear immediate physical harm.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assault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battery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larceny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Anaida was walking home from work. She was suddenly accosted in an alley by a man wielding a knife. The man threatened to kill her if she did not hand over all her money to him. Anaida reluctantly gave him the money, and the man ran away with the money without attacking her. This scenario demonstrates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robbery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burglary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larceny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battery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act of taking property from another person without the use of force with the intent of keeping that property.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Robbery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Battery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Larceny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refers to the unlawful entry of a structure with the intention of committing a serious crime such as theft.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Assault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Burglary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arson?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type of violent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accidental in nature.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involves the unintentional destruction of a building.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involves the malicious burning of an automobile.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public order crimes?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Gambling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Embezzlement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Larceny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public order crimes?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a type of organized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also called victimless crimes.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harm both the offenders and the victims.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linked to the conflict model of criminal justice.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Public order crimes are sometimes referred to as victimless crimes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often abide by public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often harm only the offender.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linked to the conflict model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do not give rise to violent crimes.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are nonviolent crimes committed by business entities or individuals to gain a personal or business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Cyber crimes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Organized crimes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White-collar crimes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order crimes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white-collar crimes?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most common white-collar crimes include gambling and illicit drug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White-collar crimes are popularly referred to as victimless crimes.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White-collar crimes involve the use of violent means to obtain a business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extent of white-collar crimes is difficult to determine with any certainty.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Mark was an employee in a financial services firm. Although he was paid an average salary, he bought a luxury car with money borrowed from a loan shark. The loan shark threatened to kill him if he did not repay the money within three months. Intimidated by the threat, Mark embezzled funds from his company. Which of the following crimes did Mark commit?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order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White-collar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Organized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 crime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Giordana works as a secretary to a criminal lawyer. Her boss often gives her pre-signed blank checks to pay for miscellaneous expenses. Giordana has a gambling addiction and is part of an underground poker ring run by the mafia. When she starts losing at poker, she writes down higher numbers on the pre-signed checks and cashes them to pay her gambling debts. This scenario illustrates that Giordana is involved in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violent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white-collar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property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high-tech crime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types of crime describes illegal acts carried out by illegal enterprises engaged in the market for illegal goods or services, such as illicit drugs or firearms?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Victimless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White-collar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Organized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 crime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traditional preferred market for organized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Shoplifting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Forgery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Larceny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high-tech crimes?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popularly referred to as white-collar crimes.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include crimes such as public drunkenness, prostitution, gambling, and illicit drug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directly related to the increased presence of computers in everyday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a traditional form of crime.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cyber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Selling pornographic materials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Running a gambling 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Engaging in loan sharking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Smuggling narcotic drugs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Harvey works as a researcher in a top-secret government laboratory. He discovered a powerful explosive that can be used as a nuclear weapon. While he was away, Louis, his research partner, hacked into his computer and stole the chemical formula for the explosive. This scenario illustrates that Louis has committed 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violent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cyber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organized crime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dependence of businesses on computer operations has left corporations vulnerable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burglary.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sabotage.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assault.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battery.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To safeguard society from criminal behavior, institutions must be created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approve of capital punishment for all felonies.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apprehend alleged wrongdoers.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uphold the Fifth Amendment to the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reinforce self-incrimination.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interlocking network of law enforcement agencies, courts, and corrections institutions designed to enforce criminal laws and protect society from criminal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crisis intervention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neighborhood crime watch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criminal justice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crime prevention service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means that all individuals are equal before the law and that they are free from arbitrary arrest or seizure as defined by the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Synergy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Megan Kurlychek of the University at Albany, New York, one of the goals of the criminal justice system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 the occurrence of crimes in hot-spots.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rehabilitate those offenders who have been punished.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standardize punishment for all forms of criminal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apprehend alleged wrongdoers.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systems of governance was chosen by the framers of the U. S. Constitution?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Machiavellianism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Marxism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express power given to the national government by the Constitution?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power to coin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power to enact laws to protect the welfare of citizens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power to mandate physician-assisted suicide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power to grant bail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ideals of _____ can be clearly seen in the local, state, and national levels of law enforcement.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Machiavellianism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Marxism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and its work group are given the weighty responsibility of determining the innocence or guilt of those suspected of unlawful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rehabilitation 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probation department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correction facility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Who among the following is a part of the work group of a criminal court?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Wardens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Sheriffs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Prosecutors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Senators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probation?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Probation is the least common form of correctional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offenders are placed on probation regardless of their individual needs and the seriousness of the crimes committed by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Probation allows an offender to return to a community and remain under the supervision of an agent of the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probationers adhere to rules of conduct, they are incarcerated.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Unlike jails, prisons: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hold criminals on probation.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hold those convicted of minor crimes with relatively short sentences.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the domain of federal and state governments.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administered by counties and municipalities.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community-based correctional facility?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rehabilitation 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halfway house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last step in the criminal justice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Adjudication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Prosecution and pretrial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Sentencing and sanctions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drawback of the formal criminal justice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avoids the use of discretion.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unrealistic in nature.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mandates capital punishment.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dismisses official rules.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discretionary decisions made by criminal justice professionals produce 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opportunistic criminal justice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formal criminal justice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communalist criminal justice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informal criminal justice process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judicial discretion in the criminal justice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Imposing sentences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Enforcing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Investigating specific crimes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Detaining people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most likely a pitfall of discretion in informal decision making?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 judgement may operate within the rigid confines of formal rules and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 judgement can be tainted by erroneous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 judgement can hinder intuitive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 judgement may be substituted with the judgement of the general public.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police practice of improperly targeting members of minority groups based on personal characteristics such as ethnicity.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Ethnocentrism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Racial profiling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Ethnic penalty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Entrapment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Ideally, actors in the criminal justice system will make moral choices about what is right and wrong based on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norms established by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rights guaranteed by the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laws mandated by the Supreme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provisions of the Fifth Amendment.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can be used to address the many ethical challenges inherent in the criminal justice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conflict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consensus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principle of critical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principle of excluded middle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Unlike Professor Herbert Packer’s crime control model, his due process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focuses on protecting the rights of the accused through formal, legal restraints on the police, courts, and corrections.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advocates as few restrictions as possible on the ability of law enforcement officers to make discretionary decisions in apprehending criminals.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places primary emphasis on the right of society to be protected from crime and violent criminals.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relies on the courts to make it easier to prove the guilt of the accused.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Homeland security concerns have brought much of the criminal justice system in line with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conflict model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consensus model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 control values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Decreasing arrest and imprisonment rates suggest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 values are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 control values are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consensus model values are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conflict model values are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has law enforcement officers focusing on high-crime areas rather than spreading their resources evenly throughout metropolitan areas.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High-tech policing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Hot-spot policing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Proactive policing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Reactive policing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most effective new crime-fighting tool?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DNA profiling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Racial profiling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Hot-spot policing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Proactive policing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amendments to the U.S. Constitution protects the civil liberties of crime suspects and is relevant to counterterrorism efforts?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Sixth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Fifth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Twelfth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Sixteenth Amendment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Jake has been subjected to racial profiling by many of the law enforcement officers in his neighborhood. Highly frustrated by such discriminatory treatment, Jake decides to retaliate. On a Saturday afternoon, he walks into the precinct with a bomb vest strapped to his chest. He detonates the explosive, killing himself and several police officers. Using DNA profiling, the police were able to figure out that Jake killed seven police officers. In this scenario, Jake’s act represents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jaywalking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 flagging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domestic terrorism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recidivism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act of committing a new crime after a person has already been punished for a previous crime by being convicted and sent to jail or prison.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Terrorism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Recidivism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Larceny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Anomie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incarceration and race?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white men in state and federal prisons is significantly larger than the number of black 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has been a dramatic increase in the number of Hispanic inmates in federal prisons over the past decade.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white defendant is more likely to be sentenced to death for killing a black victim than a black defendant is for killing a white victim.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law enforcement agencies have loosened restrictions on immigration laws, the number of Latino inmates has decreased in state and federal prisons.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Missouri’s _________ states that a law enforcement agent may use “deadly force” against a suspect if the suspect is resisting a lawful arrest or “may otherwise endanger life or inflict serious physical injury unless arrested without delay.”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castle doctrine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“use of force” law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“stand-your-ground” law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lethal force doctrine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“use of force” law</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is behavior that is considered to go against the norms established by society.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Conformity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Deviance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Arraignment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Discretion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8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are state law enforcement agencies that concern themselves with infractions on freeways.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State police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State traffic officials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State highway patrols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State sheriffs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State highway patrols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As Nate was running late for work, he hurriedly crossed a neighborhood street outside of a crosswalk. He was immediately issued a ticket by a traffic cop. This scenario illustrates that Nate committed the crime of _________.</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arson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false flagging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jaywalking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larceny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jaywalking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Ethics in criminal justice is closely related to the concept of _________.</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arraignment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anomie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deviance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justice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justice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DNA profiling allows law enforcement agents to _________.</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predict the possibility of a crime occurrence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identify suspects based on their fingerprints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identify suspects from body fluid evidence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understand the mental state of perpetrators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0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identify suspects from body fluid evidence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refers to the use or threat of violence to achieve political objectives.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Discretion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Incarceration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Recidivism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Terrorism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Terrorism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consensus model of criminal justice.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term consensus refers to general agreement among the majority of any particular group. Thus, the consensus model rests on the assumption that as people gather together to form a society, its members will naturally come to a basic agreement with regard to shared norms and values. Those individuals whose actions deviate from the established norms and values are considered to pose a threat to the well-being of society as a whole and must be sanctioned (punished). The society passes laws to control and prevent unacceptable behavior, thereby setting the boundaries for acceptable behavior within the group.</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consensus model, to a certain extent, assumes that a diverse group of people can have similar morals. In other words, they share an ideal of what is “right” and “wrong.” Consequently, as public attitudes toward morality change, so do laws. In seventeenth-century America, a person found guilty of adultery (having sexual relations with someone other than one’s spouse) could expect to be publicly whipped, branded, or even executed. Furthermore, a century ago, one could walk into a pharmacy and purchase heroin. Today, social attitudes have shifted to consider adultery a personal issue, beyond the reach of the state, and to consider the sale of heroin a criminal act.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goals of the criminal justice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its name implies, the explicit goal of the criminal justice system is to provide justice to all members of society. Because justice is a difficult concept to define, this goal can be challenging, if not impossible, to meet. Broadly stated, justice means that all individuals are equal before the law and that they are free from arbitrary arrest or seizure as defined by the law. In other words, the idea of justice is linked with the idea of fairness. Above all, it is desirable that laws and the means by which they are carried out are fair.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Within the broad mandate of “maintaining justice,” Megan Kurlychek of the University at Albany, New York, has identified four specific goals of the American criminal justice system: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To protect society from potential future crimes of the most dangerous or “risky” offenders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To determine when an offense has been committed and provide the appropriate punishment for that offense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To rehabilitate those offenders who have been punished so that it is safe to return them to the community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To support crime victims and, to the extent possible, return them to their pre-crime status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concept of federalism in the context of the American criminal justice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understand the structure of the criminal justice system, one must understand the concept of federalism, which means that government powers are shared by the national (federal) government and the states. The framers of the U.S. Constitution, fearful of tyranny and a too-powerful central government, chose the system of federalism as a compromise.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appeal of federalism was that it established a strong national government capable of handling large-scale problems while allowing for state powers and local traditions. The Constitution gave the national government certain express powers, such as the power to coin money, raise an army, and regulate interstate commerce. All other powers were left to the states, including police power, which allows the states to enact whatever laws are necessary to protect the health, morals, safety, and welfare of their citizens. As the American criminal justice system has evolved, the ideals of federalism have ebbed somewhat. Specifically, the powers of the national government have expanded significantly. In the early 1900s, only about one hundred specific activities were illegal under federal criminal law. Today, there are more than 4,500 federal criminal statutes, meaning that Americans are increasingly likely to come in contact with the federal criminal justice system.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relationship between ethics and justice.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Ideally, actors in the criminal justice system will make moral choices about what is right and wrong based on the norms that have been established by society. In other words, they will behave ethically.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Ethics in criminal justice is closely related to the concept of justice. Because criminal justice professionals are representatives of the state, they have the power to determine whether the state is treating its citizens fairly. If some law enforcement officers in fact make the decision to issue a jaywalking citation on the basis of the offender’s race, then they are not only acting unethically but also unjustly.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line between ethics and justice is often difficult to discern, as ethical standards are usually not written into criminal statutes. Consequently, individuals must often “fill in” the ethical blanks.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Distinguish between Professor Herbert Packer’s crime control model and due process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describing the general direction of the criminal justice system as a whole, many observers point to two models introduced by Professor Herbert Packer: the crime control model and the due process model. The underlying value of the crime control model is that the most important function of the criminal justice process is to punish and repress criminal conduct. The system must be quick and efficient, placing as few restrictions as possible on the ability of law enforcement officers to make discretionary decisions in apprehending criminals.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not in direct conflict with crime control, the underlying values of the due process model focus more on protecting the rights of the accused through formal, legal restraints on the police, courts, and corrections. That is, the due process model relies on the courts to make it more difficult to prove guilt. It rests on the belief that it is more desirable for society that ninety-nine guilty suspects go free than that a single innocent person be condemned.</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Criminal Justice Today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Criminal Justice Today</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