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1980s, there was a backlash against environmental laws and regulations, led by some who argued that environmental laws were hindering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goal of environmental science is to learn how life on the earth has thrived and survived.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is the capacity of the earth’s natural system and human cultural systems to survive, flourish, and adapt to changing environmental conditions in the very long-term future.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Case Study: The Greening of American Campuses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Polluting substances enter the environment through human activities alone.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ENVS.MLSP.16.1.2.1 - Discuss two sources of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 considered natural capital, whereas natural services are not.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Exponential growth occurs when a quantity such as the human population increases at a fixed percentage per unit of time, such as 0.5% or 2% per year.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subsidies can actually encourage companies to conduct business in ways that result in environmental degradation.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human-centered environmental worldview, all species have value as participating members of the biosphere, regardless of their potential or actual use to humans.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ENVS.MLSP.16.1.3.5 - Outline three environmental worldviews of environmental problems and solutions.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cleanup efforts focus on greatly reducing or eliminating the production of pollutants.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use per person is higher in the United States than it is in middle-income countries like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the social changes to occur that will produce sustainable economies, fully 50% of the population of a country must support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What Is an Environmentally Stable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ENVS.MLSP.16.1.4 - Specify the means of achieving an environmentally sustainable society.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 is defined as the variety of genes, organisms, species, and ecosystems in which organisms exist and interact, and plays an important role in the long-term sustainability of life on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resources exist in a fixed quantity, or stock, in the earth’s crust.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social science principle of sustainability is that we should leave the planet’s life-support systems in at least as good a condition as that which we now enjoy, if not better, for future generations.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tragedy of the commons is a phenomenon that occurs only when the number of users of a resource is small.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 degradation is a consequence of living unsustainably.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forms of solar energy, such as wind and flowing water, provide us with inexhaustible power that we can use to produce electricity.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 capita ecological footprint is the total ecological footprint for a given country or area.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Affluence always has negative environmental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ENVS.MLSP.16.1.3.2 - Discuss how affluence has harmful and beneficial environmental effects.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“tragedy of the commons” refers to a situation in which the cumulative effect of large numbers of people trying to exploit a widely available or shared resource can degrade it and eventually exhaust or ruin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1"/>
              <w:gridCol w:w="7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ENVS.MLSP.16.1.2.3 - Discuss two major ways to deal with the overexploitation of commonly shared 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best describes the processes provided by healthy ecosystems that support life and human economies at no monetary cost to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nonpoint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point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science can be described as interdisciplinary because it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for a rigorous study of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topics that are not explored in other disciplines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assigns responsibility to causes of environmental degradation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rapidly evolving over time into a different form of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includes biology, chemistry, geology, social sciences, and the humanities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of the three goals of environmental science, as proposed by your text?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affluence.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how we interact with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Acquire a life-centered environmental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Enhance environmental degradation.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use of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social movement that is dedicated to trying to sustain the earth’s life-support system for all forms of life?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encompasses all of the others?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nonmetallic mineral resources include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clean air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installing solar collectors on the roof of your home to cut your use of the propane gas that heats both your hot water tank and the living spaces in your home. In doing so, you are using a(n) ____ resource rather than a(n) ____ 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renewable; nonrenewable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renewable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renewable; inexhaustible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renewable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nonrenewable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biodiversity is such an important aspect of sustainability is that it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maintains a ready supply of new materials for water, soil, and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ultimate source of energy for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vital ecosystem services through the interactions among species and keeps any population from growing too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life less susceptible to constant adaptation and changing environmental conditions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ecotourism in less developed countries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process best illustrates an ecosystem service?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gas fracking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cleanup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purification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oil mining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soil erosion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best describes the living and nonliving things with which we interact in a complex web of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preservationist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3"/>
              <w:gridCol w:w="6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ENVS.MLSP.16.1.1.1 - Define environment, ecology, and ecosystem.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organisms with a unique set of characteristics that distinguish it from other groups of organisms is called a(n)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3"/>
              <w:gridCol w:w="6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ENVS.MLSP.16.1.1.1 - Define environment, ecology, and ecosystem.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there such little waste in nature?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sun is an inexhaustible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Organisms naturally avoid activities that create unnecessary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wastes and decayed bodies of any organism become nutrients or raw materials for other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earth is so vast that natural waste is not easily identified.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Waste is chemically unstable.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refers to the dependence on solar energy, biodiversity, and chemical cycling as three major natural factors of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footprints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tenets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principles of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preservationist goals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resource would best be categorized as inexhaustible?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oil reserves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fisheries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coal reserves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resource is nonrenewable?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geothermal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freshwater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 all species have value as participating members of the biosphere, regardless of their potential or actual use to humans.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human-centered environmental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earth-centered environmental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life-centered environmental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sun-centered environmental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geo-centered environmental worldview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Oil is a(n)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resource because it cannot be formed on human time scales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 because it can be renewed through geologic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resource because it is a form of stored 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 service because oil is a valuable commodity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 because it can be used to make fertilizers that restore soil fertility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Middle-income countries such as India and China may have low ____, but they have a high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 population growth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overall environmental impact; population growth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 resource use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overall environmental impact; resource use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use per person; overall environmental impact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Many economists propose finding ways to include the harmful environmental and health costs of producing and using goods and services in their market prices. What is this practice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biodiversifying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hidden appraisals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subsidizing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full-cost pricing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valuations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About 80% of the world's human population live in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nations with high average income per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Japan, Australia, and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environmentally-sustainable societies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0"/>
              <w:gridCol w:w="6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 .10.1 - Describe the causes and consequences of food insecurity.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resource is nonrenewable?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groundwater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trees in a forest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fish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example of a pollution control or prevention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coal-burning power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fuel-efficient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wastewater release into 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fertilizer runoff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phones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On human time scales, nonrenewable resources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may be considered inexhaustible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never be recycled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replenished by natural processes within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used without ever becoming depleted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depleted much faster than nature can form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yield is the highest rate at which we can use a(n) ____ indefinitely without reducing its available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fossil fuel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w:t>
                  </w:r>
                  <w:r>
                    <w:rPr>
                      <w:rStyle w:val="DefaultParagraphFont"/>
                      <w:rFonts w:ascii="Times New Roman" w:eastAsia="Times New Roman" w:hAnsi="Times New Roman" w:cs="Times New Roman"/>
                      <w:b w:val="0"/>
                      <w:bCs w:val="0"/>
                      <w:i w:val="0"/>
                      <w:iCs w:val="0"/>
                      <w:smallCaps w:val="0"/>
                      <w:color w:val="000000"/>
                      <w:sz w:val="22"/>
                      <w:szCs w:val="22"/>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 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tragedy of the commons refers to the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overuse of privately held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degradation of shared common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deaths resulting polluted shared resources such as air or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over-regulation of fresh water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of nonrenewable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1"/>
              <w:gridCol w:w="7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ENVS.MLSP.16.1.2.3 - Discuss two major ways to deal with the overexploitation of commonly shared 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parts of the world, renewable forests are shrinking and topsoil is eroding. This fact is evidence that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forms of technology increase environmental impacts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affluence has no impact on the health of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point sources of pollution are easy to identify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prices of goods include the harmful environmental costs of producing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are living unsustainably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“ecological footprint” can best be described as the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size of the lot on which a family home is built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number of acres necessary to grow enough food to support a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geographic area in which a person travels during the course of their average daily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amount of land and water needed to supply a population or an area with renewable resources and to absorb and recycle the wastes and pollution produced by such resource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amount of tillable agricultural land necessary to supply the food requirements of a 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country’s ecological footprint is larger than its biological capacity to replenish its renewable resources and absorb the resulting waste and pollution. What can be said about this country?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has an ecological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must not have any 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sustainable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most likely a developing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be described as preservationist.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0"/>
              <w:gridCol w:w="6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 .10.1 - Describe the causes and consequences of food insecurity.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activity is an example of environmental degradation?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solar power at a rapid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crops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Cutting trees for wood products faster than the trees can regrow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Harvesting fish at a sustainable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groundwater at the same rate it is replenished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IPAT model calculates the environmental impact of human activities based on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adaptation, and cultural traditions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adaptation, and trade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agriculture, and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 agriculture, and trade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 affluence, and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Point sources of pollution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ecosystems from dispersed and often hard-to-identify 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runoff of fertilizers and pesticides from farmlands and suburban lawns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easier to identify than nonpoint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more difficult to control than nonpoint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found in rural areas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ENVS.MLSP.16.1.2.1 - Discuss two sources of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Nonpoint sources of pollution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 ecosystems from single, identifiable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more difficult and costly to control than point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smokestacks and automobile exhaust pipes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cheaper and easier to identify than point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found in rural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ENVS.MLSP.16.1.2.1 - Discuss two sources of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major cause of environmental problems?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dependence on 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upcycling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full-cost pricing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declining population growth in high-income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increasing isolation from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efforts focus on greatly reducing or eliminating the production of pollutants.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Nonpoint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sanction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ENVS.MLSP.16.1.2.1 - Discuss two sources of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the average ecological footprint of an individual in a given country or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unsustainable yield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 of the commons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 capita ecological footprint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3"/>
              <w:gridCol w:w="6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ENVS.MLSP.16.1.2.4 - Define the terms ecological footprint and ecological deficit.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contributes most to sustainability?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abundant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of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population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inclusion of environmental and health costs in market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 degradation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0"/>
              <w:gridCol w:w="6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 .10.1 - Describe the causes and consequences of food insecurity.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environmental benefit of affluence?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wealth allows for an increased capacity for resource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wealth provides resources to apply toward the creation of environmentally beneficial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affluence often leads to a desire to travel widely and frequently in order to see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affluence in developed nations leads to increased affluence in less-developed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affluence results in less consumption in all countries.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0"/>
              <w:gridCol w:w="6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 .10.1 - Describe the causes and consequences of food insecurity.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factor is a major contributor to the degradation of natural capital associated with the pricing of consumable goods?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Consumable goods are priced in such a way that they do not reflect the environmental damage caused by their production.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Consumable goods are priced in such a way as to allow even those in poverty in developing nations to acquire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Consumable goods are priced in such a way as to offset harmful environmental and health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are typically aware of the kinds of environmental damage resulting from the production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in some local cultures purchase items that are expensive because of the social status it brings.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0"/>
              <w:gridCol w:w="6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 .10.1 - Describe the causes and consequences of food insecurity.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About 900 million people live in extreme poverty, struggling to live on the equivalent of less than ____ a day.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worldview proposes that we can and should manage the earth for our own benefit, but that we have an ethical responsibility to be caring and responsible managers of the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planetary management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stewardship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wisdom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earth-centered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life-centered worldview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ENVS.MLSP.16.1.3.5 - Outline three environmental worldviews of environmental problems and solutions.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As of 2014, the world population is about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billion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 billion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 billion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9.0 million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 billion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4"/>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ENVS.MLSP.16.1.3.2 - Discuss how affluence has harmful and beneficial environmental effects.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1930 and 2011, the global human population has increased from ____ to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 million; 250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 million; 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 billion; 3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 billion; 7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 billion; 16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0"/>
              <w:gridCol w:w="6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ENVS.MLSP.16.1.3.1 - Discuss how the growth rate of the human population is causing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school of thought argued that public lands should be managed wisely and scientifically, primarily to provide resources for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preservationist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earth-centered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conservationist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commons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ENVS.MLSP.16.1.3.5 - Outline three environmental worldviews of environmental problems and solutions.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sustainably means living on ____— the renewable resources such as plants, animals, soil, clean air, and clean water, provided by the earth’s natural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exponential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upcycling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What Is an Environmentally Stable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ENVS.MLSP.16.1.4 - Specify the means of achieving an environmentally sustainable society.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by social scientists suggests that it takes only ____ of the population of a community, a country, or the world to bring about major social and environmental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one-third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What Is an Environmentally Stable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ENVS.MLSP.16.1.4 - Specify the means of achieving an environmentally sustainable society.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resource such as solar energy that cannot be diminished by overuse is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resource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scientific principles of sustainability are chemical cycling, dependence on solar energy, and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 ____________________ is a set of organisms within a defined area of land or volume of water that interact with one another and with their environment of nonliving matter and energy.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3"/>
              <w:gridCol w:w="6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ENVS.MLSP.16.1.1.1 - Define environment, ecology, and ecosystem.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biological science that studies how living things interact with one another and with their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3"/>
              <w:gridCol w:w="6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ENVS.MLSP.16.1.1.1 - Define environment, ecology, and ecosystem.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materials and energy in nature that are essential or useful to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processes provided by healthy ecosystems that support life and human economies at no monetary cost to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chemicals necessary for the life processes of plants and animals.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circulation of chemicals necessary for the life from the environment (mostly from soil and water) through organisms and back to the environment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cycling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 cycling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natural resources and ecosystem services that keep us and other species alive and support human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contamination of the environment by a chemical or other agent such as noise or heat to a level that is harmful to the health, survival, or activities of humans or other organisms..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ENVS.MLSP.16.1.2.1 - Discuss two sources of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Win-____ solutions are based on compromise in light of our interdependence, and they benefit both people and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single, identifiable source of pollution is called a(n)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resources exist in a fixed quantity, or stock, in the earth’s crust.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Exhaustible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ecological footprint of an individual in a given country or area is the ____________________ ecological footprint.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3"/>
              <w:gridCol w:w="6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 capita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ENVS.MLSP.16.1.2.4 - Define the terms ecological footprint and ecological deficit.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Major causes of the environmental problems we face are ____________________, wasteful and unsustainable resource use, poverty, failure to include the harmful environmental and health costs of goods and services in their market prices, and increasing isolation from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growth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population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 is comprised of natural resources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2"/>
              <w:gridCol w:w="6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ENVS.MLSP.16.1.1.2 - Specify the four key components of sustainability.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Your ____________________ is your set of assumptions and values reflecting how you think the world works and what you think your role in the world should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worldview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ENVS.MLSP.16.1.3.5 - Outline three environmental worldviews of environmental problems and solutions.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Pesticides blown from agricultural lands into the air is an example of ____________________ pollution.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nonpoint source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non-point 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ENVS.MLSP.16.1.2.1 - Discuss two sources of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school, led by naturalist John Muir, wanted wilderness areas on some public lands to be left untouched.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74"/>
              <w:gridCol w:w="6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preservationist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study of varying beliefs about what is right and wrong with how we treat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ENVS.MLSP.16.1.3.5 - Outline three environmental worldviews of environmental problems and solutions.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chemical cycling necessary for life on the earth?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earth receives a continuous supply of energy from the sun, but it receives no new supplies of life-supporting chemicals. Organisms must continually recycle the chemicals they need in order to survive.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ENVS.MLSP.16.1.1 - Summarize the three key principles of sustainability of life on this planet.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means to live off the earth’s natural income?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8"/>
              <w:gridCol w:w="7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off the earth’s natural income requires sustainable reliance on renewable resources, such that the earth’s natural capital is not depleted.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What Is an Environmentally Stable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ENVS.MLSP.16.1.4.1 - Create an analogy between the use of financial capital and the earth's natural capital.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26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46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73.25pt;width:513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Table 1.1</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Use the accompanying figure to answer the following questions.</w:t>
            </w:r>
          </w:p>
          <w:p>
            <w:pPr>
              <w:pStyle w:val="p"/>
              <w:bidi w:val="0"/>
              <w:spacing w:before="0" w:beforeAutospacing="0" w:after="0" w:afterAutospacing="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resource use per person in the United States compare to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use per person is very high in the United States but low in China.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overall environmental impact of the United States compare to China?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overall environmental impact for both countries is similarly high.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accounts for the overall environmental impact of the United States relative to China?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population of the United States is much smaller, but resource use per person is much higher.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accounts for the difference between the overall environmental impacts of the United States and Japan?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use person is lower in Japan (as well as population).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How Are Our Ecological Footprints Affecting the Earth?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ENVS.MLSP.16.1.2.5 - Given the population size, affluence, and technology, determine the environmental impact of human activities by using the IPAT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Clearly describe how affluence can have both harmful and beneficial environmental effects.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lifestyles of the citizens of developed nations are built on high levels of consumption and unsustainable use of natural resources. This type of affluence has an enormously harmful environmental impact.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other hand, affluence can lead people to become more educated, environmentally aware, and concerned. It also provides money for the development of improved technologies that can help to reduce pollution, resource waste, and environmental degradation.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ENVS.MLSP.16.1.3.2 - Discuss how affluence has harmful and beneficial environmental effects.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poverty drives population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many poor people, having more children is a matter of survival. Children are effectively the labor force for a poor family, helping with crop tending, gathering wood or fuel, hauling water and livestock tending. Children also help to care for their aging parents, most of whom do not have social security, health care, and retirement funds. This daily struggle for survival is largely why populations in some of the poorest countries continue to grow at high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ENVS.MLSP.16.1.3.3 - Discuss how poverty causes harmful environmental and health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renewable resource and an inexhaustible 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renewable resource can be replenished by natural processes within hours to centuries, as long as we do not use it up faster than natural processes can renew it. An inexhaustible resource, like solar energy, is in continuous supply.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What Are Some Principles of Sustainability?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ENVS.MLSP.16.1.1.3` - Differentiate among inexhaustible, renewable, and nonrenewable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IPAT model and the ecological footprint model emphasize different aspects of how natural resources are affected by unsustainable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IPAT model includes the per capita use of both renewable and nonrenewable resources, while the ecological footprint model emphasizes the use of renewable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Why Do We Have Environmental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ENVS.MLSP.16.1.3 - Specify the four major causes of environmental problems.</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Environmental Problems - Their Causes - and Sustainability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Environmental Problems - Their Causes - and Sustainability</dc:title>
  <cp:revision>0</cp:revision>
</cp:coreProperties>
</file>