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 refers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3"/>
              <w:gridCol w:w="8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way in which the natural world works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we interact with the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methods and proven solutions of coping with and eliminating environmental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refusing, reducing, reusing, and recycling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capacity of the earth’s natural systems to survive or adapt to changing environmental conditions indefinitely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discipline is most associated with environmental science?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 forest with plants, animals, and various other organisms is an example of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life-support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normally renewable resources faster than nature can restore them is called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nutrient cycling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nutrient deficit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degrading natural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Solar energy is known as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renewable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recyclable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inexhaustible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reusable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nonrenewable resource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one of the three principles of sustainability provided by economics, politics, and ethics?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dependence on solar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focus on chemical cycling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degradation of natural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responsibility to future generations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to retain biodiversity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Topsoil plays an important role in the ecosystem service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biodiversity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win—win solutions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nutrient cycling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science should not be confused with ____, which is a social movement dedicated to protecting the earth’s life and its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conservationist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planetary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Political scientists often look for ____ based on cooperation and compromise that will benefit the largest number of people as well as the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inexhaustible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biodiversity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win solutions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chemical cycling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More-developed countries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a lower than average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mostly renewable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rely entirely on nonrenewable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comprise 17% of the world’s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fewer recycling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difference between renewable resources and nonrenewable resources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easily each can be discovered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available amount of each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length of time it takes for each to be replenished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fast each is being consumed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quickly each can produce electricity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term describes the highest rate at which a renewable resource can be used indefinitely without reducing its available supply?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sustainable yield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perpetual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degradation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substance would be considered a renewable resource?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clean air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substance would be considered a nonrenewable resource?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groundwater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trees in a forest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fertile soil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All nonrenewable resources can theoretically be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converted to nonmetallic minerals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converted to renewable 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exhausted or depleted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recycled or reused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To be sustainable, the total ecological footprint of an area’s population must be smaller than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 capita ecological footprint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degradation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biocapacity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population 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Use of a natural resource based on sustainable yields is most applicable to the idea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nonrenewable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renewable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amenable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recycling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revolution occurred first?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medical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agricultural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ecological revolution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activity or event illustrates natural capital degradation?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of wind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saving endangered species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cleaning up pollution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aquifer depletion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 runoff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Each of the three major cultural revolutions has allowed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ecological restoration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expansion of the human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greater worldwide 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pollution prevention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decreased consumption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term refers to an average ecological footprint of an individual in a given country or area?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 capita gross GNP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ecological footprint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 capita GDP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sustainable yield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 capita ecological footprint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U.N. </w:t>
            </w:r>
            <w:r>
              <w:rPr>
                <w:rStyle w:val="DefaultParagraphFont"/>
                <w:rFonts w:ascii="Times New Roman" w:eastAsia="Times New Roman" w:hAnsi="Times New Roman" w:cs="Times New Roman"/>
                <w:b w:val="0"/>
                <w:bCs w:val="0"/>
                <w:i/>
                <w:iCs/>
                <w:smallCaps w:val="0"/>
                <w:color w:val="000000"/>
                <w:sz w:val="22"/>
                <w:szCs w:val="22"/>
                <w:bdr w:val="nil"/>
                <w:rtl w:val="0"/>
              </w:rPr>
              <w:t>Millennium Ecosystem Assessment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reports that human activities have overused ____ percent of the earth’s natural services, and mostly since 1950.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current global population is about ____ billion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degradation of commonly shared renewable resources is known 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tragedy of the commons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open-access degradation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sustainable yield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pollution factor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overregulation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best description of an ecological deficit?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total ecological footprint is larger than the biological capacity to replenish renewable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total ecological footprint is smaller than the biological capacity to replenish renewable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nonrenewable resources have been exhausted and there are no renewable resources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total ecological footprint is equal to the sustainable yield of renewable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total ecological footprint only involves the use of nonrenewable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IPAT equation, the "P" stands for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poverty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 capita ecological footprint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population size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An estimated ____ middle-class consumers live in China.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billion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major cultural change that occurred in the human population was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globalization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agricultural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medical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technological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 revolution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Living sustainably on natural income can be compared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winning the lottery every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saving your money rather than investing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spending more money than your income provides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spending all your money on lottery tickets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living on the interest generated by an investment of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One major cause of environmental problems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increasing isolation from nature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reliance on ecosystem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sustainable resource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full-cost pricing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chemical cycling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Most of the U.S. environmental laws now in place were enacted during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1890s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1930s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1950s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1970s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1990s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revolution began about 50 years ago and involved the development of technologies for gaining rapid access to all kinds of information and resources on a global scale?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t>
                  </w: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t>
                  </w: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information—globalization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t>
                  </w:r>
                  <w:r>
                    <w:rPr>
                      <w:rStyle w:val="DefaultParagraphFont"/>
                      <w:rFonts w:ascii="Times New Roman" w:eastAsia="Times New Roman" w:hAnsi="Times New Roman" w:cs="Times New Roman"/>
                      <w:b w:val="0"/>
                      <w:bCs w:val="0"/>
                      <w:i w:val="0"/>
                      <w:iCs w:val="0"/>
                      <w:smallCaps w:val="0"/>
                      <w:color w:val="000000"/>
                      <w:sz w:val="22"/>
                      <w:szCs w:val="22"/>
                      <w:bdr w:val="nil"/>
                      <w:rtl w:val="0"/>
                    </w:rPr>
                    <w:t>agricultural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t>
                  </w:r>
                  <w:r>
                    <w:rPr>
                      <w:rStyle w:val="DefaultParagraphFont"/>
                      <w:rFonts w:ascii="Times New Roman" w:eastAsia="Times New Roman" w:hAnsi="Times New Roman" w:cs="Times New Roman"/>
                      <w:b w:val="0"/>
                      <w:bCs w:val="0"/>
                      <w:i w:val="0"/>
                      <w:iCs w:val="0"/>
                      <w:smallCaps w:val="0"/>
                      <w:color w:val="000000"/>
                      <w:sz w:val="22"/>
                      <w:szCs w:val="22"/>
                      <w:bdr w:val="nil"/>
                      <w:rtl w:val="0"/>
                    </w:rPr>
                    <w:t>industrial—medical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t>
                  </w: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 revolution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 planetary management worldview is a variation of which environmental worldview?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life-centered worldview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ethics worldview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human-centered worldview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earth-centered worldview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preservationist worldview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world’s current average rate of use per person, how many planet Earths would we need in order to provide an endless supply of renewable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marketplace prices of goods and services do not include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overhead cost of raw materials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supply-side costs of manufacturing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costs of resource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manufacturer’s cost of 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advertising a product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Subsidies and tax breaks to assist companies with using resources to run their businesses are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helpful to the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helpful to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actually helpful to these companies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helpful to the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helpful to individuals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term refers to the set of assumptions and values concerning how you think the natural world works and how you think you should interact with the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worldview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viewpoint embodies the idea that we should be caring and responsible managers of the earth?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t>
                  </w:r>
                  <w:r>
                    <w:rPr>
                      <w:rStyle w:val="DefaultParagraphFont"/>
                      <w:rFonts w:ascii="Times New Roman" w:eastAsia="Times New Roman" w:hAnsi="Times New Roman" w:cs="Times New Roman"/>
                      <w:b w:val="0"/>
                      <w:bCs w:val="0"/>
                      <w:i w:val="0"/>
                      <w:iCs w:val="0"/>
                      <w:smallCaps w:val="0"/>
                      <w:color w:val="000000"/>
                      <w:sz w:val="22"/>
                      <w:szCs w:val="22"/>
                      <w:bdr w:val="nil"/>
                      <w:rtl w:val="0"/>
                    </w:rPr>
                    <w:t>planetary management worldview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t>
                  </w:r>
                  <w:r>
                    <w:rPr>
                      <w:rStyle w:val="DefaultParagraphFont"/>
                      <w:rFonts w:ascii="Times New Roman" w:eastAsia="Times New Roman" w:hAnsi="Times New Roman" w:cs="Times New Roman"/>
                      <w:b w:val="0"/>
                      <w:bCs w:val="0"/>
                      <w:i w:val="0"/>
                      <w:iCs w:val="0"/>
                      <w:smallCaps w:val="0"/>
                      <w:color w:val="000000"/>
                      <w:sz w:val="22"/>
                      <w:szCs w:val="22"/>
                      <w:bdr w:val="nil"/>
                      <w:rtl w:val="0"/>
                    </w:rPr>
                    <w:t>stewardship worldview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environmental wisdom worldview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t>
                  </w: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justice movement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t>
                  </w:r>
                  <w:r>
                    <w:rPr>
                      <w:rStyle w:val="DefaultParagraphFont"/>
                      <w:rFonts w:ascii="Times New Roman" w:eastAsia="Times New Roman" w:hAnsi="Times New Roman" w:cs="Times New Roman"/>
                      <w:b w:val="0"/>
                      <w:bCs w:val="0"/>
                      <w:i w:val="0"/>
                      <w:iCs w:val="0"/>
                      <w:smallCaps w:val="0"/>
                      <w:color w:val="000000"/>
                      <w:sz w:val="22"/>
                      <w:szCs w:val="22"/>
                      <w:bdr w:val="nil"/>
                      <w:rtl w:val="0"/>
                    </w:rPr>
                    <w:t>renewable worldview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represents an earth-centered environmental worldview?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Continuous rapid economic growth improves environmental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Our success depends on learning how life sustains itself.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Maximizing research funding is the key to controlling the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beings are the most important life forms on the earth.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always more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primary cause of nature deficit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 much poverty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 much affluence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isolation from the natural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poor sanitation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pollution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Growth that is ____ starts off slowly, but after only a few doublings, grows enormous numbers.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exponential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logarithmic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parallel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quadratic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people can the earth support indefinitely?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one knows.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billion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World Bank, about how many people worldwide live in extreme poverty?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billion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one of the root causes of environmental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rapid population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 global distribution of wealth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increasingly sustainable use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absorption of environmental costs in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decreased use of nonrenewable resources in more-developed countries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situation is most likely to occur as a result of poverty?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media attention on children’s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access to clean drinking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consumption in average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spread of disease from poor sanitation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heart disease and diabetes from obesity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Exponential growth occurs when a population increases at a(n) ____ per unit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fixed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rate that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fixed percentage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slow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unpredictable rate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Nature deficit disorder is most likely to contribute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poverty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poor sanitation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Affluence typically results in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continually accelerating population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educational attainment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poverty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reduced consumption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degradation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 by social scientists suggests that it takes ____ percent of the population of a community, country, or the world to bring about major social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r>
                    <w:rPr>
                      <w:rStyle w:val="DefaultParagraphFont"/>
                      <w:rFonts w:ascii="times" w:eastAsia="times" w:hAnsi="times" w:cs="times"/>
                      <w:b w:val="0"/>
                      <w:bCs w:val="0"/>
                      <w:i w:val="0"/>
                      <w:iCs w:val="0"/>
                      <w:smallCaps w:val="0"/>
                      <w:color w:val="000000"/>
                      <w:sz w:val="22"/>
                      <w:szCs w:val="22"/>
                      <w:bdr w:val="nil"/>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w:t>
                  </w:r>
                  <w:r>
                    <w:rPr>
                      <w:rStyle w:val="DefaultParagraphFont"/>
                      <w:rFonts w:ascii="times" w:eastAsia="times" w:hAnsi="times" w:cs="times"/>
                      <w:b w:val="0"/>
                      <w:bCs w:val="0"/>
                      <w:i w:val="0"/>
                      <w:iCs w:val="0"/>
                      <w:smallCaps w:val="0"/>
                      <w:color w:val="000000"/>
                      <w:sz w:val="22"/>
                      <w:szCs w:val="22"/>
                      <w:bdr w:val="nil"/>
                      <w:rtl w:val="0"/>
                    </w:rPr>
                    <w:t>−75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best description of natural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renewable resources provided by the earth’s natural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nonrenewable resources created by 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based on government subsidies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excess resources remaining after our ecological footprint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and alternative resources created by humans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While we are heavily dependent on the environment, we are not dependent on it for everything we need to stay alive and healthy.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science is a branch of environmentalism and has the aim of protecting the earth's life-support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Three scientific principles of sustainability of life on this planet are dependence on solar energy, biodiversity, and chemical cycling.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In environmental science, individuals tend to matter less because the issues are global in nature.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Take away solar energy and all natural capital would collapse.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responsibility to leave the planet’s life-support systems in a condition that is as good as or better than it is now for future generations is a matter of ethics.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The tragedy of the commons refers to a lack of agricultural resources available for the common (poor) people in a country.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ecological footprint is the amount of biologically productive land and water required to supply a population in an area with renewable resources and recycling of wastes and pollution.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Pollutants are all human-made; in other words, they cannot enter the environment naturally.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a kind of tape that resembles the surface structure of gecko feet is an example of biomimicry.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Species are currently becoming extinct at the same rate as during pre-human times.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China has the world’s largest population and second-largest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 basic cause of environmental problems results from the fact that companies using resources have to pay for the cost of the harmful environmental costs of supplying their products.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Globally, life spans are decreasing, infant mortality is increasing, and the population growth rate is accelerating.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Living sustainably means living on natural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Consider the total and per capita ecological footprints of the selected countries below and then use the data to answer the accompanying question.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1865"/>
              <w:gridCol w:w="2774"/>
              <w:gridCol w:w="3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8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Country</w:t>
                  </w:r>
                </w:p>
              </w:tc>
              <w:tc>
                <w:tcPr>
                  <w:tcW w:w="27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Total Ecological Footprint (hectares/person)</w:t>
                  </w:r>
                </w:p>
              </w:tc>
              <w:tc>
                <w:tcPr>
                  <w:tcW w:w="39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Share of Global Biological Capacity (%)</w:t>
                  </w:r>
                </w:p>
              </w:tc>
            </w:tr>
            <w:tr>
              <w:tblPrEx>
                <w:jc w:val="left"/>
                <w:tblCellMar>
                  <w:top w:w="0" w:type="dxa"/>
                  <w:left w:w="0" w:type="dxa"/>
                  <w:bottom w:w="0" w:type="dxa"/>
                  <w:right w:w="0" w:type="dxa"/>
                </w:tblCellMar>
              </w:tblPrEx>
              <w:trPr>
                <w:cantSplit w:val="0"/>
                <w:jc w:val="left"/>
              </w:trPr>
              <w:tc>
                <w:tcPr>
                  <w:tcW w:w="18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w:t>
                  </w:r>
                </w:p>
              </w:tc>
              <w:tc>
                <w:tcPr>
                  <w:tcW w:w="27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2,810</w:t>
                  </w:r>
                </w:p>
              </w:tc>
              <w:tc>
                <w:tcPr>
                  <w:tcW w:w="39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tcW w:w="18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 Union</w:t>
                  </w:r>
                </w:p>
              </w:tc>
              <w:tc>
                <w:tcPr>
                  <w:tcW w:w="27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2,160</w:t>
                  </w:r>
                </w:p>
              </w:tc>
              <w:tc>
                <w:tcPr>
                  <w:tcW w:w="39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tcW w:w="18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China</w:t>
                  </w:r>
                </w:p>
              </w:tc>
              <w:tc>
                <w:tcPr>
                  <w:tcW w:w="27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2,050</w:t>
                  </w:r>
                </w:p>
              </w:tc>
              <w:tc>
                <w:tcPr>
                  <w:tcW w:w="39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tcW w:w="18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India</w:t>
                  </w:r>
                </w:p>
              </w:tc>
              <w:tc>
                <w:tcPr>
                  <w:tcW w:w="27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780</w:t>
                  </w:r>
                </w:p>
              </w:tc>
              <w:tc>
                <w:tcPr>
                  <w:tcW w:w="39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tcW w:w="18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Japan</w:t>
                  </w:r>
                </w:p>
              </w:tc>
              <w:tc>
                <w:tcPr>
                  <w:tcW w:w="27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540</w:t>
                  </w:r>
                </w:p>
              </w:tc>
              <w:tc>
                <w:tcPr>
                  <w:tcW w:w="39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The total ecological footprint of China is relatively large. So why is the per capita ecological footprint of China so small?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China has a large population.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​Narrative: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IPAT model of environmental impact uses the following equation: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Impact (I) = Population (P) × Affluence (A) × Technology (T)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this equation to answer the following three questions.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key factor in total environmental impact in most less-developed countries?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Population size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key factor in total environmental impact in most more-developed countries?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Affluence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For two countries with the same population size and affluence, what would differentiate their total environmental impacts?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harmful environmental effects of technologies used in each country would be the differentiator.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two ways to deal with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degradation of a shared resource?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is to use a shared or open-access renewable resource at a rate well below its estimated sustainable yield by using less of the resource, regulating access to the resource, or doing both. The other way is to convert shared renewable resources to private ownership.</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Many scientists contend that the earth is the only real example of a sustainable system. What are the three major natural factors have played the key roles in the long-term sustainability of life on this planet? How can you apply each to your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scientific principles of sustainability are:</w:t>
                  </w:r>
                </w:p>
                <w:p>
                  <w:pPr>
                    <w:numPr>
                      <w:ilvl w:val="0"/>
                      <w:numId w:val="1"/>
                    </w:numPr>
                    <w:bidi w:val="0"/>
                    <w:spacing w:before="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Dependence on solar energy</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Biodiversity</w:t>
                  </w:r>
                </w:p>
                <w:p>
                  <w:pPr>
                    <w:numPr>
                      <w:ilvl w:val="0"/>
                      <w:numId w:val="1"/>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Chemical cycling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 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what Garrett Hardin meant by the tragedy of the commons, and give an example.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Hardin uses the term to indicate a resource that no one owns individually, that is held </w:t>
                  </w:r>
                  <w:r>
                    <w:rPr>
                      <w:rStyle w:val="DefaultParagraphFont"/>
                      <w:rFonts w:ascii="Times New Roman" w:eastAsia="Times New Roman" w:hAnsi="Times New Roman" w:cs="Times New Roman"/>
                      <w:b w:val="0"/>
                      <w:bCs w:val="0"/>
                      <w:i w:val="0"/>
                      <w:iCs w:val="0"/>
                      <w:smallCaps w:val="0"/>
                      <w:color w:val="000000"/>
                      <w:sz w:val="22"/>
                      <w:szCs w:val="22"/>
                      <w:bdr w:val="nil"/>
                      <w:rtl w:val="0"/>
                    </w:rPr>
                    <w:t>“in common,” </w:t>
                  </w:r>
                  <w:r>
                    <w:rPr>
                      <w:rStyle w:val="DefaultParagraphFont"/>
                      <w:rFonts w:ascii="Times New Roman" w:eastAsia="Times New Roman" w:hAnsi="Times New Roman" w:cs="Times New Roman"/>
                      <w:b w:val="0"/>
                      <w:bCs w:val="0"/>
                      <w:i w:val="0"/>
                      <w:iCs w:val="0"/>
                      <w:smallCaps w:val="0"/>
                      <w:color w:val="000000"/>
                      <w:sz w:val="22"/>
                      <w:szCs w:val="22"/>
                      <w:bdr w:val="nil"/>
                      <w:rtl w:val="0"/>
                    </w:rPr>
                    <w:t>and which is available for exploitation. Open range land, owned by the government but used by ranchers to graze cattle, is an example.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val="0"/>
                <w:iCs w:val="0"/>
                <w:smallCaps w:val="0"/>
                <w:color w:val="000000"/>
                <w:sz w:val="22"/>
                <w:szCs w:val="22"/>
                <w:bdr w:val="nil"/>
                <w:rtl w:val="0"/>
              </w:rPr>
              <w:t>“biological capacity”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is the ability of the natural world to replenish its renewable resources and absorb the resulting waste products and pollution. Exceeding the biological capacity creates an </w:t>
            </w:r>
            <w:r>
              <w:rPr>
                <w:rStyle w:val="DefaultParagraphFont"/>
                <w:rFonts w:ascii="Times New Roman" w:eastAsia="Times New Roman" w:hAnsi="Times New Roman" w:cs="Times New Roman"/>
                <w:b w:val="0"/>
                <w:bCs w:val="0"/>
                <w:i w:val="0"/>
                <w:iCs w:val="0"/>
                <w:smallCaps w:val="0"/>
                <w:color w:val="000000"/>
                <w:sz w:val="22"/>
                <w:szCs w:val="22"/>
                <w:bdr w:val="nil"/>
                <w:rtl w:val="0"/>
              </w:rPr>
              <w:t>“ecological deficit.”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Discuss the potential future implications for the earth resulting from the fact that we are currently exceeding the </w:t>
            </w:r>
            <w:r>
              <w:rPr>
                <w:rStyle w:val="DefaultParagraphFont"/>
                <w:rFonts w:ascii="Times New Roman" w:eastAsia="Times New Roman" w:hAnsi="Times New Roman" w:cs="Times New Roman"/>
                <w:b w:val="0"/>
                <w:bCs w:val="0"/>
                <w:i w:val="0"/>
                <w:iCs w:val="0"/>
                <w:smallCaps w:val="0"/>
                <w:color w:val="000000"/>
                <w:sz w:val="22"/>
                <w:szCs w:val="22"/>
                <w:bdr w:val="nil"/>
                <w:rtl w:val="0"/>
              </w:rPr>
              <w:t>earth’s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biological capacity by about 50 percent.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Overuse of a resource will result in its degradation and ultimately its permanent loss. The pollution levels resulting from the use of the resource will overcome the biological capacity to cleanse the earth and societies will suffer from both results.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an environmental worldview? Discuss your environmental worldview and explain why you hold this viewpoint.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environmental worldview is a set of assumptions and values reflecting how one things the world works and what they think their role in the world should be.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remainder of the answer will depend on the student’s worldview.</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Air pollution from industry is an example of a tragedy of the commons.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13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position w:val="-23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249.75pt;width:456.75pt">
                  <v:imagedata r:id="rId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Figure 1.11 Exponential growth</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accompanying figure, note that following the Black Death around 1350 A.D., the line representing the total human population rose dramatically. This rise indicates a fundamental relationship between births, deaths, and growth rates. Discuss this relationship, indicating why the steep rise occurred, and why an expected leveling off may occur soon.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57"/>
              <w:gridCol w:w="7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death rate fell without a drop in birth rates. Leveling off will result when birth rate drops.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per capita ecological footprint in the United States is lower than the global average.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shielding of UV radiation provided by the ozone layer is an example of an ecosystem service.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In nature, waste = useful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IPAT model of environmental impact, technology is always harmful.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Match the term with the most appropriate description.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22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Teddy Roosevelt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John Muir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Rachel Carson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preservationist 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conservationist view</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proponent of the preservationist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belief that all public lands should be managed wisely and scientifically, primarily to provide resources for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author of </w:t>
            </w:r>
            <w:r>
              <w:rPr>
                <w:rStyle w:val="DefaultParagraphFont"/>
                <w:rFonts w:ascii="Times New Roman" w:eastAsia="Times New Roman" w:hAnsi="Times New Roman" w:cs="Times New Roman"/>
                <w:b w:val="0"/>
                <w:bCs w:val="0"/>
                <w:i/>
                <w:iCs/>
                <w:smallCaps w:val="0"/>
                <w:color w:val="000000"/>
                <w:sz w:val="22"/>
                <w:szCs w:val="22"/>
                <w:bdr w:val="nil"/>
                <w:rtl w:val="0"/>
              </w:rPr>
              <w:t>Silent Spring</w:t>
            </w:r>
            <w:r>
              <w:rPr>
                <w:rStyle w:val="DefaultParagraphFont"/>
                <w:rFonts w:ascii="Times New Roman" w:eastAsia="Times New Roman" w:hAnsi="Times New Roman" w:cs="Times New Roman"/>
                <w:b w:val="0"/>
                <w:bCs w:val="0"/>
                <w:i w:val="0"/>
                <w:iCs w:val="0"/>
                <w:smallCaps w:val="0"/>
                <w:color w:val="000000"/>
                <w:sz w:val="22"/>
                <w:szCs w:val="22"/>
                <w:bdr w:val="nil"/>
                <w:rtl w:val="0"/>
              </w:rPr>
              <w:t>, which documented the pollution of air, water, and wildlife from the widespread use of pesticides such as DDT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proponent of the conservationist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belief that wilderness areas on some public lands should be left untouched so they could exist indefinitely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Match the term with the most appropriate description.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4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worldview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human-centered environmental worldview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life-centered environmental worldview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earth-centered environmental worldview</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belief that all species have value in fulfilling their particular role within the biosphere, regardless of their potential or actual use to humans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set of assumptions and values concerning how the natural world works and how you think you should interact with the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idea that we are part of, and dependent on, nature, and the earth’s natural capital exists for all species, not just fo</w:t>
            </w:r>
            <w:r>
              <w:rPr>
                <w:rStyle w:val="DefaultParagraphFont"/>
                <w:rFonts w:ascii="Times New Roman" w:eastAsia="Times New Roman" w:hAnsi="Times New Roman" w:cs="Times New Roman"/>
                <w:b w:val="0"/>
                <w:bCs w:val="0"/>
                <w:i w:val="0"/>
                <w:iCs w:val="0"/>
                <w:smallCaps w:val="0"/>
                <w:color w:val="000000"/>
                <w:sz w:val="22"/>
                <w:szCs w:val="22"/>
                <w:bdr w:val="nil"/>
                <w:rtl w:val="0"/>
              </w:rPr>
              <w:t>r humans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varying beliefs about what is right and wrong with how we treat the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idea that the natural world is a support system for human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p>
      <w:pPr>
        <w:bidi w:val="0"/>
        <w:spacing w:after="75"/>
        <w:jc w:val="left"/>
      </w:pPr>
    </w:p>
    <w:sectPr>
      <w:headerReference w:type="default" r:id="rId5"/>
      <w:footerReference w:type="default" r:id="rId6"/>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 Environmental Problems, Their Causes, and Sustainability</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numbering" Target="numbering.xml" /><Relationship Id="rId8"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Environmental Problems, Their Causes, and Sustainability</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