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Treatment interventions may include: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18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medications.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nutritional modifications.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Examples of preventive treatments include all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38"/>
              <w:gridCol w:w="220"/>
              <w:gridCol w:w="26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therapy.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 pressure screening.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hemoccult stool test.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mammograms.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holistic medicine concept considers which of the following aspects of being?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22"/>
              <w:gridCol w:w="220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spiritual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cognitive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psychological, spiritual, and cognitive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example of an acute illness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42"/>
              <w:gridCol w:w="220"/>
              <w:gridCol w:w="1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sore throat.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arthritis.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asthma.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diabetes mellitus.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example of an acute disease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89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asthma.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middle ear infection.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 back pain.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hypertension.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item to the word or phrase listed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syndrome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pathogen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etiology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idiopathic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iatrogenic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nosocomial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predisposing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prevalent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homeostasis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prognosis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state of sameness that the body strives to maintain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Down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unknown 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risk factors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outcome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bacteria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disease acquired from hospital environment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problem that arose is related to the prescribed treatment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occurs more frequently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 Introduction to Human Diseases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Introduction to Human Diseases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