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Although JavaScript is considered a programming language, it is also a critical part of web page design and authoring.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Like HTML, XHTML is not case sensitive.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You can place </w:t>
            </w:r>
            <w:r>
              <w:rPr>
                <w:rStyle w:val="DefaultParagraphFont"/>
                <w:rFonts w:ascii="Courier New" w:eastAsia="Courier New" w:hAnsi="Courier New" w:cs="Courier New"/>
                <w:b w:val="0"/>
                <w:bCs w:val="0"/>
                <w:i w:val="0"/>
                <w:iCs w:val="0"/>
                <w:smallCaps w:val="0"/>
                <w:color w:val="000000"/>
                <w:sz w:val="22"/>
                <w:szCs w:val="22"/>
                <w:bdr w:val="nil"/>
                <w:rtl w:val="0"/>
              </w:rPr>
              <w:t>script</w:t>
            </w:r>
            <w:r>
              <w:rPr>
                <w:rStyle w:val="DefaultParagraphFont"/>
                <w:rFonts w:ascii="Times New Roman" w:eastAsia="Times New Roman" w:hAnsi="Times New Roman" w:cs="Times New Roman"/>
                <w:b w:val="0"/>
                <w:bCs w:val="0"/>
                <w:i w:val="0"/>
                <w:iCs w:val="0"/>
                <w:smallCaps w:val="0"/>
                <w:color w:val="000000"/>
                <w:sz w:val="22"/>
                <w:szCs w:val="22"/>
                <w:bdr w:val="nil"/>
                <w:rtl w:val="0"/>
              </w:rPr>
              <w:t> elements in either the document head or in the document body.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JavaScript code is always stored in an external file separate from the HTML or XHTML code for a web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Elements that do not require a closing tag are called empty elements.​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____ can turn static documents into applications such as games or calculators.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16"/>
              <w:gridCol w:w="220"/>
              <w:gridCol w:w="2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XHTML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JavaScript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Cascading Style Sheets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____ was established in 1994 at MIT to oversee the development of web technology standards.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642"/>
              <w:gridCol w:w="220"/>
              <w:gridCol w:w="12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University of Illinois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W3C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Microsoft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Netscape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An HTML document is a text document that contains codes called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82"/>
              <w:gridCol w:w="220"/>
              <w:gridCol w:w="8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elements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styles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rules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client/server system, one of the primary roles of the client, or front end, is to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3418"/>
              <w:gridCol w:w="220"/>
              <w:gridCol w:w="3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carry out complex data processing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 for data storage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send email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present an interface to the user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A system consisting of a client and a server is known as a ____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53"/>
              <w:gridCol w:w="220"/>
              <w:gridCol w:w="1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traditional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three-tier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monolithic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two-tier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On client/server systems, heavy processing, such as calculations, usually takes place on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12"/>
              <w:gridCol w:w="220"/>
              <w:gridCol w:w="11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client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middle-ware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browser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A three-tier, or multitier, client/server system consists of three distinct pieces: These are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client tier, the processing tier, and the data storage 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client tier, the design tier, and the processing 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storage tier, the distributing tier, and the processing tier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email tier, the messaging tier, and the data storage tier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17-18</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Some of the more popular server-side scripting languages include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906"/>
              <w:gridCol w:w="220"/>
              <w:gridCol w:w="36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C++, and CGI</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JScript, Livescript, and ECMAScript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PHP, ASP.NET, and Python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VBS and JScript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____ refers to programming using a scripting language that is executed from a web server.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276"/>
              <w:gridCol w:w="220"/>
              <w:gridCol w:w="22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Host-side scripting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Client-side scripting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Servlet-side scripting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Server-side scripting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client requests a server-side script, a client will never see the server-side script, only the ____ that the web server software returns from the script.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98"/>
              <w:gridCol w:w="220"/>
              <w:gridCol w:w="2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 sent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program executing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raw data requested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An object is ____ that can be treated as an individual unit or component.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208"/>
              <w:gridCol w:w="220"/>
              <w:gridCol w:w="28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and contents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 and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formatting and color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programming code and data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procedures associated with an object are called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19"/>
              <w:gridCol w:w="220"/>
              <w:gridCol w:w="12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methods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attributes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____ are lines of code that are not processed by browsers, which you use to add notes about your code.​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94"/>
              <w:gridCol w:w="220"/>
              <w:gridCol w:w="13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​methods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​variables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 comment occupies only a single line or part of a line.​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08"/>
              <w:gridCol w:w="220"/>
              <w:gridCol w:w="10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​variable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​block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 comment hides multiple lines of code.​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08"/>
              <w:gridCol w:w="220"/>
              <w:gridCol w:w="10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​variable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​block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keyword do you use to create a variable?​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92"/>
              <w:gridCol w:w="220"/>
              <w:gridCol w:w="1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for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assign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var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Variables and literals contained in an expression are known as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19"/>
              <w:gridCol w:w="220"/>
              <w:gridCol w:w="1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​operators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​events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Symbols such as + and * used in expressions to manipulate operands are known as​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19"/>
              <w:gridCol w:w="220"/>
              <w:gridCol w:w="1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​operators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​events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method do you use to reference an element on a web page in a script?​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write()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alert()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​onclick()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​getElementById()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method displays a dialog box with an OK button?​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write()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alert()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​onclick()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​getElementById()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Special words that are part of the JavaScript language syntax and that can't be used as variable names are known as​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92"/>
              <w:gridCol w:w="220"/>
              <w:gridCol w:w="17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​identifiers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​reserved words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​operands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A document on the web is called a web page and is identified by a unique address called the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9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Uniform Resource Locator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URL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Uniform Resource Locator(URL)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assign a value to a variable, you use an equal sign, which is also called a(n) __________ operator.​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9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assignment​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an event occurs, your script executes any code that responds to that specific event </w:t>
            </w:r>
            <w:r>
              <w:rPr>
                <w:rStyle w:val="DefaultParagraphFont"/>
                <w:rFonts w:ascii="Times New Roman" w:eastAsia="Times New Roman" w:hAnsi="Times New Roman" w:cs="Times New Roman"/>
                <w:b w:val="0"/>
                <w:bCs w:val="0"/>
                <w:i w:val="0"/>
                <w:iCs w:val="0"/>
                <w:smallCaps w:val="0"/>
                <w:color w:val="000000"/>
                <w:sz w:val="22"/>
                <w:szCs w:val="22"/>
                <w:bdr w:val="nil"/>
                <w:rtl w:val="0"/>
              </w:rPr>
              <w:t>on that specific element. This code is known as the __________.</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1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event handler</w:t>
                  </w:r>
                </w:p>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eventhandler​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JavaScript source files that store especially useful generic scripts used on many different website are known as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7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libraries​</w:t>
                  </w:r>
                </w:p>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library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 is a specific circumstance that is monitored by JavaScript and that your script can respond to in some way.​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39-40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Matching</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Identify the letter of the choice that best matches the phrase or definition.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1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expression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URL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W3C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server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validation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block comment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9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33</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52</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31</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25</w:t>
                  </w:r>
                </w:p>
              </w:tc>
            </w:tr>
          </w:tbl>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An organization overseeing web technology standards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A value, variable, or combination that can be evaluated by a JavaScript interpreter to produce a result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A computer that delivers web pages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A value a program stores in computer memory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Commonly referred to as a web address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A markup language for creating the web pages that appear on the World Wide Web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An individual line of code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Multiple lines of code that are not processed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of verifying that your document is well-formed and checking that the elements in your document are correctly written according to the element definitions in a specific DTD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client-side scripting, and how is it related to the JavaScript language?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JavaScript is a client-side scripting language that allows web page authors to develop interactive web pages and sites. Client-side scripting refers to a scripting language that runs on a local browser (on the client tier) instead of on a web server (on the processing tier). Originally designed for use in Navigator web browsers, JavaScript is now also used in all major web browsers, including Internet Explorer, Firefox, Chrome, Safari, and Opera.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what circumstances would you use server-side scripting?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access a database on a web server, you must use a server-side script. A general rule of thumb is to allow the client to handle the user interface processing and light processing, such as data validation, but have the web server perform intensive calculations and data storage.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22-23</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components that make up a JavaScript object?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object is programming code and data that can be treated as an individual unit or component. Individual statements used in a computer program are often grouped into logical units called procedures, which are used to perform specific tasks. For example, a procedure may contain a group of statements that calculate the sales tax based on sales total. The procedures associated with an object are called methods. A property is a piece of data, such as a color or a name, that is associated with an object.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case sensitivity in JavaScript.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Like XHTML, JavaScript is case sensitive, and within JavaScript code, object names must always be all lowercase. This can be a source of some confusion, because in written explanations about JavaScript, the names of objects are usually referred to with an initial capital letter. For example, throughout this book, 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Courier New" w:eastAsia="Courier New" w:hAnsi="Courier New" w:cs="Courier New"/>
                      <w:b w:val="0"/>
                      <w:bCs w:val="0"/>
                      <w:i w:val="0"/>
                      <w:iCs w:val="0"/>
                      <w:smallCaps w:val="0"/>
                      <w:color w:val="000000"/>
                      <w:sz w:val="22"/>
                      <w:szCs w:val="22"/>
                      <w:bdr w:val="nil"/>
                      <w:rtl w:val="0"/>
                    </w:rPr>
                    <w:t>Document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object is referred to with an uppercase D. However, you must use a lowercase d when referring to 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Courier New" w:eastAsia="Courier New" w:hAnsi="Courier New" w:cs="Courier New"/>
                      <w:b w:val="0"/>
                      <w:bCs w:val="0"/>
                      <w:i w:val="0"/>
                      <w:iCs w:val="0"/>
                      <w:smallCaps w:val="0"/>
                      <w:color w:val="000000"/>
                      <w:sz w:val="22"/>
                      <w:szCs w:val="22"/>
                      <w:bdr w:val="nil"/>
                      <w:rtl w:val="0"/>
                    </w:rPr>
                    <w:t>Document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object in a script. The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Courier New" w:eastAsia="Courier New" w:hAnsi="Courier New" w:cs="Courier New"/>
                      <w:b w:val="0"/>
                      <w:bCs w:val="0"/>
                      <w:i w:val="0"/>
                      <w:iCs w:val="0"/>
                      <w:smallCaps w:val="0"/>
                      <w:color w:val="000000"/>
                      <w:sz w:val="22"/>
                      <w:szCs w:val="22"/>
                      <w:bdr w:val="nil"/>
                      <w:rtl w:val="0"/>
                    </w:rPr>
                    <w:t>Document.write("Plant choices");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causes an error message because the JavaScript interpreter cannot recognize an object named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Courier New" w:eastAsia="Courier New" w:hAnsi="Courier New" w:cs="Courier New"/>
                      <w:b w:val="0"/>
                      <w:bCs w:val="0"/>
                      <w:i w:val="0"/>
                      <w:iCs w:val="0"/>
                      <w:smallCaps w:val="0"/>
                      <w:color w:val="000000"/>
                      <w:sz w:val="22"/>
                      <w:szCs w:val="22"/>
                      <w:bdr w:val="nil"/>
                      <w:rtl w:val="0"/>
                    </w:rPr>
                    <w:t>Document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with an uppercase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30-31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how events are useful in JavaScript code.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primary ways in which JavaScript is executed on a web page is through events. </w:t>
                  </w:r>
                  <w:r>
                    <w:rPr>
                      <w:rStyle w:val="DefaultParagraphFont"/>
                      <w:rFonts w:ascii="Times New Roman" w:eastAsia="Times New Roman" w:hAnsi="Times New Roman" w:cs="Times New Roman"/>
                      <w:b w:val="0"/>
                      <w:bCs w:val="0"/>
                      <w:i w:val="0"/>
                      <w:iCs w:val="0"/>
                      <w:smallCaps w:val="0"/>
                      <w:color w:val="000000"/>
                      <w:sz w:val="22"/>
                      <w:szCs w:val="22"/>
                      <w:bdr w:val="nil"/>
                      <w:rtl w:val="0"/>
                    </w:rPr>
                    <w:t>An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event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is a specific circumstance (such as an action performed by a user or an action </w:t>
                  </w:r>
                  <w:r>
                    <w:rPr>
                      <w:rStyle w:val="DefaultParagraphFont"/>
                      <w:rFonts w:ascii="Times New Roman" w:eastAsia="Times New Roman" w:hAnsi="Times New Roman" w:cs="Times New Roman"/>
                      <w:b w:val="0"/>
                      <w:bCs w:val="0"/>
                      <w:i w:val="0"/>
                      <w:iCs w:val="0"/>
                      <w:smallCaps w:val="0"/>
                      <w:color w:val="000000"/>
                      <w:sz w:val="22"/>
                      <w:szCs w:val="22"/>
                      <w:bdr w:val="nil"/>
                      <w:rtl w:val="0"/>
                    </w:rPr>
                    <w:t>performed by the browser) that is monitored by JavaScript and that your script can respond </w:t>
                  </w:r>
                  <w:r>
                    <w:rPr>
                      <w:rStyle w:val="DefaultParagraphFont"/>
                      <w:rFonts w:ascii="Times New Roman" w:eastAsia="Times New Roman" w:hAnsi="Times New Roman" w:cs="Times New Roman"/>
                      <w:b w:val="0"/>
                      <w:bCs w:val="0"/>
                      <w:i w:val="0"/>
                      <w:iCs w:val="0"/>
                      <w:smallCaps w:val="0"/>
                      <w:color w:val="000000"/>
                      <w:sz w:val="22"/>
                      <w:szCs w:val="22"/>
                      <w:bdr w:val="nil"/>
                      <w:rtl w:val="0"/>
                    </w:rPr>
                    <w:t>to in some way. You can use JavaScript events to allow users to interact with your web 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39-40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why it's important to validate web documents, and how to do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ensure that a web page is well formed and that its elements are valid, you need to use a validating parser. A validating parser is a program that checks whether a web page is well formed and whether the document conforms to a specific DTD. The term validation refers to the process of verifying that your document is well formed and checking that the elements in your document are correctly written according to the element definitions in a specific DTD. If you do not validate a document and it contains errors, most web browsers will probably treat it as an HTML document, ignore the errors, and render the page anyway.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Various web development tools, including Dreamweaver, offer validation capabilities. In </w:t>
                  </w:r>
                  <w:r>
                    <w:rPr>
                      <w:rStyle w:val="DefaultParagraphFont"/>
                      <w:rFonts w:ascii="Times New Roman" w:eastAsia="Times New Roman" w:hAnsi="Times New Roman" w:cs="Times New Roman"/>
                      <w:b w:val="0"/>
                      <w:bCs w:val="0"/>
                      <w:i w:val="0"/>
                      <w:iCs w:val="0"/>
                      <w:smallCaps w:val="0"/>
                      <w:color w:val="000000"/>
                      <w:sz w:val="22"/>
                      <w:szCs w:val="22"/>
                      <w:bdr w:val="nil"/>
                      <w:rtl w:val="0"/>
                    </w:rPr>
                    <w:t>addition, several validating services can be found online. One of the best available is W3C </w:t>
                  </w:r>
                  <w:r>
                    <w:rPr>
                      <w:rStyle w:val="DefaultParagraphFont"/>
                      <w:rFonts w:ascii="Times New Roman" w:eastAsia="Times New Roman" w:hAnsi="Times New Roman" w:cs="Times New Roman"/>
                      <w:b w:val="0"/>
                      <w:bCs w:val="0"/>
                      <w:i w:val="0"/>
                      <w:iCs w:val="0"/>
                      <w:smallCaps w:val="0"/>
                      <w:color w:val="000000"/>
                      <w:sz w:val="22"/>
                      <w:szCs w:val="22"/>
                      <w:bdr w:val="nil"/>
                      <w:rtl w:val="0"/>
                    </w:rPr>
                    <w:t>Markup Validation Service, a free service that validates HTML as well as other markup </w:t>
                  </w:r>
                  <w:r>
                    <w:rPr>
                      <w:rStyle w:val="DefaultParagraphFont"/>
                      <w:rFonts w:ascii="Times New Roman" w:eastAsia="Times New Roman" w:hAnsi="Times New Roman" w:cs="Times New Roman"/>
                      <w:b w:val="0"/>
                      <w:bCs w:val="0"/>
                      <w:i w:val="0"/>
                      <w:iCs w:val="0"/>
                      <w:smallCaps w:val="0"/>
                      <w:color w:val="000000"/>
                      <w:sz w:val="22"/>
                      <w:szCs w:val="22"/>
                      <w:bdr w:val="nil"/>
                      <w:rtl w:val="0"/>
                    </w:rPr>
                    <w:t>languages. The W3C Markup Validation Service is located at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http://validator.w3.org/</w:t>
                  </w:r>
                  <w:r>
                    <w:rPr>
                      <w:rStyle w:val="DefaultParagraphFont"/>
                      <w:rFonts w:ascii="Times New Roman" w:eastAsia="Times New Roman" w:hAnsi="Times New Roman" w:cs="Times New Roman"/>
                      <w:b w:val="0"/>
                      <w:bCs w:val="0"/>
                      <w:i w:val="0"/>
                      <w:iCs w:val="0"/>
                      <w:smallCaps w:val="0"/>
                      <w:color w:val="000000"/>
                      <w:sz w:val="22"/>
                      <w:szCs w:val="22"/>
                      <w:bdr w:val="nil"/>
                      <w:rtl w:val="0"/>
                    </w:rPr>
                    <w:t>. The </w:t>
                  </w:r>
                  <w:r>
                    <w:rPr>
                      <w:rStyle w:val="DefaultParagraphFont"/>
                      <w:rFonts w:ascii="Times New Roman" w:eastAsia="Times New Roman" w:hAnsi="Times New Roman" w:cs="Times New Roman"/>
                      <w:b w:val="0"/>
                      <w:bCs w:val="0"/>
                      <w:i w:val="0"/>
                      <w:iCs w:val="0"/>
                      <w:smallCaps w:val="0"/>
                      <w:color w:val="000000"/>
                      <w:sz w:val="22"/>
                      <w:szCs w:val="22"/>
                      <w:bdr w:val="nil"/>
                      <w:rtl w:val="0"/>
                    </w:rPr>
                    <w:t>service allows you to validate a web page by entering its URL, by uploading a document from </w:t>
                  </w:r>
                  <w:r>
                    <w:rPr>
                      <w:rStyle w:val="DefaultParagraphFont"/>
                      <w:rFonts w:ascii="Times New Roman" w:eastAsia="Times New Roman" w:hAnsi="Times New Roman" w:cs="Times New Roman"/>
                      <w:b w:val="0"/>
                      <w:bCs w:val="0"/>
                      <w:i w:val="0"/>
                      <w:iCs w:val="0"/>
                      <w:smallCaps w:val="0"/>
                      <w:color w:val="000000"/>
                      <w:sz w:val="22"/>
                      <w:szCs w:val="22"/>
                      <w:bdr w:val="nil"/>
                      <w:rtl w:val="0"/>
                    </w:rPr>
                    <w:t>your computer, or by copying and pasting code.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Where does 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Courier New" w:eastAsia="Courier New" w:hAnsi="Courier New" w:cs="Courier New"/>
                <w:b w:val="0"/>
                <w:bCs w:val="0"/>
                <w:i w:val="0"/>
                <w:iCs w:val="0"/>
                <w:smallCaps w:val="0"/>
                <w:color w:val="000000"/>
                <w:sz w:val="24"/>
                <w:szCs w:val="24"/>
                <w:bdr w:val="nil"/>
                <w:rtl w:val="0"/>
              </w:rPr>
              <w:t>script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element usually go in an HTML document, and why?​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You can place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Courier New" w:eastAsia="Courier New" w:hAnsi="Courier New" w:cs="Courier New"/>
                      <w:b w:val="0"/>
                      <w:bCs w:val="0"/>
                      <w:i w:val="0"/>
                      <w:iCs w:val="0"/>
                      <w:smallCaps w:val="0"/>
                      <w:color w:val="000000"/>
                      <w:sz w:val="24"/>
                      <w:szCs w:val="24"/>
                      <w:bdr w:val="nil"/>
                      <w:rtl w:val="0"/>
                    </w:rPr>
                    <w:t>script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elements in either the document head or the document body, or in both. However, in general,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Courier New" w:eastAsia="Courier New" w:hAnsi="Courier New" w:cs="Courier New"/>
                      <w:b w:val="0"/>
                      <w:bCs w:val="0"/>
                      <w:i w:val="0"/>
                      <w:iCs w:val="0"/>
                      <w:smallCaps w:val="0"/>
                      <w:color w:val="000000"/>
                      <w:sz w:val="24"/>
                      <w:szCs w:val="24"/>
                      <w:bdr w:val="nil"/>
                      <w:rtl w:val="0"/>
                    </w:rPr>
                    <w:t>script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elements are usually placed at the end of the body section, just before the closing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Courier New" w:eastAsia="Courier New" w:hAnsi="Courier New" w:cs="Courier New"/>
                      <w:b w:val="0"/>
                      <w:bCs w:val="0"/>
                      <w:i w:val="0"/>
                      <w:iCs w:val="0"/>
                      <w:smallCaps w:val="0"/>
                      <w:color w:val="000000"/>
                      <w:sz w:val="24"/>
                      <w:szCs w:val="24"/>
                      <w:bdr w:val="nil"/>
                      <w:rtl w:val="0"/>
                    </w:rPr>
                    <w:t>&lt;/body&gt;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tag. The elements in an HTML document are rendered in the order in which they occur in the document, and each script is processed when the HTML element that contains it is parsed by a browser. When processing a script in the head section or in the middle of HTML content, most browsers do not continue rendering the web page until the script is loaded and executed. If a script is very large or complex, this could cause the page to be displayed with only some of its content and formatting until the script finishes loading. If you instead place your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Courier New" w:eastAsia="Courier New" w:hAnsi="Courier New" w:cs="Courier New"/>
                      <w:b w:val="0"/>
                      <w:bCs w:val="0"/>
                      <w:i w:val="0"/>
                      <w:iCs w:val="0"/>
                      <w:smallCaps w:val="0"/>
                      <w:color w:val="000000"/>
                      <w:sz w:val="24"/>
                      <w:szCs w:val="24"/>
                      <w:bdr w:val="nil"/>
                      <w:rtl w:val="0"/>
                    </w:rPr>
                    <w:t>script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elements just before the end of the body section, you allow browsers to render all the simple HTML content immediately on the user’s screen, and then load and process any JavaScript that works with that content. This ensures that users can see and interact with the entire web page as quickly as possible.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Explain what a library is and what it is used for, and name one commonly used library.​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addition to storing scripts for multiple pages in the same website, sometimes JavaScript source files store especially useful generic scripts used on many different websites. These files, known as libraries, are often developed by a single programmer or a team of programmers and distributed online. Many libraries are developed to solve a problem on one website and turn out to be useful for other sites as well. Programmers often make libraries available for free reuse.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handful of libraries are commonly used to perform a variety of functions on large, complex websites. For instance, Node.js and Backbone.js contain tools for creating and managing large web applications. Another library, Modernizr, is widely used to enable web authors to deliver a consistent des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ign and functionality across different browsers, browser versions, and platforms.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does each of the following statements do?</w:t>
            </w:r>
          </w:p>
          <w:p>
            <w:pPr>
              <w:pStyle w:val="p"/>
              <w:shd w:val="clear" w:color="auto" w:fill="FFFFFF"/>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document.write("Plant choices");</w:t>
            </w:r>
          </w:p>
          <w:p>
            <w:pPr>
              <w:pStyle w:val="p"/>
              <w:shd w:val="clear" w:color="auto" w:fill="FFFFFF"/>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window.alert("Plant choices");​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statement </w:t>
                  </w:r>
                  <w:r>
                    <w:rPr>
                      <w:rStyle w:val="DefaultParagraphFont"/>
                      <w:rFonts w:ascii="Courier New" w:eastAsia="Courier New" w:hAnsi="Courier New" w:cs="Courier New"/>
                      <w:b w:val="0"/>
                      <w:bCs w:val="0"/>
                      <w:i w:val="0"/>
                      <w:iCs w:val="0"/>
                      <w:smallCaps w:val="0"/>
                      <w:color w:val="000000"/>
                      <w:sz w:val="22"/>
                      <w:szCs w:val="22"/>
                      <w:bdr w:val="nil"/>
                      <w:rtl w:val="0"/>
                    </w:rPr>
                    <w:t>document.write("Plant choices");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writes the text "Plant choices" (without quotes) to the browser window for the current web document.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statement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window.alert("Plant choices");</w:t>
                  </w:r>
                  <w:r>
                    <w:rPr>
                      <w:rStyle w:val="DefaultParagraphFont"/>
                      <w:rFonts w:ascii="Courier New" w:eastAsia="Courier New" w:hAnsi="Courier New" w:cs="Courier New"/>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displays a dialog box containing the text "Plant choices" (without quotes).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does the following code do?</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Courier New" w:eastAsia="Courier New" w:hAnsi="Courier New" w:cs="Courier New"/>
                <w:b w:val="0"/>
                <w:bCs w:val="0"/>
                <w:i w:val="0"/>
                <w:iCs w:val="0"/>
                <w:smallCaps w:val="0"/>
                <w:color w:val="000000"/>
                <w:sz w:val="22"/>
                <w:szCs w:val="22"/>
                <w:bdr w:val="nil"/>
                <w:rtl w:val="0"/>
              </w:rPr>
              <w:t>var fname = document.getElementById("firstName");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code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Courier New" w:eastAsia="Courier New" w:hAnsi="Courier New" w:cs="Courier New"/>
                      <w:b w:val="0"/>
                      <w:bCs w:val="0"/>
                      <w:i w:val="0"/>
                      <w:iCs w:val="0"/>
                      <w:smallCaps w:val="0"/>
                      <w:color w:val="000000"/>
                      <w:sz w:val="22"/>
                      <w:szCs w:val="22"/>
                      <w:bdr w:val="nil"/>
                      <w:rtl w:val="0"/>
                    </w:rPr>
                    <w:t>var fname = document.getElementById("firstName");​​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finds the element in the current document with 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Courier New" w:eastAsia="Courier New" w:hAnsi="Courier New" w:cs="Courier New"/>
                      <w:b w:val="0"/>
                      <w:bCs w:val="0"/>
                      <w:i w:val="0"/>
                      <w:iCs w:val="0"/>
                      <w:smallCaps w:val="0"/>
                      <w:color w:val="000000"/>
                      <w:sz w:val="22"/>
                      <w:szCs w:val="22"/>
                      <w:bdr w:val="nil"/>
                      <w:rtl w:val="0"/>
                    </w:rPr>
                    <w:t>id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value of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Courier New" w:eastAsia="Courier New" w:hAnsi="Courier New" w:cs="Courier New"/>
                      <w:b w:val="0"/>
                      <w:bCs w:val="0"/>
                      <w:i w:val="0"/>
                      <w:iCs w:val="0"/>
                      <w:smallCaps w:val="0"/>
                      <w:color w:val="000000"/>
                      <w:sz w:val="22"/>
                      <w:szCs w:val="22"/>
                      <w:bdr w:val="nil"/>
                      <w:rtl w:val="0"/>
                    </w:rPr>
                    <w:t>firstName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and assigns a reference to that element to the variable name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Courier New" w:eastAsia="Courier New" w:hAnsi="Courier New" w:cs="Courier New"/>
                      <w:b w:val="0"/>
                      <w:bCs w:val="0"/>
                      <w:i w:val="0"/>
                      <w:iCs w:val="0"/>
                      <w:smallCaps w:val="0"/>
                      <w:color w:val="000000"/>
                      <w:sz w:val="22"/>
                      <w:szCs w:val="22"/>
                      <w:bdr w:val="nil"/>
                      <w:rtl w:val="0"/>
                    </w:rPr>
                    <w:t>fname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w:t>
                  </w:r>
                </w:p>
              </w:tc>
            </w:tr>
          </w:tbl>
          <w:p/>
        </w:tc>
      </w:tr>
    </w:tbl>
    <w:p>
      <w:pPr>
        <w:shd w:val="clear" w:color="auto" w:fill="FFFFFF"/>
        <w:bidi w:val="0"/>
        <w:spacing w:after="75"/>
        <w:jc w:val="left"/>
      </w:pPr>
    </w:p>
    <w:p>
      <w:pPr>
        <w:bidi w:val="0"/>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56"/>
      <w:gridCol w:w="532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Cengage Learning Testing,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2"/>
        <w:szCs w:val="22"/>
        <w:bdr w:val="nil"/>
        <w:rtl w:val="0"/>
      </w:rPr>
      <w:t>Chapter 01: Introduction to JavaScript</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Introduction to JavaScript</dc:title>
  <cp:revision>0</cp:revision>
</cp:coreProperties>
</file>