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oldest direct traces of life on earth date back 30 to 40 million years.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Vertebrates appeared on earth before invertebrates.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Dinosaurs appeared along with mammal-like reptiles during the Triassic period.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paleontologists agree that birds and dinosaurs are closely related.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Dinosaurs and marine reptiles reached their period of greatest abundance during the Jurassic period.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Current archeological evidence indicates that domestication of the dog occurred about 6,000 years ago.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cat's association with humans dates back to about 3,500 years ago.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Cats are the most common household pet.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Figures from the United States Department of Agriculture in the Animal Welfare Enforcement Report for fiscal year 2010 showed that over one million animals were used in laboratory experiments.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Socrates is credited with the first attempts at classifying organisms based on their structural similarities.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Protista are single-celled or microscopic animals, including algae.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Mammals are more or less covered with hair.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Osteichthyes are invertebrates.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species has a name composed of two words.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writing a species name, the genus name is capitalized.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isotope is indicative ​of life being present?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31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​hydrogen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​argon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​carbon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​sodium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Arthropods and worms are examples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65"/>
              <w:gridCol w:w="220"/>
              <w:gridCol w:w="15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vertebrates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invertebrates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mammals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reptiles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bony fish appeared in the Ordovician period and became abundant during the _____ period.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55"/>
              <w:gridCol w:w="220"/>
              <w:gridCol w:w="1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Devonian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Triassic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Jurassic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Cretaceous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are believed to be the first animals domesticated?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99"/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rabbits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ferrets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is estimated that there are about ______ independent pet stores in the United States.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63"/>
              <w:gridCol w:w="220"/>
              <w:gridCol w:w="1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1,800-1,900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4,000-6,000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6,000-8,000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15,000-18,000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Not counting birds, rats, and mice, which of these animals are MOST often used in laboratory experiments, according to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Animal Welfare Enforcement Report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2"/>
              <w:gridCol w:w="220"/>
              <w:gridCol w:w="14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rabbits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guinea pigs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hamsters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businesses would be classified as an exhibitor of animals?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63"/>
              <w:gridCol w:w="220"/>
              <w:gridCol w:w="1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 laboratory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hospital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airline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carnival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Who is credited with developing our modern method of animal classification?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25"/>
              <w:gridCol w:w="220"/>
              <w:gridCol w:w="1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Aristotle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Carolus Linnaeus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John Ray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Philip Taxano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kingdom includes molds and yeasts?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48"/>
              <w:gridCol w:w="220"/>
              <w:gridCol w:w="1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Fungi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Protista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Plantae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Monera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class Aves includes: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25"/>
              <w:gridCol w:w="220"/>
              <w:gridCol w:w="20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bony fish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snakes and lizards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birds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dogs and cats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are layered structures created through the activity of primitive algae and bacteria found in rocks.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Stromatolites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Sections of Australian rocks, called ____________________, show fossilized remains of blue-green algae themselves.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5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cherts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____________________ in the atmosphere filters out the ultraviolet light from the sun that is harmful to life.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5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ozone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birds and mammals appeared 135 million years ago during the ____________________ period.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Jurassic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Placental mammals have a ____________________ through which the embryo and fetus are nourished while in the uterus.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placenta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are semi-feral dogs that live in close approximation to towns where they survive by scavenging on garbage.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Pariah dogs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Pictures of ____________________ have been found in Egyptian tombs.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usually provide services for animals between consignor and carrier.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Intermediate handlers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are persons selling lab animals for research and teaching, wild animals for exhibition, or pet animals at the wholesale level.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Dealers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the science concerned with the naming and classification of organisms.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Taxonomy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kingdom ____________________ includes the bacterial organisms that lack a true nucleus in the cell and reproduce by fission.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Monera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kingdom ____________________ is composed of the invertebrates and vertebrates.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Animalia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the class that includes snakes, lizards, and turtles.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Reptilia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Binomial nomenclature uses the ____________________ language.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Latin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an organism’s subspecies name is included in its species name, it uses the ____________________ naming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0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trinomial nomenclature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01: Introduction to Small Animal Care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Introduction to Small Animal Care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