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an input device.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keyboard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camera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Response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An application might allow data to be entered with a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scanner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digital camera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video camera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Response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an output device.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smartphone screen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keyboard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Response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database is a collection of data organized in a manner that allows ____ of that data.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scanning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retrieval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Response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Buttons for frequently used commands such as ____ are found on the Standard toolbar.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Open Project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Paste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 c, 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Response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9765"/>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50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519pt;width:488.25pt">
                  <v:imagedata r:id="rId4"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As shown in the accompanying figure, ____ the physical equipment associated with a computer.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 hardware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 software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 programs 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 cables 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VB0102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Both the program and the data must be placed in the ____ of computers like the system unit shown in the accompanying figure in order for the computer to perform activities as directed by the program.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read only memory (ROM)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central processing unit (CPU)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CD-ROM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random access memory (RAM)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VB0102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510"/>
              </w:rPr>
              <w:pict>
                <v:shape id="_x0000_i1027" type="#_x0000_t75" style="height:522pt;width:399.75pt">
                  <v:imagedata r:id="rId5"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item in the accompanying figure is a storage device?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VB0102a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item in the accompanying figure is an input device?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VB0102a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item in the accompanying figure is a processing device?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VB0102a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order do most programs follow these general steps?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process data, accept input data, create output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create output data, accept input data, process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accept input data, process data, create output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accept input data, create output data, process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VB0102a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Data is said to be ____ if it remains available after the computer power is turned off.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persistent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volatile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fragmented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temporary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VB0102a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Most Visual Basic 2015 programs are ____ programs that communicate with the user through a graphical user interface (GUI).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GUI-based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indexed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persistent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VB0102a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9465"/>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position w:val="-420"/>
              </w:rPr>
              <w:pict>
                <v:shape id="_x0000_i1028" type="#_x0000_t75" style="height:6in;width:473.25pt">
                  <v:imagedata r:id="rId6" o:title=""/>
                </v:shape>
              </w:pic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As shown in the accompanying figure, a(n) ____ consists of a window containing a variety of objects that can be displayed on various devices.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GUI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CPU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VB0106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Tapping or clicking a button like the one labeled Reset Window in the accompanying figure when a Visual Basic program is running triggers a(n)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baseline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event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VB0106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Users employ GUI objects to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select options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enter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cause events to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Addition and subtraction are considered to be ____ operations performed by a computer.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comparing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arithmetic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output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the ability of a computer to perform ____ operations that separates it from other types of calculating devices.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arithmetic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input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output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computer uses ____ operations to compare two values to see if they are equal to each other.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arithmetic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grouping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sorting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 program can direct a computer to take alternative actions based on the results of ____ comparisons.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arithmetic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grouping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sorting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a collection of data organized in a manner that allows access, retrieval, and use of that data.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folder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database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of a programming language is the set of usage rules for that language.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logic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semantics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syntax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GUI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 is a set of services and tools that enable a developer to code, test, and implement a single program or series of programs that comprise an application.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development environment (IDE)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graphical user interface (GUI)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development studio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Microsoft Intermediate Language (MSIL)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Visual Studio IDE, the ____ identifies the window and the application open in the window.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title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menu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index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property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contains a list of commands that allow you to create, edit, save, print, test, and run a Visual Basic program.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menu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Toolbox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window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of Visual Studio 2015 contains buttons for commands that are frequently used, such as Open Project, Save, Cut, Copy, Paste, and Undo.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menu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Standard 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Toolbox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window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contains the .NET components that you can use to develop the GUI for a program.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menu 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toolbar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Toolbox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Properties window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Each control has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button or a text box are examples of objects, also called ____, that are a visible part of the GUI.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libraries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 ____ is an item that is a visible part of a GUI.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library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____ are the characteristics of objects in Visual Basic.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Methods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Properties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characteristics of GUI controls such as buttons and text boxes can be set using the ____ window in the Visual Studio IDE.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Attributes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Values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Visual Studio Express 2015 products EXCEPT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 for Web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 for iPhone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Express for Windows Desktop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Team Foundation Server Express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a language that can be used in Visual Studio.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Fortran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Visual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COBOL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most widely used programming languages in the world is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Pascal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Fortran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Visual Basic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provides tools and processes developers can use to produce and run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SQL Server 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.NET Framework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Java Toolkit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major features of the .NET Framework 4.6 EXCEPT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ADO.NET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Common Language Runtime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ASP.NET 4.6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 class ____ is a collection of classes that can be made available for developers to 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glossary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library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roster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____ is used to create an object from a class.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initialization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instantiation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objectification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classification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 set of prewritten classes called ____ allows you to access data stored in a database, for example.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ADO.NET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ASP.NET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using prebuilt classes to make application development faster, easier, and more reliable is called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____ computing is the connection of remote servers hosted on the Internet to store and process data, instead of storing the information locally on a personal computer or device.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Intangible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Indexed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Cloud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Translating programming statements into instructions that can be understood by the electronics of the computer is accomplished by a process called program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instantiation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compilation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factoring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indexing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 reads the MSIL code and causes the instructions within the program to be executed.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Web application runs on a web server and produces ____ code that is downloaded to a client computer.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XML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SQL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HTML5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HTTP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computer program on a mobile device or Windows 8 or Windows 10 computer is also called an app.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 hardware will perform its tasks automatically, regardless of whether a software program is running or not.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Many computer programs perform the following general steps: first accept input, then write output, and finally process the data, in that order.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Saving, or storing, data refers to placing the data or software electronically on a storage medium.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for the computer to execute a program, both the program and the data must be placed in the computer’s random access memory (RAM).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 programs can be written in standard English.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 programming language is a set of words and symbols that can be interpreted by special computer software to create instructions that can be executed by a computer.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 graphical user interface (GUI) is a special device for communicating with a user.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Tapping or clicking a button on a program screen causes an event to occur.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 computer program can perform addition, subtraction, multiplication, and division operations on numeric data.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Computers can compare numbers, letters of the alphabet, and special characters.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 logical operation can be used to determine if two values are equal, if one value is greater than the other, or if one value is less than the other.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If you write a computer program, and want to execute the same program many times without rewriting it each time, you must save the program on disk.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 program can write data, but it cannot save data on disk.</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Visual Basic 2015 is a programming language.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Buttons for the .NET components used to develop the GUI are found on the Standard toolbar.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Solution Explorer contains the item you are currently developing.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An object acts as a general template and a class is a specific item generated based on the object template.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.NET Framework 4.6 contains thousands of classes and many class libraries that can be used by Visual Basic developers.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ADO.NET 4.6 allows a program to examine data from a database, but does not permit the program to update data in a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ADO.NET is not part of the .NET Framework 4.6.</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Almost all of the objects available in the .NET framework, such as buttons, text boxes, and picture boxes, are available in ASP.NET 5.</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MSIL and CLR offer multiple benefits that provide speed and flexibility for both the development and execution environments of a program.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the compiling process is complete and a program is ready for execution, the MSIL reads the CLR in RAM in a form that allows the computer’s CPU to execute the instructions in the program.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Utmost among the benefits offered by MSIL and CLR is that a program written using Visual Studio 2015 and compiled into MSIL can be executed on any computer using any operating system, as long as .NET Framework 4.6 is available on the computer.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set of instructions that directs a computer to perform tasks is called computer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hardware</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software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It is the ability of a computer to perform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arithmetic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operations that separates it from other types of calculating devices. _________________________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logical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programming rules of a language are called its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semantics</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syntax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u w:val="single"/>
                <w:bdr w:val="nil"/>
                <w:rtl w:val="0"/>
              </w:rPr>
              <w:t>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 language that is derived from the programming language C. _________________________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process of creating an object from a class template is called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generation</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False - </w:t>
                  </w:r>
                  <w:r>
                    <w:rPr>
                      <w:rStyle w:val="DefaultParagraphFont"/>
                      <w:rFonts w:ascii="Times New Roman" w:eastAsia="Times New Roman" w:hAnsi="Times New Roman" w:cs="Times New Roman"/>
                      <w:b w:val="0"/>
                      <w:bCs w:val="0"/>
                      <w:i w:val="0"/>
                      <w:iCs w:val="0"/>
                      <w:smallCaps w:val="0"/>
                      <w:color w:val="000000"/>
                      <w:sz w:val="22"/>
                      <w:szCs w:val="22"/>
                      <w:bdr w:val="nil"/>
                      <w:rtl w:val="0"/>
                    </w:rPr>
                    <w:t>instantiation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Modified True / 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are people skilled in designing computer programs and creating them using programming languages.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Developers speak of developing a(n) ____________________, which can mean several computer programs working together to solve a problem.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application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Operations, such as addition and subtraction, are called ____________________ operations.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arithmetic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usage rules of a programming language are called the ____________________ of the language.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syntax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Visual Studio 2015 is an example of a set of services and tools called a(n) ____________________ which allows a developer to code, test, and implement programs.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3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integrated development environment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integrated development environment (IDE)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in Visual Studio 2015 contains the .NET components that can be used in developing the GUI of a program.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Toolbox</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programming language is a synthesis of Visual Basic and 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Visual 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an object has been created from a class, we say that a(n) _______________ of the class has been created.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instance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is a named group of program code.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An object is instantiated from a(n) 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A class acts as a general template from which a(n) ____________________ can be created.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object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.NET Framework 4.6 ____________________ contains thousands of classes.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 library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the set of prewritten classes in the .NET Framework 4.6 used in Visual Studio to work with databases.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ADO.NET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ADO.NET 4.6</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ASP.NET is designed for ____________________ technologies and server-side applications.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program written in a Visual Studio 2015 programming language is compiled, the code is expressed in an intermediate language called the 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3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Microsoft Intermediate Language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Microsoft Intermediate Language (MSIL)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MSIL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MSIL (Microsoft Intermediate Language)</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reads the MSIL code and causes the program instructions to be executed.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31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Language Runtime (CLR)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Common Language Runtime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CLR (Common Language Runtime)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application means the program will run on a computer or other device that supports the Windows GUI.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create ____________________ apps that are designed to run on Windows 8 or Windows 10 computers and mobile devices such as smartphones and tablets.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3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Windows Store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a Microsoft product that provides cloud-based services to store, access, and organize information throughout an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SharePoint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____________________ application includes writing Visual Basic 2015 code to automate and manipulate documents created using Microsoft Office 2010 or Office 2013 and SharePoint.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Office/SharePoint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Identify the letter of the choice that best matches the phrase or definition.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
              <w:gridCol w:w="2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hardware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event-driven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 library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logical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ADO.NET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syntax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persistent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.NET Framework 4.6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3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3</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4</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11-12</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16</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21</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20</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Matching</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Where data must be placed in order to be processed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physical equipment associated with a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Kind of data that remains available even after the computer is powered off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kind of computer program that communicates interactively with the user through a graphical user interface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kind of operations used to compare two values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usage rules of a programming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multipurpose language similar to Visual Basic and 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Available for all developers who need to use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Provides tools and processes developers can use to process and run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Provides the tools for a program to examine data that was retrieved from a database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data, explain its three forms, and the general steps a computer performs related to data.</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includes words, numbers, videos, graphics, and sound that programs manipulate, display, and otherwise process. The basic function of many programs is to accept some form of data (sometimes called input data), manipulate the data in some manner (sometimes called processing), and create some form of data usable by people or other computers (sometimes called output data, or information). In short, many computer programs perform the following general steps: accept input data, process the data, and create output data. The data that acts as input to a program, the processing that occurs, and the output that is created varies with the requirements of the program.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syntax and explain its significance.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program statement causes the computer to perform one or more operations. When written, these instructions must conform to the rules of the Visual Basic 2015 language. Coding a program is a precise skill. The developer must follow the syntax, or programming rules, of the programming language precisely. Even a single coding error can cause a program to execute improperly. Therefore, the developer must pay strict attention to coding an error-free program.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at least four of the elements found in the Visual Studio 2015 window.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title bar identifies the window and the application open in the window.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menu bar displays the Visual Studio 2015 menu names. The menus contain lists of commands that allow you to create, edit, save, print, test, and run a Visual Basic program, and to perform other functions that are critical to the development of Visual Basic programs.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Standard toolbar contains buttons that execute frequently used commands such as Open Project, Save, Cut, Copy, Paste, and Undo.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Toolbox contains .NET components that you can use to develop the GUI for the program.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main work area is used to contain the item on which you are working.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Solution Explorer window displays the elements of the Visual Basic solution, which is the name given to the Visual Basic program and other items that are generated by Visual Studio so the program will execute properly.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item that is a visible part of a GUI, is called an object, or control. Each object in a Visual Basic program has a set of characteristics called the properties of the object. These properties can be set in the Properties window within Visual Studio.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1-1</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 you prepare to bring one of the interns in your software development company up to speed on the project on which you are working, you decide to create some illustrations of your programming to make certain key concepts clear to the intern.</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event that a user might perform in the application you are creating?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powering on the computer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saving data to 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clicking a button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examples of actions within event-driven programs EXCEPT 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account balance is shown when a button is clicked.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message appears on the screen in response to text entered by the user.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computer reboots spontaneously as the result of a head crash.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text box is reset when a Reset button is clicked.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Case 1-2</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Visual Studio is new to you and you are trying to determine which of its languages is the best match for a couple of the projects on which you and your team are about to embark.</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looking for a program that will be the most user-friendly for two of the junior members of your team, both of whom are new to programming. Which of the following is the best match?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Visual Basic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Visual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Steve and Shana on your team are looking for a language that will allow them to create an application that requires a high degree of control; they are not intimidated by complexity, as they have been programming for several years. Which of the following is the best match for them?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Visual Basic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Visual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Visual 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5"/>
              <w:gridCol w:w="1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bl>
          <w:p/>
        </w:tc>
      </w:tr>
    </w:tbl>
    <w:p>
      <w:pPr>
        <w:shd w:val="clear" w:color="auto" w:fill="FFFFFF"/>
        <w:bidi w:val="0"/>
        <w:spacing w:after="75"/>
        <w:jc w:val="left"/>
      </w:pPr>
    </w:p>
    <w:p>
      <w:pPr>
        <w:bidi w:val="0"/>
      </w:pPr>
    </w:p>
    <w:sectPr>
      <w:headerReference w:type="default" r:id="rId7"/>
      <w:footerReference w:type="default" r:id="rId8"/>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Introduction to Visual Basic 2015 Programming</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Introduction to Visual Basic 2015 Programming</dc:title>
  <cp:revision>0</cp:revision>
</cp:coreProperties>
</file>