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An element is a substance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be decomposed into two or more pure substances.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composed of two or more different substances.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gas at room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separated into two or more pure substances by distillation.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separated into two or more substances by chromatography.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statements are true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 the 118 </w:t>
                  </w:r>
                  <w:r>
                    <w:rPr>
                      <w:rStyle w:val="DefaultParagraphFont"/>
                      <w:rFonts w:ascii="Times New Roman" w:eastAsia="Times New Roman" w:hAnsi="Times New Roman" w:cs="Times New Roman"/>
                      <w:b w:val="0"/>
                      <w:bCs w:val="0"/>
                      <w:i w:val="0"/>
                      <w:iCs w:val="0"/>
                      <w:smallCaps w:val="0"/>
                      <w:color w:val="000000"/>
                      <w:sz w:val="22"/>
                      <w:szCs w:val="22"/>
                      <w:bdr w:val="nil"/>
                      <w:rtl w:val="0"/>
                    </w:rPr>
                    <w:t>known elements, 91 occur naturally.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element cannot be broken down into two or more pure substances.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compound is a substance that contains two or more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pure compound always contains the same elements in the same mass percentages.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another name for a heterogeneous mixture is a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statements concerning water (H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 are false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percentage of oxygen in 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 is independent of where the sample is obtained.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 is a heterogeneous mixture.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 is a homogeneous mixture.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 is an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 has properties similar to those of the elements hydrogen and oxygen.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may be used to separate water into hydrogen and oxygen?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Distillation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Chromatography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is/are likely to form a homogeneous mixture?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434"/>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Milk and ice cream blended together with chocolate chips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An egg combined with milk and butter and mixed with a whisk</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 gram table salt combined with 250 mL of water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and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2, and 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is most likely to be a heterogeneous mixture?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vinegar (a mixture of acetic acid and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antifreeze (a mixture of water and ethylene glycol)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sodium chloride (table salt) dissolved in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air trapped inside a car tire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best describes liquid mercury at room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homogeneous mixture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heterogeneous mixture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best describes rocks, such as granite or marble?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distillation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homogeneous mixture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heterogeneous mixture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statements are false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tin (Sn) is a homogeneous mixture of sulfur (S) and nitrogen (N).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 salt is a homogeneous mixture of sodium metal and chlorine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air trapped in a bicycle tire is a homogeneous mixture.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sugar dissolves completely in water to give a heterogeneous mixture.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 is a homogeneous mixture containing hydrogen and oxygen.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concerning water, 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 is/are true?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434"/>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 is a chemical compound.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 is a homogeneous mixture of hydrogen and oxygen.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percentage of hydrogen in 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 is independent of where the water is obtained.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and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2, and 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Sugar is a compound that dissolves readily in water. Which method is best for separating a mixture of sugar and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distillation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light absorption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gas-liquid chromatography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filtration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method is best for removing the pulp from orange juice?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distillation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light absorption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gas-liquid chromatography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filtration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substances is classified as a chemical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smallest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largest volume?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radius of a potassium atom is 0.227 nm. What is the radius in millimeters?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2.27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2.27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2.27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2.27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2.27</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3"/>
                      <w:szCs w:val="23"/>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18"/>
                      <w:szCs w:val="18"/>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method is correct for converting kelvin to Celsius?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39pt;width:151pt">
                        <v:imagedata r:id="rId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7"/>
                    </w:rPr>
                    <w:pict>
                      <v:shape id="_x0000_i1027" type="#_x0000_t75" style="height:39pt;width:175pt">
                        <v:imagedata r:id="rId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28" type="#_x0000_t75" style="height:32pt;width:177pt">
                        <v:imagedata r:id="rId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29" type="#_x0000_t75" style="height:32pt;width:177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0" type="#_x0000_t75" style="height:32pt;width:177pt">
                        <v:imagedata r:id="rId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temperature of a beaker of water is 65.0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 what is its temperature in Celsius? (Remember: water melts at 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and 32</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 water boils at 100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and 212</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4.11</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36.1</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59.4</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68.1</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outdoor temperature is 17.0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what is the temperature in Fahrenheit? (Remember: water melts at 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and 32</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 water boils at 100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and 212</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1.40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30.6</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41.4</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62.6</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74.6</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boiling point of ammonia is -33.3</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What is this temperature in kelvin?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-306.5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-33.3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239.9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306.5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331.5 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Water freezes at 0.0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What temperature does this correspond to in kelvin?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173.2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200.2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273.2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300.2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373.2 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Many experiments are conducted at 298 K. What is this temperature in Celsius?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273</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298</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boiling point for liquid oxygen is 90.0 K. What is the boiling point in Fahrenheit?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361.4</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329.4</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297.8</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183.0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151.0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 0.00720 in exponential notation.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7.20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7.20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7.2000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Convert 8.900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meters to nanometers and express the answer in standard notation using the correct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89.0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89.00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8.90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0.8900 nm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significant figures are in the following mass: 0.00047800 kg?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How many significant figures are in the following volume: 5.00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is the correct answer to the following expression: (205.18 – 197.3)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6.226? Carry out the subtraction operation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1.2657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correct answer to the expression below?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1.472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+ 4.32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1.5152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correct answer to the following expression?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7.4576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+ 4.11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7.52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7.522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7.5217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Round the answer to the following problem to the correct number of significant figures.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(14.0186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0.00458) + (15.0032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0.99542) = 14.99869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14.9987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14.99869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standard sheet of paper is 8.5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11 inches. What is the surface area, in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of one side of a sheet of paper? (2.54 cm = 1.00 inch)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dimensions of a box are 1.2 feet by 0.50 feet by 0.75 feet. Calculate the volume of the box in cubic centimeters. (2.54 cm = 1.00 inch, 12.0 inches = 1.00 foot)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306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418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miles are covered in a 15 km race? (1 mile = 5280 feet, 12 inches = 1 foot, 1 inch = 2.54 cm)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mile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mile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mile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mile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mile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Atomic dimensions are often reported in Ångstroms (1 Å = 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 If the atomic radius of an aluminum atom is 1.43 Ångstroms, what is its radius in millimeters?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1.43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1.43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0.143 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mm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fuel efficiency of an automobile is 32 miles per gallon, what is its fuel efficiency in kilometers per liter? (1 km = 0.621 mile, 1.000 L = 1.057 quarts, 4 quarts = 1 gallon)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km/L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km/L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km/L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km/L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volume of a carbon atom is 1.9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What is the radius of the atom in picometers? The volume of a sphere is (4/3)</w:t>
            </w:r>
            <w:r>
              <w:rPr>
                <w:rStyle w:val="DefaultParagraphFont"/>
                <w:rFonts w:ascii="times" w:eastAsia="times" w:hAnsi="times" w:cs="times"/>
                <w:b w:val="0"/>
                <w:bCs w:val="0"/>
                <w:i w:val="0"/>
                <w:iCs w:val="0"/>
                <w:smallCaps w:val="0"/>
                <w:color w:val="000000"/>
                <w:sz w:val="22"/>
                <w:szCs w:val="22"/>
                <w:bdr w:val="nil"/>
                <w:rtl w:val="0"/>
              </w:rPr>
              <w:t>π</w:t>
            </w:r>
            <w:r>
              <w:rPr>
                <w:rStyle w:val="DefaultParagraphFont"/>
                <w:rFonts w:ascii="Times New Roman" w:eastAsia="Times New Roman" w:hAnsi="Times New Roman" w:cs="Times New Roman"/>
                <w:b w:val="0"/>
                <w:bCs w:val="0"/>
                <w:i w:val="0"/>
                <w:iCs w:val="0"/>
                <w:smallCaps w:val="0"/>
                <w:color w:val="000000"/>
                <w:sz w:val="22"/>
                <w:szCs w:val="22"/>
                <w:bdr w:val="nil"/>
                <w:rtl w:val="0"/>
              </w:rPr>
              <w:t>r</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520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770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pm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observations is/are examples of chemical change?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434"/>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Iron (Fe) rusts, forming Fe</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density of water increases when it changes from a solid to a liquid.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77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Sodium chloride melts at 801</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and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and 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examples of chemical change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fermentation of wine.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tarnishing of silver.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condensation of steam.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combustion of butane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rusting of iron.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statements is not a comparison of physical properties?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Mercury and gallium are both liquids at 50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 is more soluble in water than helium.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density of gold is greater than the density of silver.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Oxygen and nitrogen are both liquids at -200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Calcium dissolves more quickly than iron in acids.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examples of an intensive property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solubility.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boiling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electrical conductivity of an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boiling point and density.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An intensive property of a substance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of the amount present.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on its volume, but not its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affected by its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only on its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only on its mass and volume.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An extensive property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used to identify substances.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of amount.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related to 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upon amount.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observed throughout a substance.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525 mL of water at 25</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 (density = 0.997 g/mL) is placed in a container. The water is then cooled to form ice at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(density = 0.917 g/mL). What is the mass and volume of the 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523 g and 525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523 g and 571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527 g and 525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527 g and 571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enough information given to solve the problem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density of nitrogen in air is 0.87 g/L, what mass (in kg) of nitrogen is contained in a room with dimensions of 4.0 m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3.5 m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2.4 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solid with a mass of 19.3 g is added to a graduated cylinder filled with water to the 25.0 mL mark. After the solid sinks to the bottom, the water level is at 35.8 mL. What is the density of the solid?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0.539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0.560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2.19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8.50 g/mL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barometer is filled with a cylindrical column of mercury that is 76.0 cm high and 1.000 cm in diameter. If the density of mercury is 13.53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what is the mass of mercury in the column?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0.227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1.03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3.23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Calcium carbonate, or limestone, is relatively insoluble in water. At 25</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only 5.8 mg will dissolve in 1.0 liter of water. What volume of water is needed to dissolve 5.0 g of calcium carbonate?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1.4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3.4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At 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 35.7 g of sodium chloride (NaCl) will dissolve in 1.00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mL of water. What mass of sodium chloride will dissolve in 7.75 L of water (at 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4.61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7.75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2.17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2.77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At what point is the temperature in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 twice that of the temperature in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40.0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32.4</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24.6</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16.2</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8.88</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p>
      <w:pPr>
        <w:bidi w:val="0"/>
        <w:spacing w:after="75"/>
        <w:jc w:val="left"/>
      </w:pPr>
    </w:p>
    <w:sectPr>
      <w:headerReference w:type="default" r:id="rId9"/>
      <w:footerReference w:type="default" r:id="rId10"/>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 Matter and Measurements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Matter and Measurements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