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inactivity is the No. 1 threat to public health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Men are more likely than women to visit a physician when they suspect something is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Expectancy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leading causes of death in the United States today are largely lifestyle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3"/>
              <w:gridCol w:w="6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LPFW.HOEG.17.1.2 - Identify the major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Regular physical activity has been shown to improve mood, cognitive function, creativity, and short-term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8"/>
              <w:gridCol w:w="6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Increased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LPFW.HOEG.17.1.4 - Learn the Physical Activity Guidelines for Americans.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 physical activity has been defined as any activity that requires an energy expenditure of 1,000 calories per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8"/>
              <w:gridCol w:w="6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Increased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LPFW.HOEG.17.1.4 - Learn the Physical Activity Guidelines for Americans.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think far enough ahead to change unhealthy behaviors before they incur a major health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wellness entails confidence and optimism about one's ability to protect physical health and take care of health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emphasis of physical fitness programs should be on the skill-related components of fitness.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5"/>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LPFW.HOEG.17.1.6 - Define physical fitness and list health-related and skill-related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metabolic profile includes measures of insulin sensitivity, glucose tolerance, and cholesterol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3"/>
              <w:gridCol w:w="6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LPFW.HOEG.17.1.8 - Distinguish between health fitness standards and physical fitness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evidence links participation in fitness and wellness programs to better health as well as to lower medical costs and higher job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4"/>
              <w:gridCol w:w="6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of a Comprehensive Fitness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leading cause of preventable deaths in the United States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inactivity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tobacco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alcohol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substance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diabetes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an epidemic of physical inactivity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Inactive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Sedentary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Preventable Death Syndrome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recent report by the Organisation for Economic Cooperation and Development found that the United States had the highest rates of ____ among all 36 OECD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diabetes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obesity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malnutrition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Expectancy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wellness dimension is characterized by an ability to relate well to others, both within and outside the family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emotional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spiritual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wellness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prevalent degenerative diseases in the United States are those of the ____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cardiorespiratory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cardiovascular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musculoskeletal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circulatory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3"/>
              <w:gridCol w:w="6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LPFW.HOEG.17.1.2 - Identify the major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Chronic obstructive pulmonary disease, emphysema, and chronic bronchitis are diseases of the ____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circulatory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cardiovascular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endocrine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lymphatic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respiratory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3"/>
              <w:gridCol w:w="6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LPFW.HOEG.17.1.2 - Identify the major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leading cause of fatal automobile accidents in the United States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alcohol intoxication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driving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road 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3"/>
              <w:gridCol w:w="6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LPFW.HOEG.17.1.2 - Identify the major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device senses gravity and changes in movement, and thus can be used to track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sphygmomanometer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barometer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gravity manometer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aneroid manometer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accelerometer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LPFW.HOEG.17.1.3 - Learn how to monitor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Exercise is a subset of physical activity that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anaerobic and accumulative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planned, structured, and repetitive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unstructured and intense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non-repetitive, and vigorous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brisk, timed, and challenging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Activity and Exercise 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LPFW.HOEG.17.1.3 - Learn how to monitor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Established in 2010, the </w:t>
            </w:r>
            <w:r>
              <w:rPr>
                <w:rStyle w:val="DefaultParagraphFont"/>
                <w:rFonts w:ascii="Times New Roman" w:eastAsia="Times New Roman" w:hAnsi="Times New Roman" w:cs="Times New Roman"/>
                <w:b w:val="0"/>
                <w:bCs w:val="0"/>
                <w:i/>
                <w:iCs/>
                <w:smallCaps w:val="0"/>
                <w:color w:val="000000"/>
                <w:sz w:val="22"/>
                <w:szCs w:val="22"/>
                <w:bdr w:val="nil"/>
                <w:rtl w:val="0"/>
              </w:rPr>
              <w:t>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aims to increase physical activity among all segments of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Healthy People 2020 Initiative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Exercise is Medicine Initiative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Sports and Games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Surgeon General Prescription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National Physical Activity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38"/>
              <w:gridCol w:w="6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Initiatives to Promote Healthy and Active Lifestyles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LPFW.HOEG.17.1.4 - Learn the Physical Activity Guidelines for Americans.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concept embraces a constant and deliberate effort to stay healthy and achieve the highest potential for well-being?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 modification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exercise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walk comprises approximately 1,900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10-minute brisk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10-minute-mile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15-minute-mile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20-minute brisk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20-minute-mile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LPFW.HOEG.17.1.3 - Learn how to monitor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recommendation for adults is ____ steps per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LPFW.HOEG.17.1.3 - Learn how to monitor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described by your text, ____ is a long-term state of mind that permeates the various facets of life and influences a person’s outlook.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etermination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appiness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biggest health challenge is teaching people how to take control of their ____ and adhere to a positive lifestyle.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fitness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moods and 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health habits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 and play environments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6"/>
              <w:gridCol w:w="6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Wellness Challenge for Our 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Misty lost 20 pounds after taking a "Fitness for Living" college course two years ago and has maintained a recommended body weight by applying what she learned in the course. "Fitness for Living" is an example of a(n) ____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fitness for life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obesity 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weight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9"/>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LPFW.HOEG.17.1.7 - State the differences among physical fitness, health promotion, and 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wellness dimension is most commonly associated with being healthy?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spiritual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 recycles and uses public transportation most of the time. He demonstrates a high level of ____ wellness.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Jane believes that she has an ideal job that is both challenging and rewarding. She is enjoying a high level of ____ wellness.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1980s, a Harvard alumni study showed that an increase in physical activity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the risk of accidental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the risk of cardiovascular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decreases the risk of accidental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decreases the risk of cardiovascular deaths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no effect on the prevalence of cardiovascular or accidental deaths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6"/>
              <w:gridCol w:w="6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Longevity and Personal Fitness and 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physical fitness relates to the ability to perform activities of daily living without undue fatigue?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skill-related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etabolic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5"/>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LPFW.HOEG.17.1.6 - Define physical fitness and list health-related and skill-related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text identifies the greatest benefit of participating in a regular fitness and wellness program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a longer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friends 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life into a game you can 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amount of time spent at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enjoying a better quality of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6"/>
              <w:gridCol w:w="6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of a Comprehensive Fitness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study published by the British medical journal </w:t>
            </w:r>
            <w:r>
              <w:rPr>
                <w:rStyle w:val="DefaultParagraphFont"/>
                <w:rFonts w:ascii="Times New Roman" w:eastAsia="Times New Roman" w:hAnsi="Times New Roman" w:cs="Times New Roman"/>
                <w:b w:val="0"/>
                <w:bCs w:val="0"/>
                <w:i/>
                <w:iCs/>
                <w:smallCaps w:val="0"/>
                <w:color w:val="000000"/>
                <w:sz w:val="22"/>
                <w:szCs w:val="22"/>
                <w:bdr w:val="nil"/>
                <w:rtl w:val="0"/>
              </w:rPr>
              <w:t>Lancet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2012 determined that one in 10 deaths is caused by ____, accounting for more than 5.3 million deaths worldwide.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addiction to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addiction to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inactivity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mental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Longevity and Personal Fitness and 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Larry could stand to lose a few pounds and step up his aerobic activity, he maintains ____ fitness with an active lifestyle and moderate-intensity physical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metabolic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musculoskeletal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3"/>
              <w:gridCol w:w="6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LPFW.HOEG.17.1.8 - Distinguish between health fitness standards and physical fitness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overall cancer death rate and providing counseling about cancer prevention is one of the national ____ for the year 2020.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wellness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fitness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Initiatives to Promote Healthy and Active Lifestyles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LPFW.HOEG.17.1.10 - List key national health objectives for 2020.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health fitness standards proposed in your text are based on data linking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minimum fitness values to disease prevention and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maximum fitness values to disease prevention and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minimum fitness values to work time and leisure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maximum fitness values to discipline and mental acuity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potential fitness values to personal and professional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3"/>
              <w:gridCol w:w="6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LPFW.HOEG.17.1.8 - Distinguish between health fitness standards and physical fitness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for man to succeed in life, God provided him with two means, education and physical activity” is a quote attributed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Franklin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Abraham Lincoln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Michelangelo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6"/>
              <w:gridCol w:w="6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of a Comprehensive Fitness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brain function, regular physical activity is the most important lifestyle change a person can make to prevent ____ later in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dementia and Alzheimer’s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loss of appetite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blindness or deafness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loss of motor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6"/>
              <w:gridCol w:w="6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of a Comprehensive Fitness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Achieving VO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2max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values of 35 and 32.5 mL/kg/min for men and women, respectively, could be selected as ____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metabolic 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skill-related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wellness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3"/>
              <w:gridCol w:w="6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LPFW.HOEG.17.1.8 - Distinguish between health fitness standards and physical fitness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consequence of a steadily decreasing need for physical exertion in Western countries during the last century is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expenditures increased dramatically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decisions became more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expenditures decreased dramatically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spending prioritized 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spending de-emphasized treatment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of a Comprehensive Fitness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what reason did cardiovascular mortality rates drop during the second half of the 20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emphasis on treatment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participation in managed health care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effective use of diuretic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participation in wellness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use of preventive health care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6"/>
              <w:gridCol w:w="6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Longevity and Personal Fitness and 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 levels of ____ have been linked to depression, and exercise has repeatedly been shown to be effective in treating depression.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insulin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glutamate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norepinephrine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6"/>
              <w:gridCol w:w="6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of a Comprehensive Fitness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Among the topics addressed by the Healthy People 2020 initiative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shift from preventive medicine to treatment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focus on a cure for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responsibility for healthy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shatter the myth that socioeconomic conditions are linked to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gradual extension of health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Initiatives to Promote Healthy and Active Lifestyles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LPFW.HOEG.17.1.10 - List key national health objectives for 2020.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text says that, on average, people spend about 8 hours per day or more of their waking time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reclining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slumping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Increased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Smoking, sitting too long, drinking too much alcohol, and eating too many foods high in saturated and trans fats are examples of ____ that offset the wellness benefits of fitness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daily impediments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 checks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risk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peer pressure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reaction of the cardiovascular system to higher levels of physical activity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reasonably predicted by a fitness instructor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fairly 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totally predicted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reasonably predicted by a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less a risk than generally perceived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1"/>
              <w:gridCol w:w="6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Wellness Challenge for Our 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LPFW.HOEG.17.1.11 - Determine if you can safely initiate an exercise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determine your heart rate by counting your pulse either on the wrist over the radial artery or over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carotid artery over the heart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radial artery on the temple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carotid artery in the neck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radial arteries in the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carotid artery in the spine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of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pulse should have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peak-and-valley rhythm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steadily slowing 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steadily rising 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consistent (regular) rhythm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irregular beat every minute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of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LPFW.HOEG.17.1.12 - Learn to assess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optimal time to assess resting heart rate would be after you have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read in bed quietly for about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exercised vigorously for about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watched an action movie for about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walked at a moderate pace for no longer than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performed flexibility exercises for about half an hour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of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LPFW.HOEG.17.1.12 - Learn to assess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highly trained athletes have a resting heart rate around ____ beats per minute.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of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Select the key term that is most associated with the description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sedentary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4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characterized by a lot of sitting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Select the key term that is most associated with the description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sedentary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3"/>
              <w:gridCol w:w="6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LPFW.HOEG.17.1.2 - Identify the major health problems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condition related to or caused by illness or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Select the key term that is most associated with the description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sedentary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Activity and Exercise 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LPFW.HOEG.17.1.3 - Learn how to monitor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non-exercise expenditure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Select the key term that is most associated with the description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sedentary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LPFW.HOEG.17.1.5 - Define wellness and list its dimensions.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unselfish concern for the welfare of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interacting community of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Select the key term that is most associated with the description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sedentary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5"/>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LPFW.HOEG.17.1.6 - Define physical fitness and list health-related and skill-related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measured as the maximum amount of oxygen the body can utilize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related to lack of physical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Select the key term that is most associated with the description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sedentary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 to assess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LPFW.HOEG.17.1.12 - Learn to assess resting heart rate and blood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slower than normal heart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 of the heart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relaxation of the heart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health fitness standards and physical fitness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fitness standards are based on data linking minimum fitness values to disease prevention and health. Attaining health fitness standards requires only moderate physical activity. Although fitness improvements are not as notable in a moderate-intensity exercise program, health improvements are quite striking. These benefits include reduction in blood lipids, lower blood pressure, weight loss, stress release, less risk for diabetes, and lower risk for disease and premature mortality.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fitness standards are set higher than health fitness standards and require a more intense exercise program. Physically fit people of all ages have the freedom to enjoy most of life's daily and recreational activities to their fullest potentials. Current health fitness standards may not be enough to achieve these objectives.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Physical Fitness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LPFW.HOEG.17.1.8 - Distinguish between health fitness standards and physical fitness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unhealthy biological processes that result from extended periods of sitting.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bodies are simply not designed for extended periods of sitting. As we sink into inactivity, our biological processes begin to change, down to a cellular and molecular level. Researchers are only beginning to understand all of the factors at work, but studies show, for example, that blood flow becomes sluggish and is more likely to form life-threatening clots in the lungs and legs. Slower blood flow also means less oxygen and glucose delivered to the brain and body, and as a result cognitive function declines and the feeling of fatigue increases. An act as simple as standing several times throughout the day can keep abdominal, gluteus, and other antigravity muscles working. Additionally, during extended sitting, cells in idle muscles don’t respond to insulin (including skeletal muscles, which are responsible for 80 percent of glucose disposal during activity); thus, insulin resistance increases along with the accompanying risk for diabetes and cardiovascular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Increased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why the difference in life expectancy for men and women has narrowed from eight years to five years since 1980.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expectancy for men in the United States is almost 5 years lower than for women. For years it had been assumed that the difference is based on biology, but we are learning that most likely the gender gap is related to lifestyle behaviors most commonly observed in men. Around 1980, the gender gap in life expectancy was almost 8 years. The decrease in the gender gap is thought to be due to the fact that women are increasingly taking on jobs, habits, and stressors of men including drinking and employment outside the home.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Expectancy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LPFW.HOEG.17.1.1 - Understand the health and fitness consequences of physical inactivity.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exercise enhances the brain’s learning capacity, touching on the role of the protein BDNF.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Emerging research shows that exercise allows the brain to function at its best through a combination of biological reactions. First, exercise increases blood flow to the brain, providing oxygen, glucose, and other nutrients; and improving the removal of metabolic waste products. The increased blood and oxygen flow also prompt the release of the protein Brain-Derived Neurotrophic Factor (BDNF). This protein works by strengthening connections between brain cells and repairing any damage within them. BDNF also stimulates the growth of new neurons in the hippocampus, the portion of the brain involved in memory, planning, learning, and decision-making. The hippocampus is one of only two parts of the adult brain where new cells can be generated. The connections strengthened by BDNF are critical for learning to take place and for memories to be stored. Exercise provides the necessary stimulus for brain neurons to interconnect, creating the perfect environment in which the brain is ready, willing, and able to learn.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of a Comprehensive Fitness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LPFW.HOEG.17.1.9 - Understand the benefits and significance of participating in a comprehensive wellness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NEAT as an alternative to exercise, and provide at least seven examples of NEAT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minimize inactivity when you have limited time and space, look to enhance daily nonexercise activity thermogenesis (NEAT)—the energy expended doing daily activities not related to exercise. Aim to achieve NEAT for at least 10 minutes every waking hour. Examples of such activities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Walk instead of drive when you only need to go short distances.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Park farther away or get off the subway, train, or bus several blocks from the campus or office.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Take a short walk right after each meal or snack.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Walk faster than usual.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Move about whenever you take a break.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Take the stairs as often as you can. Alternatively, walk up and down the escalators.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When watching TV, stand and move during commercials or, even better, work out during TV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Do not shy away from housecleaning chores or yard 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Stand more while working/studying. Place your computer on an elevated stand or shelf and stand while doing work, writing emails, or surfing the Internet.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Always stand while talking on the phone.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When reading a book, get up and move after every 6-10 pages of the book.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Use a stability ball for a chair. Such use enhances body stability, balance, and abdominal, low back, and leg strength.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Whenever feasible, walk while conversing or holding meetings.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Walk to classmates’ homes or coworkers’ offices to study or discuss matters with them instead of using the phone, email, or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Increased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LPFW.HOEG.17.1.3 - Learn how to monitor daily physical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 Physical Fitness and Wellness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Physical Fitness and Wellness</dc:title>
  <cp:revision>0</cp:revision>
</cp:coreProperties>
</file>