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state police agency was the Texas Rangers.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Bow Street Runners were founded by Sir Robert Peel.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 who is credited with establishing London’s first large-scale, civil police department in 1829 is Sir Robert Peel.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London’s first large-scale, civil police department consisted of more than 4,000 men.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Early American police were responsible for cleaning streets, inspecting boilers, caring for the poor and homeless, operating emergency ambulances, and performing other social services, in addition to their law enforcement duties.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the sheriff can be traced back to the Praetorian Guard.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John Edgar Hoover is known as the father of American policing.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word </w:t>
            </w:r>
            <w:r>
              <w:rPr>
                <w:rStyle w:val="DefaultParagraphFont"/>
                <w:rFonts w:ascii="Times New Roman" w:eastAsia="Times New Roman" w:hAnsi="Times New Roman" w:cs="Times New Roman"/>
                <w:b w:val="0"/>
                <w:bCs w:val="0"/>
                <w:i/>
                <w:iCs/>
                <w:smallCaps w:val="0"/>
                <w:color w:val="000000"/>
                <w:sz w:val="22"/>
                <w:szCs w:val="22"/>
                <w:bdr w:val="nil"/>
                <w:rtl w:val="0"/>
              </w:rPr>
              <w:t>police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derived from the Latin word </w:t>
            </w:r>
            <w:r>
              <w:rPr>
                <w:rStyle w:val="DefaultParagraphFont"/>
                <w:rFonts w:ascii="Times New Roman" w:eastAsia="Times New Roman" w:hAnsi="Times New Roman" w:cs="Times New Roman"/>
                <w:b w:val="0"/>
                <w:bCs w:val="0"/>
                <w:i/>
                <w:iCs/>
                <w:smallCaps w:val="0"/>
                <w:color w:val="000000"/>
                <w:sz w:val="22"/>
                <w:szCs w:val="22"/>
                <w:bdr w:val="nil"/>
                <w:rtl w:val="0"/>
              </w:rPr>
              <w:t>politia,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which means “civil administration.”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iCs/>
                <w:smallCaps w:val="0"/>
                <w:color w:val="000000"/>
                <w:sz w:val="22"/>
                <w:szCs w:val="22"/>
                <w:bdr w:val="nil"/>
                <w:rtl w:val="0"/>
              </w:rPr>
              <w:t>Dred Scott v. Sandford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(1857) held that Dred Scott could sue in court for his freedom because he was a citizen and not a piece of property.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iCs/>
                <w:smallCaps w:val="0"/>
                <w:color w:val="000000"/>
                <w:sz w:val="22"/>
                <w:szCs w:val="22"/>
                <w:bdr w:val="nil"/>
                <w:rtl w:val="0"/>
              </w:rPr>
              <w:t>Escobedo v. Illinois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was the U.S. Supreme Court case that applied the exclusionary rule to all states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ninth-century England, the system of mutual pledge was employed as a strategy for maintaining stability and providing a method for people living in villages to protect one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By the seventeenth century, the northern colonies started to institute a civil law enforcement system that closely replicated the Greek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Early in the first decade of the 2000s, police nationwide adopted technology and data-mining, which resulted in crime reductions nationwide.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U.S. Supreme Court case of </w:t>
            </w:r>
            <w:r>
              <w:rPr>
                <w:rStyle w:val="DefaultParagraphFont"/>
                <w:rFonts w:ascii="Times New Roman" w:eastAsia="Times New Roman" w:hAnsi="Times New Roman" w:cs="Times New Roman"/>
                <w:b w:val="0"/>
                <w:bCs w:val="0"/>
                <w:i/>
                <w:iCs/>
                <w:smallCaps w:val="0"/>
                <w:color w:val="000000"/>
                <w:sz w:val="22"/>
                <w:szCs w:val="22"/>
                <w:bdr w:val="nil"/>
                <w:rtl w:val="0"/>
              </w:rPr>
              <w:t>Brown v. Board of Education of Topeka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(1954), which desegregated schools all over the nation, created equal treatment of the races virtually overnight.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The police represent the __________ power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administrative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military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people is considered to be the father of modern American policing?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August Vollmer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Robert Peel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 Wilson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S. Dempsey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Where did modern style police departments first begin to appear in the fourteenth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Greece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Italy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Who formed the Bow Street Runners?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Henry Fielding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Sir Robert Peel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Patrick Colquhoun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Colonel Charles Rowan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With regard to early policing in England, what is Patrick Colquhoun known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Founding the Bow Street Runners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Creating the Metropolitan Police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Establishing the Marine Police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Establishing the first sheriffs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In what northern city was the first organized American police force established during the 1800s?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Boston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 York 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Philadelphia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Chicago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U.S. Supreme Court decision held that a black slave could not sue in court for his freedom because he was a piece of property, not a citizen?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Dred Scott v. Sandford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Mapp v. Ohio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Brown v. Board of Education of Topeka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Mabury v. Madison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Historians and scholars indicate that __________ in the American South were the precursor to modern highway patrols.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Praetorian Guard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Vigiles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thief-takers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slave patrols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In 1857, which Republican-controlled state police force took over the existing Democrat-controlled police force in New York 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Municipal Police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Metropolitan Police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Federal Marshals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 Troopers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In 1285, the Statute of Winchester established which of the following rudimentary aspects of a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watch and 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parish constable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requirement that all males keep weapons in their homes for use in maintaining the public peace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In seventeenth-century England, ___________ were assistants to the constables and walked the streets removing vagrants.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beadles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deputies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marshals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roamers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latter part of the ninth century, England’s King Alfred the Great established a form of community self-protection known as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Vigiles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hue and cry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shire-reeve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mutual pledge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piece of legislation made it a crime NOT to assist the night watch?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Posse Comitatus Act of 1879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Federal Judiciary Act of 1789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Statute of Winchester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Volstead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The Federal Judiciary Act of 1789 created the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bobbies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office of the U.S. marshal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 York City Police Department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state police agency was the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Arizona Rangers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Massachusetts Staties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Texas Rangers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Nevada Posse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historians, what two southern U.S. states were the first to create slaves codes and, thus, an early form of patrolling?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North Carolina and Georgia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Mississippi and Alabama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South Carolina and Tennessee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Maryland and Virginia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then-Massachusetts governor fired all of the striking police officers during a Boston police strike and later became president of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Calvin Coolidge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Woodrow Wilson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Theodore Roosevelt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Ronald Reagan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law established National Prohibition in 1920?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Olmstead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Homestead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Volstead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Federal Judiciary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Latin term </w:t>
            </w:r>
            <w:r>
              <w:rPr>
                <w:rStyle w:val="DefaultParagraphFont"/>
                <w:rFonts w:ascii="Times New Roman" w:eastAsia="Times New Roman" w:hAnsi="Times New Roman" w:cs="Times New Roman"/>
                <w:b w:val="0"/>
                <w:bCs w:val="0"/>
                <w:i/>
                <w:iCs/>
                <w:smallCaps w:val="0"/>
                <w:color w:val="000000"/>
                <w:sz w:val="24"/>
                <w:szCs w:val="24"/>
                <w:bdr w:val="nil"/>
                <w:rtl w:val="0"/>
              </w:rPr>
              <w:t>posse comitatus</w:t>
            </w:r>
            <w:r>
              <w:rPr>
                <w:rStyle w:val="DefaultParagraphFont"/>
                <w:rFonts w:ascii="Times New Roman" w:eastAsia="Times New Roman" w:hAnsi="Times New Roman" w:cs="Times New Roman"/>
                <w:b w:val="0"/>
                <w:bCs w:val="0"/>
                <w:i w:val="0"/>
                <w:iCs w:val="0"/>
                <w:smallCaps w:val="0"/>
                <w:color w:val="000000"/>
                <w:sz w:val="24"/>
                <w:szCs w:val="24"/>
                <w:bdr w:val="nil"/>
                <w:rtl w:val="0"/>
              </w:rPr>
              <w:t>, a law which sheriffs and marshals called upon in the late 1700s, means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“civil administration”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power of the county”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man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“justice at all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In 1929, President Herbert Hoover created the National Commission on Law Observance and Enforcement. This commission was known as the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Wickersham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Kefauver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Kerner Commission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one of the following figures created practices that started to professionalize the U.S. police, including incorporating university education as a part of police training?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August Vollmer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 W. Wilson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Raymond Blaine Fosdick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Edgar Hoover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O. W. Wilson is noted historically for what contribution to modern policing?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Creating an internal police corruption task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Creating the first professional police society, the International Association of Chiefs of Police (IACP)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Developing modern management and administrative techniques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Conducting the first national study of the U.S. criminal justice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He was the director of the FBI from 1924 until his death in 1972.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Tom Ridge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Edgar Hoover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Robert Gray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 W. Wilson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On what societal issue did the U.S. Supreme Court focus during the 1960s?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expanding governmental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police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individual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corporate rights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Within the King Alfred-established a system of society, citizens were expected to assist other citizens who were yelling for help. This was known as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hue and cry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watch and 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mutual pledge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thief-take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U.S. Supreme Court case defined the constitutional right to counsel at police interrogation?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Mapp v. Ohio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Miranda v. Arizona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Escobedo v. Illinois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Brown v. Mississippi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Today, persons who are in police custody and set to be interrogated must be advised of their constitutional rights. What U.S. Supreme Court case set this precedent?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Mapp v. Ohio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Brown v. Mississippi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Escobedo v. Illinois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Miranda v. Arizona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New York City police officer shared his tales of corruption with the </w:t>
            </w:r>
            <w:r>
              <w:rPr>
                <w:rStyle w:val="DefaultParagraphFont"/>
                <w:rFonts w:ascii="Times New Roman" w:eastAsia="Times New Roman" w:hAnsi="Times New Roman" w:cs="Times New Roman"/>
                <w:b w:val="0"/>
                <w:bCs w:val="0"/>
                <w:i/>
                <w:iCs/>
                <w:smallCaps w:val="0"/>
                <w:color w:val="000000"/>
                <w:sz w:val="24"/>
                <w:szCs w:val="24"/>
                <w:bdr w:val="nil"/>
                <w:rtl w:val="0"/>
              </w:rPr>
              <w:t>New York Times,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which resulted in the Knapp Commission?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David Owens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Whitman Knapp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Frank Serpico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Julius LaRosa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criminal justice scholar published the 1920 book, </w:t>
            </w:r>
            <w:r>
              <w:rPr>
                <w:rStyle w:val="DefaultParagraphFont"/>
                <w:rFonts w:ascii="Times New Roman" w:eastAsia="Times New Roman" w:hAnsi="Times New Roman" w:cs="Times New Roman"/>
                <w:b w:val="0"/>
                <w:bCs w:val="0"/>
                <w:i/>
                <w:iCs/>
                <w:smallCaps w:val="0"/>
                <w:color w:val="000000"/>
                <w:sz w:val="24"/>
                <w:szCs w:val="24"/>
                <w:bdr w:val="nil"/>
                <w:rtl w:val="0"/>
              </w:rPr>
              <w:t>American Police Systems</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studied the police of 72 American cities?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Bruce Smith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 W. Wilson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Raymond Blaine Fosdick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Estes Kefauver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private policing agency thwarted the alleged “Baltimore Plot” to assassinate president-elect Abraham Lincoln shortly before the Civil War?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Pinkerton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Rocky Mountain Detective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Wells Fargo and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Texas Rangers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modern era tool did William J. Bratton use to completely reengineer the New York City Police Department to make reducing crime its primary objective?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of helicopters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CompStat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community policing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In 1991, what Los Angeles incident inflamed police-community relations?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 Manson’s arrest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L.A. shootout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reinstatement of the death penalty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Rodney King beating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piece of legislation gives law enforcement the ability to search, seize, detain, or eavesdrop in their pursuit of possible terrorists?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Posse Comitatus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USA Patriot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Statute of Winchester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Volstead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The duties of the ________ included lighting street lamps, clearing garbage from the streets, and putting out fires.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thief-takers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watchmen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shire-reeve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magistrates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The Metropolitan Police was organized around the _____________, in which officers were assigned to relatively small permanent posts and were expected to become familiar with the area and the people residing there— making the officer a part of neighborhood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Watch and 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Neighborhood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Beat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Judicial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established the first large-scale, uniformed, paid, civil police force in London.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Sir Robert Peel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Roman Emperor Augustus appointed the ________ to protect the palace and the emperor.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Praetorian Guard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was a form of societal control where citizens grouped together to protect each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Mutual pledge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was the director of the Federal Bureau of Investigation from its inception in 1924 until his death in 1972.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Edgar Hoover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England’s era of King Alfred the Great, a ________ consisted of 10 families grouped together to protect one another and assume responsibility for the acts of the group’s members.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tithing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 rudimentary form of metropolitan policing called the __________ required all men in a given town to serve on the night watch. They were expected to patrol the streets and perform duties such as light street lamps, clear garbage, put out fires, and, of course, enforce criminal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watch and ward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specialized investigative unit in Rome was called __________, which means “trackers of murder.”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questors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O. W. Wilson is the author of the classic text on policing entitled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Police Administration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researcher Sally E. Hadden, the state of _______ developed specific rules, guidelines, and duties for the slave patrols, which were in effect until the Civil War.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 Carolina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the computer-based management program that many say was responsible for New York City’s drop in crime in the mid- to late-1990s.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CompStat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landmark Supreme Court case of _____________________desegregated schools all over the nation and ended the legal segregation of races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1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Brown v. Board of Education of Topeka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(1954)</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 was precipitated when a white, off-duty, New York City police lieutenant shot an African-American youth who was threatening a building superintendent with a knife.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1964 Harlem riot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the evolution of the slave patrols in the 1700s marked the first advances in American policing.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Are Peel’s Nine Principles relevant to policing today? Why or why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how the English police experience influenced American policing and the criminal justice system during the colonial period and the eighteenth and nineteenth centuries . Provide specific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significance of the creation of the Law Enforcement Assistance Administration and its impact on policing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social climate of the United States in the1960s, the public perception of police at the time, and the effects of key Supreme Court decisions at that time on American policing.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policing before the creation of the London Metropolitan Police and policing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colonial northern watch with the southern slave patrols.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technological advances change the police officer’s role in the nineteenth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the Wickersham Commission was created and summarize its recommendations for policing.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CompStat process and how did it affect policing?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Reflect on the development of the Black Lives Matter movement and its affect on policing.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Summarize the changes that occurred in law enforcement following the terrorist attacks on 9/11.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responses will vary.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Chapter_01_Police_History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Chapter_01_Police_History</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