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Strategic competitiveness is achieved when a firm successfully formulates and implements a value-creating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Alligator Enterprises has earned above-average returns since its founding five years ago. No other firm has challenged Alligator in its particular market niche; therefore, the firm's owners can feel secure that Alligator has established a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goal of strategy implementation is to develop a permanent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Risk in terms of financial returns reflects an investor's uncertainty about the economic gains or losses that will result from a particular investment.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Average returns are returns in excess of what an investor expects to earn from other investments with similar stock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Above-average returns are returns in excess of what an investor expects to earn from other investments with a similar amount of risk.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Returns can only be measured in accounting terms such as return on assets, return on equity, or return on sales.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To implement a firm’s strategies, the firm takes actions to enact each strategy with the intent of achieving strategic competitiveness and above-average returns.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Economies of scale and huge advertising budgets are more effective in the new competitive landscape as they were in the past.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two primary drivers of hypercompetition are the emergence of the global economy and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technology diffusion has been steadily increasing over the last two decades.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patents may be an effective way of protecting proprietary technology, many firms competing in the electronics industry often do not apply for patents to prevent competitors from gaining access to the technological knowledge included in the patent application.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incremental innovations include iPods, iPads, Wi-Fi, and the web browser.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rapid rate of technological diffusion has increased the competitive benefits of patents.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Developed countries still have major advantages in their access to information technology when compared to emerging economies because of the significant cost of the infrastructure needed for computing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the 1980s, the basis for competition has shifted from intangible resources to hard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new CEO of Opacity Enterprises is determined to make the long-established firm strategically flexible. The CEO should understand that the task is not easy, largely because of inertia that can build up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industrial organization (I/O) model suggests that above-average returns are determined primarily by the firm's unique internal resources rather than by external capabilities.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CEO of Twin Spires, Inc., is committed to using the expertise and resources currently in the firm to serve the needs of the natural gardening community by providing rare and native plants to individuals and nurseries around the United States. The perspective of the CEO of Twin Spires is consistent with the assumptions of the industrial organization (I/O)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five forces model suggests that firms should target the industry with the highest potential for above-average returns and then implement either a cost-leadership strategy or a differentiation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uniqueness of a firm's resources and capabilities is the basis for a firm's strategy and its ability to earn above-average returns under the industrial organization (I/O)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shows that a greater percentage of a firm's profitability is explained by the I/O model rather than the resource-based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a firm's resources and capabilities have the potential to be the foundation for a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considered rare when they have no structural equivalent.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assumptions of the industrial organization model and the resource-based model are contradictory. Therefore, organizational strategists must choose one or the other model as the basis for developing a strategic plan.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An effective vision statement must specify the industry in which a company will operate.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An effective vision stretches and challenges people and can result in increased innovation.  This is illustrated by Apple's CEO Steve Jobs, who was known to think bigger and differently than most people ("putting a dent in the universe").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firm's mission is more concrete than its vision.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firm's mission tends to be enduring while its vision can change in light of changing environmental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Stakeholders are people located in different areas and levels of the firm using the strategic management process to select strategic actions that help the firm achieve its vision and fulfill its mission.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firm is dependent on a specific stakeholder group, that group has less influence on the firm’s strategic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Power is the most critical criterion in prioritizing stakeholders.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Hourly workers on the production line of a chicken-processing plant are considered organizational stakeholders.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Customers, suppliers, host communities, and unions are examples of capital market stakeholders.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firm earns lower-than-average returns, the highest priority is given to satisfying the needs of capital market stakeholders over the needs of product market and organizational shareholders.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Six years ago, Colette Smith founded a successful catering company that specializes in providing a wide assortment of miniature cheesecakes for corporate and social events. Although Ms. Smith is no longer active in the actual production of the cheesecakes, she continues as president of the catering company. Ms. Smith could be considered a strategic leader of this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contrast to shareholders, a firm's customers prefer that investors receive a minimum return on their investments.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Strategic leaders must have a strong strategic orientation while simultaneously embracing change in the dynamic competitive landscape.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Strategy formulation and implementation must be simultaneously integrated for a successful strategic management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organization's willingness to tolerate or encourage unethical behavior is a reflection of its core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firm has achieved __________ when it successfully formulates and implements a value-creating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competitiveness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permanently sustainable 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substantial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and ethical core values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permanent if the firm has successfully implemented the strategic management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entails reducing investors' risk to near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identified when competitors are unable to duplicate a strategy or find it too costly to try to imitate.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exists when competing firms are unable to find investors.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Above-average returns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profits than the firm earned the previous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profits than the industry averaged over the last 10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profits in excess of what an investor expects to earn from a historical pattern of performance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returns in excess of what an investor expects to earn from other investments with a similar level of risk.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strategic management process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set of activities that will assure a sustainable competitive advantage and above-average returns for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decision-making activity concerned with a firm's internal resources, capabilities, and competencies, independent of the conditions in its external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process directed by top management with input from other stakeholders that seeks to earn above-average returns for investors through effective use of the organization's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full set of commitments, decisions, and actions required for a firm to achieve strategic competitiveness and earn above-average returns.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drivers of hypercompetition are __________ and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rising global socio-economic instability; increased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emergence of a global economy; rapid technological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global competition; decreased tariffs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availability of capital; increased competition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characteristics of the global economy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increasing importance of emerging economies as sources of revenue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free movement of goods, services, people, skills, and ideas across geographic borders.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increased use of tariffs to protect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levels of opportunities and challenges in new geographic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has become one of the world's largest markets, with 700 million potential consumers.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European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Japan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has become the second-largest economy in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European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increasing economic interdependence among countries and their organizations as reflected in the flow of goods and services, financial capital, and knowledge across country borders is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boundaryless retailing.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intensity.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has led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operational efficiency, as firms must transport raw materials and finished goods farther.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loyalty of customers for products made domestically.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declining returns from investment in 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performance standards in competitive dimensions, including quality and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"liability of foreignness"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inability of most U.S. managers to truly comprehend foreign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disadvantage that U.S. firms have when doing business abroad.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of participating outside a firm's domestic markets in the global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preference for "buying local," which always puts foreign firms at a disadvantage when competing in the U.S.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Even for companies capable of succeeding in global markets, it is critical that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 committed to and strategically competitive in their domestic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introduce many new products immediately after entering a new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acquire a local competitor in each significant foreign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good negotiating skills in order to take advantage of local suppliers in the international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technological diffusion has increased substantially over the past 15 to 20 years. Which of the following was fastest in penetrating 25 percent of homes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phones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New markets created by the technologies underlying the development of products such as iPods, iPads, and Wi-Fi are a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disruptive technologies.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intensity.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hypercompetition.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Henry Ford once said,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81818"/>
                <w:sz w:val="22"/>
                <w:szCs w:val="22"/>
                <w:bdr w:val="nil"/>
                <w:rtl w:val="0"/>
              </w:rPr>
              <w:t>“If I had asked people what they wanted, they would have said faster horses.”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invention of the car is an early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march of globalization.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technological diffusion.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disruptive technologies.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products that were not imitated by competitors.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company’s ability to acquire knowledge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important in the twenty-first century than in previous periods of business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increasingly valuable source of 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considered an asset or resource for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important in high-technology industries.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CEO of Ridgeway, Inc., realizes that the company's survival depends on developing and acquiring knowledge. Which of the following actions by the CEO would be MOST consistent with this need?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all current, unique knowledge of the firm is protected by patents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extensive employee training and hiring educated and experienced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Investing in sophisticated databases in relevant knowledge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a system of organizational intelligence gathering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is composed of all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expertise.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organizational knowledge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is an intangible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lacking the appropriate internal knowledge resources are less likely to invest money in 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knowledge as a proportion of total shareholder value is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cope with hypercompetition, firms need to develop __________ through continuous learning.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resilience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flexibility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dominance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assumptions of the industrial organization (I/O) model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decision makers are assumed to be rational and committed to acting in the firm's best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to implement strategies are firm-specific and attached to firms over the long-term.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external environment is assumed to impose pressures and constraints that determine the strategies that would result in above-average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firms competing within an industry or within a segment of that industry are assumed to control similar strategically relevant resources and to pursue similar strategies in light of those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industrial organization (I/O) model argues that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 factor in success is choosing the correct industry in which to compete.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internal resources and capabilities represent the foundation for development of a value-creating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 to earning above-average returns is strategic flexibility.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structure of the organization must match the industry in which it competes for it to earn above-average returns on investment.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MOST consistent with the I/O view? Performance of a firm is most directly attributable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the financial market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resources the firm possesses.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profitability of the industry in which the firm competes.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hypercompetition within the industry.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Firms use the five forces model of competition to identify the __________ of an industry, as measured by its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size; number of competitors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percentage of exports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hypercompetition; technology diffusion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attractiveness; profitability potential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Alibaba is competing in the Internet services industry, it has improved its performance by focusing on i</w:t>
            </w:r>
            <w:r>
              <w:rPr>
                <w:rStyle w:val="DefaultParagraphFont"/>
                <w:rFonts w:ascii="Times New Roman" w:eastAsia="Times New Roman" w:hAnsi="Times New Roman" w:cs="Times New Roman"/>
                <w:b w:val="0"/>
                <w:bCs w:val="0"/>
                <w:i w:val="0"/>
                <w:iCs w:val="0"/>
                <w:smallCaps w:val="0"/>
                <w:color w:val="000000"/>
                <w:sz w:val="22"/>
                <w:szCs w:val="22"/>
                <w:bdr w:val="nil"/>
                <w:rtl w:val="0"/>
              </w:rPr>
              <w:t>nnovation and service diversification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 This improved performance is best explained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resource-based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industrial organization (I/O)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hypercompetition.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An investor is considering in which of two start-up companies to invest. The investor has faith in the industrial organization (I/O) model of above-average returns and is using that as a guideline to make a decision. Both start-up companies propose to manufacture health-focused foods with low salt, low sugar, high fiber, and no artificial additives. RexRich Foods has a business strategy of producing a differentiated product for which consumers will pay more. Green Pastures Foods is in the health-foods industry because of its internal culture and commitment to healthy lifestyles, but it does not have any executives with experience in food production. Which firm will the investor feel is MOST consistent with the I/O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 Pastures Foods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RexRich Foods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firms are consistent with the I/O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entrepreneurial stage, the model that companies follow is not important.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shows that approximately _____ percent of a firm's profitability is explained by the industry in which it chooses to compete, whereas _____ percent is explained by the firm's characteristics and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36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resources of an organization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hourly production employee's ability to catch subtle quality defects in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oil drilling rights in a promising region.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 competitors in the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charity's b</w:t>
                  </w:r>
                  <w:r>
                    <w:rPr>
                      <w:rStyle w:val="DefaultParagraphFont"/>
                      <w:rFonts w:ascii="Times New Roman" w:eastAsia="Times New Roman" w:hAnsi="Times New Roman" w:cs="Times New Roman"/>
                      <w:b w:val="0"/>
                      <w:bCs w:val="0"/>
                      <w:i w:val="0"/>
                      <w:iCs w:val="0"/>
                      <w:smallCaps w:val="0"/>
                      <w:color w:val="000000"/>
                      <w:sz w:val="22"/>
                      <w:szCs w:val="22"/>
                      <w:bdr w:val="nil"/>
                      <w:rtl w:val="0"/>
                    </w:rPr>
                    <w:t>oard of directors of experienced executives.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assumptions of the resource-based model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acquire different resources and develop unique capabilities based on how they combine and use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performances across time are due primarily to their unique resources and capabilities rather than the industry's structural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and capabilities are highly mobile across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differences in resources and capabilities are the basis of competitive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the capacity for a set of resources to perform a task or an activity in an integrative manner.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capability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core 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Sustainable 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intelligence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capabilities serve as a source of competitive advantage for a firm over its rivals, the firm has created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inspiring 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sustainable market niche.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resource-based model, which of the following factors would be considered a key to organizational success?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Unique market niche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Economies of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Skilled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To have the potential to become sources of competitive advantage, resources and capabilities must be non-substitutable, valuable, __________, and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unique; easy to imitate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 to imitate; difficult to implement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rare; costly to imitate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 to implement; unique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resource-based model argues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resources have the potential to be the basis of sustainable 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alone can be a source of sustainable 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key to competitive success is the structure of the industry in which the firm competes.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that are valuable, rare, costly to imitate, and non-substitutable form the basis of a firm's core competencies.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resource-based view of the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emphasizes that it is difficult to achieve and sustain a competitive advantage based on resources alone.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argues that the industry environment has a stronger influence on firms' ability to implement strategies successfully than does the competitive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calls for firms to focus on their homogeneous capabilities to compete against their rivals.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suggests that vision and mission are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messages not tied to strategic plans.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goal of the organization's __________ is to point the firm in the direction of where it would like to be in the years to 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Princeton Alliance Church </w:t>
            </w:r>
            <w:r>
              <w:rPr>
                <w:rStyle w:val="DefaultParagraphFont"/>
                <w:rFonts w:ascii="Times New Roman" w:eastAsia="Times New Roman" w:hAnsi="Times New Roman" w:cs="Times New Roman"/>
                <w:b w:val="0"/>
                <w:bCs w:val="0"/>
                <w:i w:val="0"/>
                <w:iCs w:val="0"/>
                <w:smallCaps w:val="0"/>
                <w:color w:val="000000"/>
                <w:sz w:val="22"/>
                <w:szCs w:val="22"/>
                <w:bdr w:val="nil"/>
                <w:rtl w:val="0"/>
              </w:rPr>
              <w:t>states on its website that "PAC exists to help you live life to the fullest by knowing God, developing community and bringing hope."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This pronouncement is MOST precisely a statement of organizational: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 firm's mission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statement of a firm's businesses in which it intends to compete and the customers it intends to serve.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internally-focused affirmation of the organization's financial, social, and ethical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mainly intended to emotionally inspire employees and other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foundation for the firm's 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final responsibility for forming the firm's mission rests with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top-level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A key purpose of a vision and mission statement is to inform _________ what a firm is, what it seeks to accomplish, and who it seeks to serve.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former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stakeholders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host communities.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suppliers of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interests of an organization's stakeholders often conflict, and the organization must prioritize its stakeholders if it cannot satisfy all of them. The __________ is the MOST critical criterion in prioritizing stakeholders.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of each stakeholder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urgency of satisfying each stakeholder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vulnerability of organizational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value of each stakeholder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 market stakeholders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industry competitors.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regulators.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Dissatisfied capital market stakeholders may: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 their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impose more flexible covenants on subsequent borrowing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lobby for better working conditions for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Greenleaf Property Management has been earning below-average returns for the last three years.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Greenleaf will be able to satisfy its multiple stakeholders easily as long as the stakeholders are committed to the strategic mission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Greenleaf will be able to minimally satisfy the demands of each stakeholder.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Greenleaf will need to prioritize the demands of its stakeholders based on the political influence each wields.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Greenleaf will not be able to minimally satisfy all stakeholders.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market stakeholders include the firm's customers, and the principal concern of this stakeholder group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the firm's return on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receiving the highest-quality services in the industry at any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obtaining reliable products at the lowest possible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the profitability of the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market stakeholders generally are satisfied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firm's profit margin reflects at least</w:t>
                  </w:r>
                  <w:r>
                    <w:rPr>
                      <w:rStyle w:val="DefaultParagraphFont"/>
                      <w:rFonts w:ascii="Times New Roman" w:eastAsia="Times New Roman" w:hAnsi="Times New Roman" w:cs="Times New Roman"/>
                      <w:b w:val="0"/>
                      <w:bCs w:val="0"/>
                      <w:i w:val="0"/>
                      <w:iCs w:val="0"/>
                      <w:smallCaps w:val="0"/>
                      <w:color w:val="000000"/>
                      <w:sz w:val="22"/>
                      <w:szCs w:val="22"/>
                      <w:bdr w:val="nil"/>
                      <w:rtl w:val="0"/>
                    </w:rPr>
                    <w:t> a balance between</w:t>
                  </w:r>
                  <w:r>
                    <w:rPr>
                      <w:rStyle w:val="DefaultParagraphFont"/>
                      <w:rFonts w:ascii="Times New Roman" w:eastAsia="Times New Roman" w:hAnsi="Times New Roman" w:cs="Times New Roman"/>
                      <w:b w:val="0"/>
                      <w:bCs w:val="0"/>
                      <w:i w:val="0"/>
                      <w:iCs w:val="0"/>
                      <w:smallCaps w:val="0"/>
                      <w:color w:val="000000"/>
                      <w:sz w:val="22"/>
                      <w:szCs w:val="22"/>
                      <w:bdr w:val="nil"/>
                      <w:rtl w:val="0"/>
                    </w:rPr>
                    <w:t> the returns to capital market stakeholders and the returns in which they share.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firm's profit margin yields an above-average return to its capital market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interests of the firm's organizational stakeholders have been maximized.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interests of all stakeholders have been at least minimally satisfied.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liquidating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a bankruptcy, a company will take </w:t>
            </w:r>
            <w:r>
              <w:rPr>
                <w:rStyle w:val="DefaultParagraphFont"/>
                <w:rFonts w:ascii="Times New Roman" w:eastAsia="Times New Roman" w:hAnsi="Times New Roman" w:cs="Times New Roman"/>
                <w:b w:val="0"/>
                <w:bCs w:val="0"/>
                <w:i w:val="0"/>
                <w:iCs w:val="0"/>
                <w:smallCaps w:val="0"/>
                <w:color w:val="000000"/>
                <w:sz w:val="22"/>
                <w:szCs w:val="22"/>
                <w:bdr w:val="nil"/>
                <w:rtl w:val="0"/>
              </w:rPr>
              <w:t>several actions to try to satisfy its __________ stakeholders.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Chambers of Commerce of cities and towns often implore citizens to buy from local businesses.  This is because the organization's role as a taxpayer is MOST important to __________ as stakeholders.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 suppliers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host communities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A retail outlet can attempt several remedies to improve profitability to meet the expectations of its __________ stakeholders, including </w:t>
            </w:r>
            <w:r>
              <w:rPr>
                <w:rStyle w:val="DefaultParagraphFont"/>
                <w:rFonts w:ascii="Times New Roman" w:eastAsia="Times New Roman" w:hAnsi="Times New Roman" w:cs="Times New Roman"/>
                <w:b w:val="0"/>
                <w:bCs w:val="0"/>
                <w:i w:val="0"/>
                <w:iCs w:val="0"/>
                <w:smallCaps w:val="0"/>
                <w:color w:val="000000"/>
                <w:sz w:val="22"/>
                <w:szCs w:val="22"/>
                <w:bdr w:val="nil"/>
                <w:rtl w:val="0"/>
              </w:rPr>
              <w:t>closing stores, changing the top management team, and seeking potential buyers.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stakeholders are usually satisfied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return on investment has been maximized.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customers pay the highest sustainable price for the goods and services they receive.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provide a dynamic, stimulating, and rewarding work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are paying the highest prices to suppliers.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market stakeholders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chief executive officer (CEO).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Refuge Nursing Homes, Inc., (RNH) has been highly profitable in the past 10 years, providing its investors higher returns than those earned by its direct competitors' investors. RNH has a reputation for providing high-paying managerial and hourly-employee jobs. However, recent investigations have revealed that the nursing home residents have been provided substandard care, including non-nutritious and unappetizing meals, non-functional medical equipment, and inadequate patient-care staffing. Which of the following statements best describes the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RNH has been earning below-average returns, so it has had to prioritize the demands of its various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RNH has prioritized the demands of capital market stakeholders and organizational stakeholders over the demands of product market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RNH has earned above-average returns and so has satisfied the needs of all relevant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RNH has been attempting to minimally satisfy the demands of all of its stakeholders.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A highly important means of building employee skills for the global competitive landscape is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first-mover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assignments.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rigorous diversity training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spillovers.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The global economy, globalization, rapid technological change, and the increasing importance of knowledge and people as sources of competitive advantage are creating the need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delegate strategic responsibilities to employees "closer to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split responsibilities between the CEO and the board of directors </w:t>
                  </w:r>
                  <w:r>
                    <w:rPr>
                      <w:rStyle w:val="DefaultParagraphFont"/>
                      <w:rFonts w:ascii="Times New Roman" w:eastAsia="Times New Roman" w:hAnsi="Times New Roman" w:cs="Times New Roman"/>
                      <w:b w:val="0"/>
                      <w:bCs w:val="0"/>
                      <w:i w:val="0"/>
                      <w:iCs w:val="0"/>
                      <w:smallCaps w:val="0"/>
                      <w:color w:val="000000"/>
                      <w:sz w:val="22"/>
                      <w:szCs w:val="22"/>
                      <w:bdr w:val="nil"/>
                      <w:rtl w:val="0"/>
                    </w:rPr>
                    <w:t>to minimize the possibility of </w:t>
                  </w: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scandals triggered by unethical CEOs.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re-centralize the responsibility for strategy to the 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expand the strategic responsibilities to all organizational stakeholders.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strategic leader's work is characterized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ambiguous decision situations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willingness to unify stakeholders through skillful manipulation.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ability to identify solutions to long-range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concentration on the practical day-to-day aspects of the organization's operations.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A major assumption about the strategic management process is that it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team-based.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inclusive.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business-level strategy describes: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businesses in which the company intends to compete.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policies and procedures used in functional departments.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actions a firm takes to exploit its competitive advantage over rivals.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firm's resources, intent, and 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diversified firm, corporate-level strategy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each individual business under the corporate umbrella.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how each functional department of the firm will operate.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businesses in which the company intends to compete as well as how to manage its different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coordinating the vision and mission of each subsidiary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PGG Mining is making a strategic decision whether to shut down a coal mine in Pennsylvania. It is important to consider that the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should be based solely on the results of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CEO’s approval of the mine’s general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ethical implications for organizational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not be socially responsible if the firm is making below-average returns from the 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important to consider.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A large corporation has earned a reputation for being a challenging work environment for employees, placing demands on employees’ time and pushing them to accomplish tasks, sometimes with little recognition. A recent audit found that the company was denying employees overtime pay despite the extra work. This is a reflection of the company’s: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values of </w:t>
                  </w:r>
                  <w:r>
                    <w:rPr>
                      <w:rStyle w:val="DefaultParagraphFont"/>
                      <w:rFonts w:ascii="Times New Roman" w:eastAsia="Times New Roman" w:hAnsi="Times New Roman" w:cs="Times New Roman"/>
                      <w:b w:val="0"/>
                      <w:bCs w:val="0"/>
                      <w:i w:val="0"/>
                      <w:iCs w:val="0"/>
                      <w:smallCaps w:val="0"/>
                      <w:color w:val="000000"/>
                      <w:sz w:val="22"/>
                      <w:szCs w:val="22"/>
                      <w:bdr w:val="nil"/>
                      <w:rtl w:val="0"/>
                    </w:rPr>
                    <w:t>hard work to gain advancement.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unethical organizational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an organizational 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for its core competencies.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In smaller, new venture firms, returns are sometimes measured in terms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return on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return on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return on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and speed of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an integrated and coordinated set of commitments and actions designed to exploit core competencies and gain a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tactic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an investor's uncertainty about the economic gains or losses that will result from a particular investment.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culmination of the strategic management process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strategy 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strategy formulation.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must adopt a new mind-set that values __________ and the challenges that evolve from constantly changing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innovation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term used to describe how rapidly and consistently new, information-intensive technologies replace older 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Perpetual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Disruptive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Diffusion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provides the firm with new and up-to-date skill sets, which allow it to adapt to its environment as it encounters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flexibility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industrial organization (I/O) model is grounded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Firms use both the __________ and __________ models.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 fact, these models complement each other in that one focuses outside the firm while the other focuses inside the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industry; capability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organization (I/O); resource-based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 competency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industry; competency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a vision and mission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firm's vision is more concrete than its 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mission points the firm in the direction of where it would like to be in the years to 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vision statement should be clearly tied to the conditions in the firm's external environment and internal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mission deals more directly with capital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William Ackman is a hedge fund manager who owned a large share of J.C. Penney stock. He was also a member of the J.C. Penney board. He tried to get the CEO fired, but the board and top management said he breached his boardroom duties when he publicly disclosed information about the CEO search and financial condition of the company. He resigned from the board of directors. This is an example of a contentious relationship between:</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capital market stakeholders and the organizational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organizational stakeholders and the product market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capital market stakeholders and the product market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stakeholders.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Strategic leaders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located only at the executive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located in different areas and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CEO, COO, and CFO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located at different levels, but only in the operating area of the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Successful strategic leaders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committed to helping the firm create value for all stakeholder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committed to nurturing those around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Delegation helps: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overload middle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executives control strategy 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avoid too much managerial hubris at the 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emphasize profit maximization.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culture refers to: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integrated and coordinated set of commitments and actions designed to exploit core competencies and gain a 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complex set of ideologies, symbols, and core values that are shared throughout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set of capabilities used to respond to various demands and opportunities existing in a dynamic and uncertain competitive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a firm acquires, uses, and develops its various resources and capabilities.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Effective strategic leaders are chosen on the basis of their: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capabilities and accumulation of human capital and skills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single-minded focus on strategy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aptitude for strategy 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innovation.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Strategic leaders, __________, often work long hours, and their work is filled with ambiguous decision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top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regardless of their location in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finance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operations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SWOT stands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strategy, wealth, organization, and threats.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success, weakness, opportunities, and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strength, wealth, organization, and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strengths, weaknesses, opportunities, and threats.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strategic management process ASP stands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analyses, successes, and purposes.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analyses, strategies, and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strategies, and purposes.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successes, and performance.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firm's __________ provide the foundation for choosing one or more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and deciding which one(s) to implement.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analyses; strengths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abilities; strengths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analyses;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abilities; strategies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important to emphasize that primarily because they are related to how a firm interacts with its stakeholders, almost all strategic management process decisions have __________ dimensions.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MinionPro" w:eastAsia="MinionPro" w:hAnsi="MinionPro" w:cs="MinionPro"/>
                      <w:b w:val="0"/>
                      <w:bCs w:val="0"/>
                      <w:i w:val="0"/>
                      <w:iCs w:val="0"/>
                      <w:smallCaps w:val="0"/>
                      <w:color w:val="000000"/>
                      <w:sz w:val="22"/>
                      <w:szCs w:val="22"/>
                      <w:bdr w:val="nil"/>
                      <w:rtl w:val="0"/>
                    </w:rPr>
                    <w:t>ethical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competing in a single product market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business-level strategy and one corporate-level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business-level strategy and no corporate-level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one business-level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business-level strategy and one corporate-level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strategic competitiveness and above-average returns. What is the relationship between strategic competitiveness and returns on investment?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competitiveness is achieved when a firm successfully formulates and implements a value-creating strategy. Above-average returns are returns in excess of what an investor expects to earn from other investments with a similar amount of risk. Firms will only be able to earn above-average returns if they develop a competitive advantage. A firm has a competitive advantage when it implements a strategy that creates superior value for customers and that competitors are unable to duplicate or find it too costly to try to imitate.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Hypercompetition is a characteristic of the current competitive landscape. Define hypercompetition, and identify its primary drivers. How can organizations survive in a hypercompetitive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Hypercompetition describes competition that is excessive such that it creates inherent instability and necessitates constant disruptive change for firms in the competitive landscape. Hypercompetition results from the dynamics of strategic maneuvering among global and innovative combatants. It is a condition of rapidly escalating competition based on price-quality positioning, competition to create new know-how and establish first-mover advantage, and competition to protect or invade established product or geographic markets. In hypercompetition, firms often aggressively challenge their competitors in the hopes of improving their competitive position and ultimately their performance. The two primary drivers of hypercompetition are the global economy and rapid technological change. To survive in a hypercompetitive environment, firms need strategic flexibility. This demands continuous learning which allows the firm to develop new and up-to-date skills so that it can adapt to its environment as it encounters change.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industrial organization (I/O) model of above-average returns. What are its main assumptions? What is the key to success according to the I/O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I/O model of above-average returns argues that the external environment is the primary determinant of firm success, rather than the firm's internal resources. The model has four underlying assumptions. First, the external environment is assumed to impose pressures and constraints that determine the strategies that would result in above-average returns. Second, most firms competing within an industry or within a segment of that industry are assumed to control similar strategically relevant resources and to pursue similar strategies in light of those resources. Third, resources used to implement strategies are assumed to be highly mobile across firms, so any resource differences that might develop between firms will be short-lived. Fourth, organizational decision makers are assumed to be rational and committed to acting in the firm's best interests, as shown by their profit-maximizing behaviors. The key to success according to the I/O model is to find the most attractive industry (the one with the highest profit potential) in which to compete.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discuss the resource-based model of above-average returns.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resource-based model focuses on the firm's internal resources and capabilities. The uniqueness of these resources and capabilities determine the firm's strategy and its ability to earn above-average returns. The firm's resources are inputs into its production process. Resources must be formed into capabilities, the capacity to perform a task or activity in an integrative manner. Capabilities that give a firm a competitive advantage are called core competencies. This model assumes that resources and capabilities are not highly mobile across firms; consequently, all firms within a particular industry may not possess the same strategically relevant resources and capabilities. Therefore, different firms will have different core competencies. The organization's strategy is based on finding the best environment in which to exploit its core competencies.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a firm's vision and mission? What is the value to the firm of having a specified vision and mission?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Vision is a picture of what the firm wants to be and, in broad terms, what it wants to ultimately achieve. Thus, a vision statement articulates the ideal description of an organization and gives shape to its intended future. In other words, a vision statement points the firm in the direction of where it would like to be in the years to come. The vision is the foundation for the firm's mission. A mission specifies the businesses in which the firm intends to compete and the customers it intends to serve. The firm's mission is more concrete than its vision. The value of having a vision and mission is that they inform stakeholders of what the firm is, what it seeks to accomplish, and who it seeks to serve.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 organization's various stakeholders and their different interests. Under what condition can the firm most easily satisfy all stakeholders? If the firm cannot satisfy all stakeholders, which ones must it satisfy in order to survive?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Stakeholders are the individuals, groups, and organizations that can affect the firm's vision and mission, are affected by the strategic outcomes achieved, and have enforceable claims on the firm's performance. There are three principal types of stakeholders. First, there are the </w:t>
                  </w:r>
                  <w:r>
                    <w:rPr>
                      <w:rStyle w:val="DefaultParagraphFont"/>
                      <w:rFonts w:ascii="Times New Roman" w:eastAsia="Times New Roman" w:hAnsi="Times New Roman" w:cs="Times New Roman"/>
                      <w:b w:val="0"/>
                      <w:bCs w:val="0"/>
                      <w:i/>
                      <w:iCs/>
                      <w:smallCaps w:val="0"/>
                      <w:color w:val="000000"/>
                      <w:sz w:val="22"/>
                      <w:szCs w:val="22"/>
                      <w:bdr w:val="nil"/>
                      <w:rtl w:val="0"/>
                    </w:rPr>
                    <w:t>capital market stakeholders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These stakeholders include the shareholders and the major suppliers of capital to the firm. They are most interested in the return on capital in relation to the risk incurred. The second group of stakeholders is the </w:t>
                  </w:r>
                  <w:r>
                    <w:rPr>
                      <w:rStyle w:val="DefaultParagraphFont"/>
                      <w:rFonts w:ascii="Times New Roman" w:eastAsia="Times New Roman" w:hAnsi="Times New Roman" w:cs="Times New Roman"/>
                      <w:b w:val="0"/>
                      <w:bCs w:val="0"/>
                      <w:i/>
                      <w:iCs/>
                      <w:smallCaps w:val="0"/>
                      <w:color w:val="000000"/>
                      <w:sz w:val="22"/>
                      <w:szCs w:val="22"/>
                      <w:bdr w:val="nil"/>
                      <w:rtl w:val="0"/>
                    </w:rPr>
                    <w:t>product market stakeholders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This group includes customers, suppliers, host communities, and unions representing workers. Customers demand reliable products at the lowest possible prices. Suppliers seek loyal customers who are willing to pay the highest sustainable prices for the goods and services they receive. Host communities want companies willing to be long-term employers and providers of tax revenues without placing excessive demands on public support services. Union officials are interest in secure jobs, under highly desirable working conditions, for employees they represent. The final group of stakeholders is the </w:t>
                  </w:r>
                  <w:r>
                    <w:rPr>
                      <w:rStyle w:val="DefaultParagraphFont"/>
                      <w:rFonts w:ascii="Times New Roman" w:eastAsia="Times New Roman" w:hAnsi="Times New Roman" w:cs="Times New Roman"/>
                      <w:b w:val="0"/>
                      <w:bCs w:val="0"/>
                      <w:i/>
                      <w:iCs/>
                      <w:smallCaps w:val="0"/>
                      <w:color w:val="000000"/>
                      <w:sz w:val="22"/>
                      <w:szCs w:val="22"/>
                      <w:bdr w:val="nil"/>
                      <w:rtl w:val="0"/>
                    </w:rPr>
                    <w:t>organizational stakeholders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This group includes the employees (both managerial and non-managerial). These stakeholders expect a firm to provide a dynamic, stimulating, and rewarding work environment. The firm can most easily satisfy all stakeholders if it earns above-average returns. If the firm does not earn above-average returns, it must prioritize its stakeholders by their power, the urgency of satisfying each particular stakeholder group, and the degree of importance of each to the firm. The firm must then make trade-offs among the stakeholders.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Who are the firm's strategic leaders?  What things can a strategic leader focus on to be effective?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strategic leaders include the CEO and top-level managers, but they also include organizational members who have been delegated strategic responsibilities. Strategic leaders use the strategic management process to help the firm reach its vision and mission.  Effective leaders must embrace change in the dynamic competitive landscape. They should promote innovation in their organization. They can also leverage partnerships with external parties and organizations to advance the company. To increase incremental knowledge, strategic leaders can promote exploratory and exploitative learning within the team. An ambicultural approach, or global mind-set, can also help the company compete in a global economy.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primary aspects of the strategic management process? (</w:t>
            </w:r>
            <w:r>
              <w:rPr>
                <w:rStyle w:val="DefaultParagraphFont"/>
                <w:rFonts w:ascii="Times New Roman" w:eastAsia="Times New Roman" w:hAnsi="Times New Roman" w:cs="Times New Roman"/>
                <w:b w:val="0"/>
                <w:bCs w:val="0"/>
                <w:i/>
                <w:iCs/>
                <w:smallCaps w:val="0"/>
                <w:color w:val="000000"/>
                <w:sz w:val="22"/>
                <w:szCs w:val="22"/>
                <w:bdr w:val="nil"/>
                <w:rtl w:val="0"/>
              </w:rPr>
              <w:t>Note</w:t>
            </w:r>
            <w:r>
              <w:rPr>
                <w:rStyle w:val="DefaultParagraphFont"/>
                <w:rFonts w:ascii="Times New Roman" w:eastAsia="Times New Roman" w:hAnsi="Times New Roman" w:cs="Times New Roman"/>
                <w:b w:val="0"/>
                <w:bCs w:val="0"/>
                <w:i w:val="0"/>
                <w:iCs w:val="0"/>
                <w:smallCaps w:val="0"/>
                <w:color w:val="000000"/>
                <w:sz w:val="22"/>
                <w:szCs w:val="22"/>
                <w:bdr w:val="nil"/>
                <w:rtl w:val="0"/>
              </w:rPr>
              <w:t>: You may reference specific chapters from the text in formulating your response.)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 roadmap question for the entire strategic management course. Students will likely have a far greater understanding of the big picture after having gone through the entire course.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strategic management process consists of three primary processes: </w:t>
                  </w:r>
                  <w:r>
                    <w:rPr>
                      <w:rStyle w:val="DefaultParagraphFont"/>
                      <w:rFonts w:ascii="Times New Roman" w:eastAsia="Times New Roman" w:hAnsi="Times New Roman" w:cs="Times New Roman"/>
                      <w:b w:val="0"/>
                      <w:bCs w:val="0"/>
                      <w:i/>
                      <w:iCs/>
                      <w:smallCaps w:val="0"/>
                      <w:color w:val="000000"/>
                      <w:sz w:val="22"/>
                      <w:szCs w:val="22"/>
                      <w:bdr w:val="nil"/>
                      <w:rtl w:val="0"/>
                    </w:rPr>
                    <w:t>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(Chapters 2 and 3), </w:t>
                  </w:r>
                  <w:r>
                    <w:rPr>
                      <w:rStyle w:val="DefaultParagraphFont"/>
                      <w:rFonts w:ascii="Times New Roman" w:eastAsia="Times New Roman" w:hAnsi="Times New Roman" w:cs="Times New Roman"/>
                      <w:b w:val="0"/>
                      <w:bCs w:val="0"/>
                      <w:i/>
                      <w:iCs/>
                      <w:smallCaps w:val="0"/>
                      <w:color w:val="000000"/>
                      <w:sz w:val="22"/>
                      <w:szCs w:val="22"/>
                      <w:bdr w:val="nil"/>
                      <w:rtl w:val="0"/>
                    </w:rPr>
                    <w:t>strategy formulation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(Chapters 4–9) and </w:t>
                  </w:r>
                  <w:r>
                    <w:rPr>
                      <w:rStyle w:val="DefaultParagraphFont"/>
                      <w:rFonts w:ascii="Times New Roman" w:eastAsia="Times New Roman" w:hAnsi="Times New Roman" w:cs="Times New Roman"/>
                      <w:b w:val="0"/>
                      <w:bCs w:val="0"/>
                      <w:i/>
                      <w:iCs/>
                      <w:smallCaps w:val="0"/>
                      <w:color w:val="000000"/>
                      <w:sz w:val="22"/>
                      <w:szCs w:val="22"/>
                      <w:bdr w:val="nil"/>
                      <w:rtl w:val="0"/>
                    </w:rPr>
                    <w:t>implementation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(Chapters 10–13).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t>. Analysis involves the development of an understanding of the external environment (Chapter 2) and internal organization (Chapter 3). These analyses are completed to identify marketplace opportunities and threats in the external environment and to decide how to use the resources, capabilities, core competencies, and competitive advantage in the firm's internal organization to pursue opportunities and overcome threats.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Formulation</w:t>
                  </w:r>
                  <w:r>
                    <w:rPr>
                      <w:rStyle w:val="DefaultParagraphFont"/>
                      <w:rFonts w:ascii="Times New Roman" w:eastAsia="Times New Roman" w:hAnsi="Times New Roman" w:cs="Times New Roman"/>
                      <w:b w:val="0"/>
                      <w:bCs w:val="0"/>
                      <w:i w:val="0"/>
                      <w:iCs w:val="0"/>
                      <w:smallCaps w:val="0"/>
                      <w:color w:val="000000"/>
                      <w:sz w:val="22"/>
                      <w:szCs w:val="22"/>
                      <w:bdr w:val="nil"/>
                      <w:rtl w:val="0"/>
                    </w:rPr>
                    <w:t>. With knowledge about its external environment and internal organization, the firm forms its vision and mission (Chapter 1) and makes decisions as to what strategies to utilize to provide returns to shareholders. These decisions involve the selection of business-level strategies (Chapter 4), which are the actions a firm takes to exploit its competitive advantage over rivals, and its corporate-level strategy (Chapter 6), which is concerned with determining the businesses in which the company intends to compete as well as how to manage its different businesses. The ability to utilize a strategy will be impacted by competing firms. This is described as the dynamics of competition (Chapter 5). Formulation involves the selection of mechanisms such as acquiring other businesses and restructuring the firm's portfolio of businesses (Chapter 7), selecting an international strategy (Chapter 8), and the use of cooperative strategies (Chapter 9), wherein firms form a partnership to share their resources and capabilities in order to develop a competitive advantage.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Implementation</w:t>
                  </w:r>
                  <w:r>
                    <w:rPr>
                      <w:rStyle w:val="DefaultParagraphFont"/>
                      <w:rFonts w:ascii="Times New Roman" w:eastAsia="Times New Roman" w:hAnsi="Times New Roman" w:cs="Times New Roman"/>
                      <w:b w:val="0"/>
                      <w:bCs w:val="0"/>
                      <w:i w:val="0"/>
                      <w:iCs w:val="0"/>
                      <w:smallCaps w:val="0"/>
                      <w:color w:val="000000"/>
                      <w:sz w:val="22"/>
                      <w:szCs w:val="22"/>
                      <w:bdr w:val="nil"/>
                      <w:rtl w:val="0"/>
                    </w:rPr>
                    <w:t>. Implementation is putting the formulated plan into action. Implementation is facilitated by different mechanisms used to govern firms (Chapter 10), the use of appropriate organizational structure and mechanisms to control the firm's operations (Chapter 11), the patterns of strategic leadership appropriate for the firm's strategy and competitive environments (Chapter 12), and the use of strategic entrepreneurship (Chapter 13) as a path to continuous innovation.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objective of all of these activities is to manage the firm in a manner that produces above-average rates of return.</w:t>
                  </w:r>
                </w:p>
                <w:p>
                  <w:pPr>
                    <w:bidi w:val="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globalization, and describe some of its consequences.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Globalization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increasing economic interdependence among countries and their organizations as reflected in the flow of goods and services, financial capital, and knowledge across country borders.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increases the range of opportunities for companies.  Firms engaging in globalization of their operations must make culturally sensitive decisions.  Globalization has led to higher performance standards in many competitive dimensions, including those of quality, cost, productivity, product introduction time, and operational efficiency. In addition to firms competing in the global economy, these standards affect firms competing on a domestic-only basis.  Thus, managers have to learn how to operate effectively in a "multi-polar" world with many important countries having unique interests and environments. Firms must learn how to deal with the reality that in the competitive landscape of the twenty-first century, only companies capable of meeting, if not exceeding, global standards typically have the capability to earn above-average returns. The risks of participating outside of a firm's domestic markets in the global economy are labeled a "liability of foreignness."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 xml:space="preserve">Chapter 01 - Strategic Management and Competitiveness </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Strategic Management and Competitiveness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