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True / False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Economics is best defined as the study of how individuals decide to use limited resources in an attempt to satisfy unlimited wants.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Economics studies how decision makers use scarce resources to satisfy unlimited wants.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In economics, money is an example of capital.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Profit is the payment received by resource owners for the use of their capital.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Rent is the payment received by resource owners for the use of their natural resources.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An economist would classify 100 shares of Apple Computers as capital.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Profit is the payment made for land resources.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Resources are used only in the production of goods, not services.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Considering both product markets and resource markets, most economic decision makers participate in the economy as both buyers and sellers.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Labor and capital are exchanged in the resource market.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A rational individual gives more to charity when such contributions receive favorable tax treatment.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A rational individual would make charitable contributions only if such contributions receive favorable tax treatment.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The assumption of rational self-interest does not rule out the possibility of concern for other individuals.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It is always rational to acquire more information before making a decision.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Rational self-interest is equivalent to pure selfishness.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Sara is considering the purchase of a new car. Rational self-interest demands that she do an exhaustive research study to acquire every bit of information possible about her potential options.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A marginal adjustment refers only to a minor change.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A rational decision maker compares the expected marginal cost to the expected marginal benefit of any activity.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Most real economic choices involve small (or marginal) changes rather than all-or-nothing decisions.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 decision makers will continue to acquire information only as long as the expected additional benefit exceeds the expected additional cost of the information.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The behavior of the entertainment industry in a city is a microeconomics topic.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An economic model will produce poor predictions if it includes assumptions.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A good economic theory brings clarity to chaos.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Most economists consider a theory a good one if it predicts well.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assumption is the other-things-constant assumption.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assumption is a behavioral assumption.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Normative economic statements refer to what should be.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"There should be less discrimination against women" is an example of a positive economic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Most of the disagreement among economists involves normative debates.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the price of a product causes consumers to purchase more of that product" is an example of a positive economic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Economics is as much an art as it is a science.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often focus on average behavior because it is easier to predict.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 theory allows economists to predict the behavior of a specific person or firm.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The association-is-causation fallacy is the error of assuming that what is true for one member of a group must be true for the group.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The fallacy of composition is the error of believing that a cause and effect relationship exists between two events that are associated in 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One problem with rent controls is that policy makers often ignore its secondary effects.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Secondary effects are consequences of economic actions that develop slowly over time as people react to events.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As a scientist, an economist's main professional objective is to become wealthy.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College graduates with history or literature as their major tend to earn more than those who choose more quantitative disciplines like 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Economics is the only social science and the only business discipline for which the Nobel Prize is awarded.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The fact that people have unlimited wants means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always want more of at least one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always purchase the goods that cost the least.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is always an excess supply of necessary goods in the market.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selfish people are not concerned about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do not behave rationally while making a choice.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problem of scarce resources: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 be solved in a market economy, but not in a command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 be solved if all resources are jointly owned by the public and private sectors.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implies that there are not enough resources to satisfy people's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arises because all natural resources are owned by the government in every country.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 be solved by lowering taxes in an economy.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sentences is the best example of scarcity of 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Peter buys a hamburger.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John-Michael wants to spend his money on a new hover 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Alexander is doing homework instead of going to the movies with his friends.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Amanda, a geography teacher, is retired and spends her time gardening.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Bill is unemployed.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Scarcity: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applies to a brain surgeon but not to a cab driver.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not a problem for politicians.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exists only in rich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exists only in poor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occurs when a resource is not freely available.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Because people's wants are unlimited but resources are scarce, _____.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4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the rich get everything they want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choices must be made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will be more services produced than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search for spiritual fulfillment rather than material fulfillment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poor people never get anything they want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regarding the basic economic problem of scarcity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problem only exists in countries that are not highly industrialized.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problem is likely to disappear as production 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problem is sure to disappear as technology improves.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problem will exist as long as resources are available in limited amounts.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problem will disappear as a person's income falls.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Economics is best defined as the study of how: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8"/>
              <w:gridCol w:w="80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individuals decide to use scarce resources in an attempt to satisfy their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governments can influence the social structure.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separate the executive from the legislature and the judiciary.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individuals can participate in electing their representatives to the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change the class structure of an economy.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Benjamin works as an economist for the federal government. Which of the following questions is he likely to try to answer as part of his job?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can I communicate more effectively?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difference between artificial intelligence and emotional intelligence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w:t>
                  </w:r>
                  <w:r>
                    <w:rPr>
                      <w:rStyle w:val="DefaultParagraphFont"/>
                      <w:rFonts w:ascii="Times New Roman" w:eastAsia="Times New Roman" w:hAnsi="Times New Roman" w:cs="Times New Roman"/>
                      <w:b w:val="0"/>
                      <w:bCs w:val="0"/>
                      <w:i w:val="0"/>
                      <w:iCs w:val="0"/>
                      <w:smallCaps w:val="0"/>
                      <w:color w:val="000000"/>
                      <w:sz w:val="22"/>
                      <w:szCs w:val="22"/>
                      <w:bdr w:val="nil"/>
                      <w:rtl w:val="0"/>
                    </w:rPr>
                    <w:t>ow can government officials get themselves re-elected to office?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correlation between race and class?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w:t>
                  </w:r>
                  <w:r>
                    <w:rPr>
                      <w:rStyle w:val="DefaultParagraphFont"/>
                      <w:rFonts w:ascii="Times New Roman" w:eastAsia="Times New Roman" w:hAnsi="Times New Roman" w:cs="Times New Roman"/>
                      <w:b w:val="0"/>
                      <w:bCs w:val="0"/>
                      <w:i w:val="0"/>
                      <w:iCs w:val="0"/>
                      <w:smallCaps w:val="0"/>
                      <w:color w:val="000000"/>
                      <w:sz w:val="22"/>
                      <w:szCs w:val="22"/>
                      <w:bdr w:val="nil"/>
                      <w:rtl w:val="0"/>
                    </w:rPr>
                    <w:t>ow do people use limited resources to try to satisfy unlimited wants?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the best definition of 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investigation of the evolutionary process of mankind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study of the society as a system of interconnected parts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analysis of how individuals and societies deal with the problem of 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examination of the structure and the role of the government in an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study of how to conduct free and fair elections in a country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Alan is a retired economist who enjoys building toy trains for his grandkids. He uses a workbench and tools from his garage, lumber he bought from the lumber store for $10, and varnish and paint he had left over from another project last year. Since a retired economist is always an economist, which of the following statements is he likely to make about building toy trains?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 not paying for any resources, so the toy trains I’m building are a good example of free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 only paid $10 for the lumber, so the toy trains I’m building are a good example of free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 using scarce resources to build the toy trains.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resources I’m using to build the toy trains are not scarce.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I had used lumber that I cut from the tree in my backyard instead of buying it from the store, then the toy trains I’m building would be a good example of free goods.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Economics is best described as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study of choice when scarcity exists.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study of the development of human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study of the composition and structure of matter.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branch of science that uses the principles of sociology.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branch of science that is based on value judgments.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Michigan has an abundant supply of fresh water. However, an economist would consider it a scarce resource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water is necessary for human survival.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pollution will eventually destroy all life in the Great Lakes.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water is limited in supply relative to people's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water commands a very high 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cost of supplying water is prohibitively high.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7"/>
              <w:gridCol w:w="80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studies human behavior when scarcity exists and choices must be made.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does not provide a reasonable explanation of how people make decisions.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does not accurately explain any human behavior since it is based on the assumption of rationality.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better at showing the way things ought to be than other social sciences.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the only social science that can explain the existence and behavior of public institutions.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A resource is something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used to produce 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provided by nature, and not produced by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exists in unlimited quantities in developed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must be produced by a firm.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always available free of cost.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Natural resources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 considered scarce because no one pays for them.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 used in producing luxury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category of resources that includes all gifts of nature</w:t>
                  </w:r>
                  <w:r>
                    <w:rPr>
                      <w:rStyle w:val="DefaultParagraphFont"/>
                      <w:rFonts w:ascii="Calibri" w:eastAsia="Calibri" w:hAnsi="Calibri" w:cs="Calibri"/>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available in unlimited quantities.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 considered scarce because they are not produced by society.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fundamental resources is the basis of labor?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Natural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Profit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Entrepreneurial ability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In economics, capital is defined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natural resources, such as water, oil, and iron 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number of people in the labor force.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creations used in the production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money exchanged in the underground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willingness of business owners to take risks.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would an economist classify as physical capital?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shares of Microsoft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$50 bill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credit card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lawyer's laptop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bauxite mine in Jamaica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classified as physical capital by economists?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$20 bill in a firm's petty cash drawer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building where an economics class meets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plumber's wrench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railroad car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factory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When economists refer to human capital, they refer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income earned by capitalists.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skills used in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dividends earned by investors.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bonds held by the public.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bank loans given to the public.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physical capital?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owner of a pizza shop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Bulldozers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college education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Carpentry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Money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The payments in return for labor and capital are _____, respectively.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profit and rent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interest and profit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rent and wages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profit and wages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wages and interest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An entrepreneur: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always makes a profit.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appointed by the board of directors to manage the operations of a firm.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claims the profit after other resource suppliers are compensated.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a parasite that benefits by not paying other resources for their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the manager who runs an enterprise and keeps the customers happy.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If a firm produces and sells only one unit of a good, its profit would be equal to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2"/>
              <w:gridCol w:w="80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 price of the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difference between the price of the good and the cost of the resources used to produce the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difference between the interest paid by the firm on its outstanding loans and the rate of depreciation.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sum of the price of the good and the wages paid to labor.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 of the wages paid to labor and the market price of the good.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As resources are scarce,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opportunity cost of using the resources is zero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must make choices among alternatives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human wants and desires can be satisfied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resource prices are fixed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commodities are free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Resources can be divided into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w:t>
                  </w:r>
                  <w:r>
                    <w:rPr>
                      <w:rStyle w:val="DefaultParagraphFont"/>
                      <w:rFonts w:ascii="Times New Roman" w:eastAsia="Times New Roman" w:hAnsi="Times New Roman" w:cs="Times New Roman"/>
                      <w:b w:val="0"/>
                      <w:bCs w:val="0"/>
                      <w:i w:val="0"/>
                      <w:iCs w:val="0"/>
                      <w:smallCaps w:val="0"/>
                      <w:color w:val="000000"/>
                      <w:sz w:val="22"/>
                      <w:szCs w:val="22"/>
                      <w:bdr w:val="nil"/>
                      <w:rtl w:val="0"/>
                    </w:rPr>
                    <w:t>eople, money, and machines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w:t>
                  </w:r>
                  <w:r>
                    <w:rPr>
                      <w:rStyle w:val="DefaultParagraphFont"/>
                      <w:rFonts w:ascii="Times New Roman" w:eastAsia="Times New Roman" w:hAnsi="Times New Roman" w:cs="Times New Roman"/>
                      <w:b w:val="0"/>
                      <w:bCs w:val="0"/>
                      <w:i w:val="0"/>
                      <w:iCs w:val="0"/>
                      <w:smallCaps w:val="0"/>
                      <w:color w:val="000000"/>
                      <w:sz w:val="22"/>
                      <w:szCs w:val="22"/>
                      <w:bdr w:val="nil"/>
                      <w:rtl w:val="0"/>
                    </w:rPr>
                    <w:t>avings, spending, investment, and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w:t>
                  </w:r>
                  <w:r>
                    <w:rPr>
                      <w:rStyle w:val="DefaultParagraphFont"/>
                      <w:rFonts w:ascii="Times New Roman" w:eastAsia="Times New Roman" w:hAnsi="Times New Roman" w:cs="Times New Roman"/>
                      <w:b w:val="0"/>
                      <w:bCs w:val="0"/>
                      <w:i w:val="0"/>
                      <w:iCs w:val="0"/>
                      <w:smallCaps w:val="0"/>
                      <w:color w:val="000000"/>
                      <w:sz w:val="22"/>
                      <w:szCs w:val="22"/>
                      <w:bdr w:val="nil"/>
                      <w:rtl w:val="0"/>
                    </w:rPr>
                    <w:t>uman resources, technology, and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w:t>
                  </w:r>
                  <w:r>
                    <w:rPr>
                      <w:rStyle w:val="DefaultParagraphFont"/>
                      <w:rFonts w:ascii="Times New Roman" w:eastAsia="Times New Roman" w:hAnsi="Times New Roman" w:cs="Times New Roman"/>
                      <w:b w:val="0"/>
                      <w:bCs w:val="0"/>
                      <w:i w:val="0"/>
                      <w:iCs w:val="0"/>
                      <w:smallCaps w:val="0"/>
                      <w:color w:val="000000"/>
                      <w:sz w:val="22"/>
                      <w:szCs w:val="22"/>
                      <w:bdr w:val="nil"/>
                      <w:rtl w:val="0"/>
                    </w:rPr>
                    <w:t>atural resources, labor, capital, and entrepreneurial 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income, interest, and expenditure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Natural resources: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include bodies of water, trees, oil reserves, and minerals.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not scarce.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exhaustible as long as they are managed properly.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the result of human effort.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 not follow the law of demand and supply.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In economics, capital refers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wages earned by workers.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dividends and interests earned by investors.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foreign reserves held by governments.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machines, buildings, tools, and knowledge.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net worth of firms.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An entrepreneur 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8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individual who has an education.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organizer who seeks profitable opportunities and is willing to accept risks.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person who is hired by a firm to manage its operations.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person who earns profit without accepting any risks.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person who is appointed by the board of directors of a firm for a term of five years.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The difference between a good and a service is that: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good helps satisfy unlimited wants, but a service does not.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service helps satisfy unlimited wants, but a good does not.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service is available in unlimited quantities, but a good is not.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good is available in unlimited quantities, but a service is not.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good is tangible, but a service is not.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service?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4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Anything that can be used indefinitely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Anything for which people pay less money than they pay for a good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intangible activity that satisfies human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Any output produced by the service sector industry, such as fast food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Something that is more desirable than a good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Goods and services are limited in supply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are greedy.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produced using scarce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have limited wants.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produced by firms that seek profits.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government wants to maintain its power over the economy.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The expression "there's no such thing as a free lunch" means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services may be free, but goods are never free.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even if a good or service has a price of zero, it has a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charitable organizations should not serve free lunches to the poor.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poor people are really the ones who pay for their allegedly free lunches.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someone has to pay the market price for a good or service.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Your best friend buys you lunch on your birthday. You think this was not a free lunch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even if you didn’t pay in dollars for it, you paid for it in extra calories.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resources used to produce the lunch were not available to satisfy other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disagree with the expression "the best things in life are free."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can eat only if you work out first.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sea water nor air is free.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A good or service is considered scarce if: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any quantity of it can be consumed at a zero 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amount people desire exceeds the amount available at a zero 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amount people desire equals the amount available at any 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amount people desire is less than the amount available at any 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amount people desire is less than the amount available at a zero price.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Unlike a service, a good: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desirable.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uses resources to satisfy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physical and tangible.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abundant and free.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a resource.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Goods and services are exchanged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resource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foreign exchange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stock market.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spot market.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the circular-flow model, households supply all of the following </w:t>
            </w:r>
            <w:r>
              <w:rPr>
                <w:rStyle w:val="DefaultParagraphFont"/>
                <w:rFonts w:ascii="Times New Roman" w:eastAsia="Times New Roman" w:hAnsi="Times New Roman" w:cs="Times New Roman"/>
                <w:b w:val="0"/>
                <w:bCs w:val="0"/>
                <w:i/>
                <w:iCs/>
                <w:smallCaps w:val="0"/>
                <w:color w:val="000000"/>
                <w:sz w:val="22"/>
                <w:szCs w:val="22"/>
                <w:bdr w:val="nil"/>
                <w:rtl w:val="0"/>
              </w:rPr>
              <w:t>except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labor.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entrepreneurial 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natural resources.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of the resource market?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facilitates the exchange of goods and services between buyers and sellers.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facilitates the exchange of resources between buyers and sellers.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Firms are sellers in the resource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Households are buyers in the resource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is no flow of money in the resource market.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The choices made by economic decision makers: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not based on marginal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the primary focus of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not important in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occur infrequently.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 not involve ordinary citizens.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Households: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own and sell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play a very minor role in an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supply 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the largest purchasers of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set the price for goods.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The labor market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derivatives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market in which the natural forces of demand and supply do not operate.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market in which there is no scarcity.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w:t>
                  </w:r>
                  <w:r>
                    <w:rPr>
                      <w:rStyle w:val="DefaultParagraphFont"/>
                      <w:rFonts w:ascii="Times New Roman" w:eastAsia="Times New Roman" w:hAnsi="Times New Roman" w:cs="Times New Roman"/>
                      <w:b w:val="0"/>
                      <w:bCs w:val="0"/>
                      <w:i w:val="0"/>
                      <w:iCs w:val="0"/>
                      <w:smallCaps w:val="0"/>
                      <w:color w:val="000000"/>
                      <w:sz w:val="22"/>
                      <w:szCs w:val="22"/>
                      <w:bdr w:val="nil"/>
                      <w:rtl w:val="0"/>
                    </w:rPr>
                    <w:t>resource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 market.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The assumption that individuals act rationally implies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4"/>
              <w:gridCol w:w="80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think only of themselves and disregard the well-being of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undertake all those activities that do not have any marginal benefit.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only consider the costs of an activity to decide whether it is worthwhile.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greater the cost of a charitable deed to a benefactor, the more likely he or she is to perform that deed.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implicitly calculate the costs of and the benefits from an activity to decide if it is worthwhile.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Rational choice by an individual implies: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use of a mathematical model when solving a problem.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making decisions aimed at achieving some predetermined goal.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that only monetary costs and benefits are weighed.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that the individual will never regret any action taken.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that scarcity can be eliminated for that individual.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believe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3"/>
              <w:gridCol w:w="80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people who choose to promote the interests of others cannot be acting rationally in their own self-interest.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people show concern only for those whom they know personally.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charitable donations would disappear if tax deductions for charitable giving were eliminated.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notion of self-interest rules out concern for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concern for the welfare of others is consistent with the concept of self-interest.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would be a topic considered in the field of macroeconomics?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0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study of the amazing recent growth of the Chinese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study of the causes of the relocation of U.S. manufacturing firms to China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study of the differences in wages between men and women in the United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study of the effect of rent control on the housing market in New York 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study of the impact of environmental regulations on the production levels of firms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Consumers need information to make good choices. In the context of this information, which of the following is correct?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Advertising is always harmful to consumers.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 is scarce and therefore valuable.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Brand names offer no informational content.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Acquiring more information is always rational.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Marginal analysis does not apply to the acquisition of information.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generally believe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2"/>
              <w:gridCol w:w="80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rational individual will pursue an activity if the average cost of the activity is equal to the total benefit from it.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additional information is costly to acquire.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rational individual will pursue an activity if the total cost of the activity is more than the total benefit from it.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economic decisions result from random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decision makers never make mistakes.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Rational economic decision makers will make a change only if: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marginal benefit from the change exceeds the average benefit from the change.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are no costs involved.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change increases social welfare.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is no uncertainty about the results of the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expected marginal benefit exceeds the expected marginal cost.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 information: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usually scarce and costly to acquire.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usually available free to any decision maker.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usually not required for rational decision making.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must be complete before any decision is made.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usually useful only to governments.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rtl w:val="0"/>
              </w:rPr>
              <w:t>In economics, the term marginal usually refers to:</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small change in an economic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low-quality product or resource.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unimportant and irrelevant economic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all-or-nothing economic decision.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footnote or minor point.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92. </w:t>
            </w:r>
            <w:r>
              <w:rPr>
                <w:rStyle w:val="DefaultParagraphFont"/>
                <w:rFonts w:ascii="Times New Roman" w:eastAsia="Times New Roman" w:hAnsi="Times New Roman" w:cs="Times New Roman"/>
                <w:b w:val="0"/>
                <w:bCs w:val="0"/>
                <w:i w:val="0"/>
                <w:iCs w:val="0"/>
                <w:smallCaps w:val="0"/>
                <w:color w:val="000000"/>
                <w:sz w:val="22"/>
                <w:szCs w:val="22"/>
                <w:bdr w:val="nil"/>
                <w:rtl w:val="0"/>
              </w:rPr>
              <w:t>In economics, marginal analysis: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has no practical applications or real-world uses.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eliminates incorrect decisions and bad choices.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involves comparing the additional costs and additional benefits of an activity.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involves examining only the total costs and total benefits of an activity.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guarantees an incorrect decision.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believe that people respond in a predictable way to changes in costs and benefits. The term that best describes this phenomenon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innovation.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marginal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other things equal.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94. </w:t>
            </w:r>
            <w:r>
              <w:rPr>
                <w:rStyle w:val="DefaultParagraphFont"/>
                <w:rFonts w:ascii="Times New Roman" w:eastAsia="Times New Roman" w:hAnsi="Times New Roman" w:cs="Times New Roman"/>
                <w:b w:val="0"/>
                <w:bCs w:val="0"/>
                <w:i w:val="0"/>
                <w:iCs w:val="0"/>
                <w:smallCaps w:val="0"/>
                <w:color w:val="000000"/>
                <w:sz w:val="22"/>
                <w:szCs w:val="22"/>
                <w:bdr w:val="nil"/>
                <w:rtl w:val="0"/>
              </w:rPr>
              <w:t>When economists say that people act as rational decision makers, they mean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6"/>
              <w:gridCol w:w="80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act on the basis of their instincts.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once a pattern of behavior has been established, people tend to become set in their ways.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respond in predictable ways to changes in costs and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rarely make errors when permitted to make transactions.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once made, decisions are never reversed.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95. </w:t>
            </w:r>
            <w:r>
              <w:rPr>
                <w:rStyle w:val="DefaultParagraphFont"/>
                <w:rFonts w:ascii="Times New Roman" w:eastAsia="Times New Roman" w:hAnsi="Times New Roman" w:cs="Times New Roman"/>
                <w:b w:val="0"/>
                <w:bCs w:val="0"/>
                <w:i w:val="0"/>
                <w:iCs w:val="0"/>
                <w:smallCaps w:val="0"/>
                <w:color w:val="000000"/>
                <w:sz w:val="22"/>
                <w:szCs w:val="22"/>
                <w:bdr w:val="nil"/>
                <w:rtl w:val="0"/>
              </w:rPr>
              <w:t>In economics, marginal means: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incremental.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unimportant.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level or size.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bad alternative.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96. </w:t>
            </w:r>
            <w:r>
              <w:rPr>
                <w:rStyle w:val="DefaultParagraphFont"/>
                <w:rFonts w:ascii="Times New Roman" w:eastAsia="Times New Roman" w:hAnsi="Times New Roman" w:cs="Times New Roman"/>
                <w:b w:val="0"/>
                <w:bCs w:val="0"/>
                <w:i w:val="0"/>
                <w:iCs w:val="0"/>
                <w:smallCaps w:val="0"/>
                <w:color w:val="000000"/>
                <w:sz w:val="22"/>
                <w:szCs w:val="22"/>
                <w:bdr w:val="nil"/>
                <w:rtl w:val="0"/>
              </w:rPr>
              <w:t>You want to sell your old iPad that you no longer use, and your cousin wants to give you $300 for it. If you decide to sell your iPad to your cousin, you will have to pay $40 to ship the iPad to your cousin. As a rational decision maker, you should: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sell it because the marginal benefit is smaller than the marginal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 sell it because the marginal benefit is smaller than the marginal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sell it because the marginal benefit is greater than the marginal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 sell it because the marginal benefit is greater than the marginal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sell it because the marginal benefit is equal to the marginal cost.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97. </w:t>
            </w:r>
            <w:r>
              <w:rPr>
                <w:rStyle w:val="DefaultParagraphFont"/>
                <w:rFonts w:ascii="Times New Roman" w:eastAsia="Times New Roman" w:hAnsi="Times New Roman" w:cs="Times New Roman"/>
                <w:b w:val="0"/>
                <w:bCs w:val="0"/>
                <w:i w:val="0"/>
                <w:iCs w:val="0"/>
                <w:smallCaps w:val="0"/>
                <w:color w:val="000000"/>
                <w:sz w:val="22"/>
                <w:szCs w:val="22"/>
                <w:bdr w:val="nil"/>
                <w:rtl w:val="0"/>
              </w:rPr>
              <w:t>To say that people make decisions at the margin means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7"/>
              <w:gridCol w:w="80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usually wait until the last minute before making any decision.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weigh the additional costs and the additional benefits of various activities before they make a decision.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most people just barely get by on the incomes they earn and live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in poverty</w:t>
                  </w:r>
                  <w:r>
                    <w:rPr>
                      <w:rStyle w:val="DefaultParagraphFont"/>
                      <w:rFonts w:ascii="Calibri" w:eastAsia="Calibri" w:hAnsi="Calibri" w:cs="Calibri"/>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given a choice, most people would prefer to make their own decisions concerning the things that affect their lives.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consider the total cost and the total benefit of various activities before they make a purchase.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98. </w:t>
            </w:r>
            <w:r>
              <w:rPr>
                <w:rStyle w:val="DefaultParagraphFont"/>
                <w:rFonts w:ascii="Times New Roman" w:eastAsia="Times New Roman" w:hAnsi="Times New Roman" w:cs="Times New Roman"/>
                <w:b w:val="0"/>
                <w:bCs w:val="0"/>
                <w:i w:val="0"/>
                <w:iCs w:val="0"/>
                <w:smallCaps w:val="0"/>
                <w:color w:val="000000"/>
                <w:sz w:val="22"/>
                <w:szCs w:val="22"/>
                <w:bdr w:val="nil"/>
                <w:rtl w:val="0"/>
              </w:rPr>
              <w:t>Patrick decided to go to class today instead of going to the movies. He made this decision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7"/>
              <w:gridCol w:w="80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Patrick’s additional benefit of going to class exceeded the additional cost of going to class.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Patrick’s additional benefit of going to the movies exceeded the additional cost of going to class.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Patrick’s additional benefit of going to class exceeded the additional cost of going to the movies.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Patrick’s additional benefit of going to the movies exceeded the additional cost of going to the movies.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Patrick’s additional benefit of going to class equaled the additional cost of going to the movies.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99. </w:t>
            </w:r>
            <w:r>
              <w:rPr>
                <w:rStyle w:val="DefaultParagraphFont"/>
                <w:rFonts w:ascii="Times New Roman" w:eastAsia="Times New Roman" w:hAnsi="Times New Roman" w:cs="Times New Roman"/>
                <w:b w:val="0"/>
                <w:bCs w:val="0"/>
                <w:i w:val="0"/>
                <w:iCs w:val="0"/>
                <w:smallCaps w:val="0"/>
                <w:color w:val="000000"/>
                <w:sz w:val="22"/>
                <w:szCs w:val="22"/>
                <w:bdr w:val="nil"/>
                <w:rtl w:val="0"/>
              </w:rPr>
              <w:t>A rational decision maker will take only those actions for which the expected marginal benefit: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positive.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at its maximum level.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greater than or equal to the expected marginal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less than the expected marginal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exactly equals the total cost.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w:t>
            </w:r>
            <w:r>
              <w:rPr>
                <w:rStyle w:val="DefaultParagraphFont"/>
                <w:rFonts w:ascii="Times New Roman" w:eastAsia="Times New Roman" w:hAnsi="Times New Roman" w:cs="Times New Roman"/>
                <w:b w:val="0"/>
                <w:bCs w:val="0"/>
                <w:i w:val="0"/>
                <w:iCs w:val="0"/>
                <w:smallCaps w:val="0"/>
                <w:color w:val="000000"/>
                <w:sz w:val="22"/>
                <w:szCs w:val="22"/>
                <w:bdr w:val="nil"/>
                <w:rtl w:val="0"/>
              </w:rPr>
              <w:t>You want to sell your old iPad because you no longer use it, and your cousin wants to give you $200 for it. If you decide to sell your iPad to her, you will have to pay to ship the iPad to her. As a rational decision maker, you will sell your old iPad to your cousin if the shipping fee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$199.</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101. </w:t>
            </w:r>
            <w:r>
              <w:rPr>
                <w:rStyle w:val="DefaultParagraphFont"/>
                <w:rFonts w:ascii="Times New Roman" w:eastAsia="Times New Roman" w:hAnsi="Times New Roman" w:cs="Times New Roman"/>
                <w:b w:val="0"/>
                <w:bCs w:val="0"/>
                <w:i w:val="0"/>
                <w:iCs w:val="0"/>
                <w:smallCaps w:val="0"/>
                <w:color w:val="000000"/>
                <w:sz w:val="22"/>
                <w:szCs w:val="22"/>
                <w:bdr w:val="nil"/>
                <w:rtl w:val="0"/>
              </w:rPr>
              <w:t>You currently subscribe to two magazines and are trying to decide whether you should subscribe to a third. What should determine your decision if you are economically rational?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9"/>
              <w:gridCol w:w="80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total cost of the magazines compared to the total satisfaction you would receive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total amount of satisfaction you would get from the magazines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enjoyment you would get from the third magazine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cost of the third magazine including the time it takes to read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cost of the third magazine compared to the additional enjoyment you would get from it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102. </w:t>
            </w: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 is the study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effect of an increase in money supply on interest rates.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effect of an increase in interest rates on the level of investment in an economy.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government's role as a distributor in an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behavior of individual decision makers.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government's role as a producer in an economy.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103. </w:t>
            </w:r>
            <w:r>
              <w:rPr>
                <w:rStyle w:val="DefaultParagraphFont"/>
                <w:rFonts w:ascii="Times New Roman" w:eastAsia="Times New Roman" w:hAnsi="Times New Roman" w:cs="Times New Roman"/>
                <w:b w:val="0"/>
                <w:bCs w:val="0"/>
                <w:i w:val="0"/>
                <w:iCs w:val="0"/>
                <w:smallCaps w:val="0"/>
                <w:color w:val="000000"/>
                <w:sz w:val="22"/>
                <w:szCs w:val="22"/>
                <w:bdr w:val="nil"/>
                <w:rtl w:val="0"/>
              </w:rPr>
              <w:t>Macroeconomics is the study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behavior of large firms in a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profit-maximizing behavior of producers.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behavior of the economy as a whole.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to use the least amount of natural resources to produce 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utility-maximization by consumers.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104. </w:t>
            </w:r>
            <w:r>
              <w:rPr>
                <w:rStyle w:val="DefaultParagraphFont"/>
                <w:rFonts w:ascii="Times New Roman" w:eastAsia="Times New Roman" w:hAnsi="Times New Roman" w:cs="Times New Roman"/>
                <w:b w:val="0"/>
                <w:bCs w:val="0"/>
                <w:i w:val="0"/>
                <w:iCs w:val="0"/>
                <w:smallCaps w:val="0"/>
                <w:color w:val="000000"/>
                <w:sz w:val="22"/>
                <w:szCs w:val="22"/>
                <w:bdr w:val="nil"/>
                <w:rtl w:val="0"/>
              </w:rPr>
              <w:t>The determination of price and output in specific markets is studied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econometrics.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normative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positive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macroeconomics.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105. </w:t>
            </w:r>
            <w:r>
              <w:rPr>
                <w:rStyle w:val="DefaultParagraphFont"/>
                <w:rFonts w:ascii="Times New Roman" w:eastAsia="Times New Roman" w:hAnsi="Times New Roman" w:cs="Times New Roman"/>
                <w:b w:val="0"/>
                <w:bCs w:val="0"/>
                <w:i w:val="0"/>
                <w:iCs w:val="0"/>
                <w:smallCaps w:val="0"/>
                <w:color w:val="000000"/>
                <w:sz w:val="22"/>
                <w:szCs w:val="22"/>
                <w:bdr w:val="nil"/>
                <w:rtl w:val="0"/>
              </w:rPr>
              <w:t>Macroeconomists analyze: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role of labor unions in industries.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effect of a tariff on the demand for a good.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factors that influence the spending decisions of particular households.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impact of unemployment on the growth rate of an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factors that affect the output decisions of individual firms.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106. </w:t>
            </w:r>
            <w:r>
              <w:rPr>
                <w:rStyle w:val="DefaultParagraphFont"/>
                <w:rFonts w:ascii="Times New Roman" w:eastAsia="Times New Roman" w:hAnsi="Times New Roman" w:cs="Times New Roman"/>
                <w:b w:val="0"/>
                <w:bCs w:val="0"/>
                <w:i w:val="0"/>
                <w:iCs w:val="0"/>
                <w:smallCaps w:val="0"/>
                <w:color w:val="000000"/>
                <w:sz w:val="22"/>
                <w:szCs w:val="22"/>
                <w:bdr w:val="nil"/>
                <w:rtl w:val="0"/>
              </w:rPr>
              <w:t>A good economic theory: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approaches reality in all its complexity.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based on normative statements.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focuses on the unique aspects of each situation.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involves some simplification of reality.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bears no relation to reality.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107. </w:t>
            </w:r>
            <w:r>
              <w:rPr>
                <w:rStyle w:val="DefaultParagraphFont"/>
                <w:rFonts w:ascii="Times New Roman" w:eastAsia="Times New Roman" w:hAnsi="Times New Roman" w:cs="Times New Roman"/>
                <w:b w:val="0"/>
                <w:bCs w:val="0"/>
                <w:i w:val="0"/>
                <w:iCs w:val="0"/>
                <w:smallCaps w:val="0"/>
                <w:color w:val="000000"/>
                <w:sz w:val="22"/>
                <w:szCs w:val="22"/>
                <w:bdr w:val="nil"/>
                <w:rtl w:val="0"/>
              </w:rPr>
              <w:t>A good theory seeks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distort reality in order to improve forecasting 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predict phenomena without explaining them.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explain phenomena without predicting them.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include every detail and interrelation among variables that are being analyzed.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capture the important elements of the problem under study.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108. </w:t>
            </w:r>
            <w:r>
              <w:rPr>
                <w:rStyle w:val="DefaultParagraphFont"/>
                <w:rFonts w:ascii="Times New Roman" w:eastAsia="Times New Roman" w:hAnsi="Times New Roman" w:cs="Times New Roman"/>
                <w:b w:val="0"/>
                <w:bCs w:val="0"/>
                <w:i w:val="0"/>
                <w:iCs w:val="0"/>
                <w:smallCaps w:val="0"/>
                <w:color w:val="000000"/>
                <w:sz w:val="22"/>
                <w:szCs w:val="22"/>
                <w:bdr w:val="nil"/>
                <w:rtl w:val="0"/>
              </w:rPr>
              <w:t>The simple circular-flow model for households and firms is an economic model that focuses on the interaction between households and firms. Which of the following statements regarding the model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7"/>
              <w:gridCol w:w="80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 the model does not include the interaction between firms and resource markets, it does not predict correctly.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 the model does not include the interaction between households and product markets, it does not predict correctly.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model has too many simplifying assumptions, and it cannot be used to make predictions about the real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model is a simplification of the real world, and it can be used to make predictions about the real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 the model does not include the interaction between firms and product markets, it does not predict correctly.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109. </w:t>
            </w:r>
            <w:r>
              <w:rPr>
                <w:rStyle w:val="DefaultParagraphFont"/>
                <w:rFonts w:ascii="Times New Roman" w:eastAsia="Times New Roman" w:hAnsi="Times New Roman" w:cs="Times New Roman"/>
                <w:b w:val="0"/>
                <w:bCs w:val="0"/>
                <w:i w:val="0"/>
                <w:iCs w:val="0"/>
                <w:smallCaps w:val="0"/>
                <w:color w:val="000000"/>
                <w:sz w:val="22"/>
                <w:szCs w:val="22"/>
                <w:bdr w:val="nil"/>
                <w:rtl w:val="0"/>
              </w:rPr>
              <w:t>An economic model: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omits critical elements.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must be presented in mathematical terms.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simplifies reality in order to focus on its essential elements.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 never be proven wrong if its assumptions are realistic.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produces poor predictions if it includes assumptions.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 theories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useful because they are as precise as theories in the physical sciences.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useless because they are based on abstractions.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useful because they allow us to make predictions.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complex to understand because they do not make assumptions.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useful in predicting events only if their assumptions are realistic.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111. </w:t>
            </w:r>
            <w:r>
              <w:rPr>
                <w:rStyle w:val="DefaultParagraphFont"/>
                <w:rFonts w:ascii="Times New Roman" w:eastAsia="Times New Roman" w:hAnsi="Times New Roman" w:cs="Times New Roman"/>
                <w:b w:val="0"/>
                <w:bCs w:val="0"/>
                <w:i w:val="0"/>
                <w:iCs w:val="0"/>
                <w:smallCaps w:val="0"/>
                <w:color w:val="000000"/>
                <w:sz w:val="22"/>
                <w:szCs w:val="22"/>
                <w:bdr w:val="nil"/>
                <w:rtl w:val="0"/>
              </w:rPr>
              <w:t>A good economic theory: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based on value judgments.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contains as much detail as possible.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cannot be proven false.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 be used to make predictions.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 only be presented in mathematical terms.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112. </w:t>
            </w:r>
            <w:r>
              <w:rPr>
                <w:rStyle w:val="DefaultParagraphFont"/>
                <w:rFonts w:ascii="Times New Roman" w:eastAsia="Times New Roman" w:hAnsi="Times New Roman" w:cs="Times New Roman"/>
                <w:b w:val="0"/>
                <w:bCs w:val="0"/>
                <w:i w:val="0"/>
                <w:iCs w:val="0"/>
                <w:smallCaps w:val="0"/>
                <w:color w:val="000000"/>
                <w:sz w:val="22"/>
                <w:szCs w:val="22"/>
                <w:bdr w:val="nil"/>
                <w:rtl w:val="0"/>
              </w:rPr>
              <w:t>The basic purpose of economic models is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4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make simplifying assumptions about the real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explain reality in all its complexity.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collect empirical data to support facts.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construct situations where controlled experiments can be carried 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explain and predict events.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113. </w:t>
            </w:r>
            <w:r>
              <w:rPr>
                <w:rStyle w:val="DefaultParagraphFont"/>
                <w:rFonts w:ascii="Times New Roman" w:eastAsia="Times New Roman" w:hAnsi="Times New Roman" w:cs="Times New Roman"/>
                <w:b w:val="0"/>
                <w:bCs w:val="0"/>
                <w:i w:val="0"/>
                <w:iCs w:val="0"/>
                <w:smallCaps w:val="0"/>
                <w:color w:val="000000"/>
                <w:sz w:val="22"/>
                <w:szCs w:val="22"/>
                <w:bdr w:val="nil"/>
                <w:rtl w:val="0"/>
              </w:rPr>
              <w:t>When constructing an economic model, economists: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2"/>
              <w:gridCol w:w="80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rely mostly on their own value judgments and ignore the far more complex world of facts.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always try to duplicate reality by including all available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use assumptions that are true for the individual but never true for the whole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must rely on assumptions for the sake of simplification.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are primarily concerned with making realistic assumptions.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114. </w:t>
            </w:r>
            <w:r>
              <w:rPr>
                <w:rStyle w:val="DefaultParagraphFont"/>
                <w:rFonts w:ascii="Times New Roman" w:eastAsia="Times New Roman" w:hAnsi="Times New Roman" w:cs="Times New Roman"/>
                <w:b w:val="0"/>
                <w:bCs w:val="0"/>
                <w:i w:val="0"/>
                <w:iCs w:val="0"/>
                <w:smallCaps w:val="0"/>
                <w:color w:val="000000"/>
                <w:sz w:val="22"/>
                <w:szCs w:val="22"/>
                <w:bdr w:val="nil"/>
                <w:rtl w:val="0"/>
              </w:rPr>
              <w:t>All economic models must involve simplifications because: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would be unable to command high salaries if their models were so simple that anyone could understand them.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human behavior is very erratic and unpredictable.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reality is too complex to understand in its entirety, so we must reduce the complexity to a level that we can understand.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they always try to duplicate all possible information and cover all possible variables that might influence decision making.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we must rely on value judgments and ignore reality.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115. 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employ the scientific method to help explain economic behavior. In part, this means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is a single economic theory accepted by all economists.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economic hypotheses are tested to determine their validity.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economic laws have been proven true by laboratory tests.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 values never enter into economic policy recommendations.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assumptions are not necessary in economics.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116. </w:t>
            </w:r>
            <w:r>
              <w:rPr>
                <w:rStyle w:val="DefaultParagraphFont"/>
                <w:rFonts w:ascii="Times New Roman" w:eastAsia="Times New Roman" w:hAnsi="Times New Roman" w:cs="Times New Roman"/>
                <w:b w:val="0"/>
                <w:bCs w:val="0"/>
                <w:i w:val="0"/>
                <w:iCs w:val="0"/>
                <w:smallCaps w:val="0"/>
                <w:color w:val="000000"/>
                <w:sz w:val="22"/>
                <w:szCs w:val="22"/>
                <w:bdr w:val="nil"/>
                <w:rtl w:val="0"/>
              </w:rPr>
              <w:t>An economic model is useful if it: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includes every detail of reality.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involves no unproven assumptions.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expressed in equations.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makes accurate predictions.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simple enough to be understood by a child.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117. </w:t>
            </w:r>
            <w:r>
              <w:rPr>
                <w:rStyle w:val="DefaultParagraphFont"/>
                <w:rFonts w:ascii="Times New Roman" w:eastAsia="Times New Roman" w:hAnsi="Times New Roman" w:cs="Times New Roman"/>
                <w:b w:val="0"/>
                <w:bCs w:val="0"/>
                <w:i w:val="0"/>
                <w:iCs w:val="0"/>
                <w:smallCaps w:val="0"/>
                <w:color w:val="000000"/>
                <w:sz w:val="22"/>
                <w:szCs w:val="22"/>
                <w:bdr w:val="nil"/>
                <w:rtl w:val="0"/>
              </w:rPr>
              <w:t>An economic model that sometimes makes incorrect predictions can be used by economic decision makers: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 no circumstances.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if it assumes a positive correlation between the variables being analyzed.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it is mathematical.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it is simple enough for a child to understand.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until a better model is developed.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118. 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 theories: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express normative values.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invent imaginative and interesting stories.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the fallacy of composition to validate hypotheses.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predict the average behavior of a group of similar economic decision makers.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only perfect and complete information to formulate and test hypotheses.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accurate list, in order, of the steps of the scientific method?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Define variables; state assumptions; form a hypothesis; test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 assumptions; define variables; form a hypothesis; test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Identify variables; state assumptions; test; form a 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Identify variables; form a hypothesis; form behavioral assumptions; test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Define assumptions; form behavioral assumptions; form hypothesis; test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120. </w:t>
            </w:r>
            <w:r>
              <w:rPr>
                <w:rStyle w:val="DefaultParagraphFont"/>
                <w:rFonts w:ascii="Times New Roman" w:eastAsia="Times New Roman" w:hAnsi="Times New Roman" w:cs="Times New Roman"/>
                <w:b w:val="0"/>
                <w:bCs w:val="0"/>
                <w:i w:val="0"/>
                <w:iCs w:val="0"/>
                <w:smallCaps w:val="0"/>
                <w:color w:val="000000"/>
                <w:sz w:val="22"/>
                <w:szCs w:val="22"/>
                <w:bdr w:val="nil"/>
                <w:rtl w:val="0"/>
              </w:rPr>
              <w:t>The other-things-constant assumption: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allows an economist to make useful predictions.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a prediction.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applies only to consumers' decisions and not to those of firms.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forces an economist to ignore reality, where things are constantly changing.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implies rational self-interest on the part of all economic actors.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economic model of consumer behavior, rational self-interest would likely 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key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hypothesis of the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behavioral assumption.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prediction of the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method of testing the model.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122. </w:t>
            </w:r>
            <w:r>
              <w:rPr>
                <w:rStyle w:val="DefaultParagraphFont"/>
                <w:rFonts w:ascii="Times New Roman" w:eastAsia="Times New Roman" w:hAnsi="Times New Roman" w:cs="Times New Roman"/>
                <w:b w:val="0"/>
                <w:bCs w:val="0"/>
                <w:i w:val="0"/>
                <w:iCs w:val="0"/>
                <w:smallCaps w:val="0"/>
                <w:color w:val="000000"/>
                <w:sz w:val="22"/>
                <w:szCs w:val="22"/>
                <w:bdr w:val="nil"/>
                <w:rtl w:val="0"/>
              </w:rPr>
              <w:t>Behavioral assumptions: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make economic models more complex than if these assumptions were removed.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pertain only to consumers.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hold all other things constant.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ways to test a 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describe how individuals are expected to respond to situations.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123. </w:t>
            </w:r>
            <w:r>
              <w:rPr>
                <w:rStyle w:val="DefaultParagraphFont"/>
                <w:rFonts w:ascii="Times New Roman" w:eastAsia="Times New Roman" w:hAnsi="Times New Roman" w:cs="Times New Roman"/>
                <w:b w:val="0"/>
                <w:bCs w:val="0"/>
                <w:i w:val="0"/>
                <w:iCs w:val="0"/>
                <w:smallCaps w:val="0"/>
                <w:color w:val="000000"/>
                <w:sz w:val="22"/>
                <w:szCs w:val="22"/>
                <w:bdr w:val="nil"/>
                <w:rtl w:val="0"/>
              </w:rPr>
              <w:t>A hypothesis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assumption about the behavior of economic agents.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prediction of what will occur given certain assumptions.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normative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forecast of future events.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useful only if assumptions are realistic.</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part of the scientific method in 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Normative statements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Comparing predictions to evidence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Formulating a 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Behavioral assumptions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125. </w:t>
            </w:r>
            <w:r>
              <w:rPr>
                <w:rStyle w:val="DefaultParagraphFont"/>
                <w:rFonts w:ascii="Times New Roman" w:eastAsia="Times New Roman" w:hAnsi="Times New Roman" w:cs="Times New Roman"/>
                <w:b w:val="0"/>
                <w:bCs w:val="0"/>
                <w:i w:val="0"/>
                <w:iCs w:val="0"/>
                <w:smallCaps w:val="0"/>
                <w:color w:val="000000"/>
                <w:sz w:val="22"/>
                <w:szCs w:val="22"/>
                <w:bdr w:val="nil"/>
                <w:rtl w:val="0"/>
              </w:rPr>
              <w:t>The assumption of rational self-interest means that economic decision makers: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have no concern for the welfare of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make reasonable decisions based on their expectations of results.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know with certainty which choice will have the best result.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consider the welfare of others to be more important than their own happiness.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 not make incorrect decisions or bad choices.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126. </w:t>
            </w:r>
            <w:r>
              <w:rPr>
                <w:rStyle w:val="DefaultParagraphFont"/>
                <w:rFonts w:ascii="Times New Roman" w:eastAsia="Times New Roman" w:hAnsi="Times New Roman" w:cs="Times New Roman"/>
                <w:b w:val="0"/>
                <w:bCs w:val="0"/>
                <w:i w:val="0"/>
                <w:iCs w:val="0"/>
                <w:smallCaps w:val="0"/>
                <w:color w:val="000000"/>
                <w:sz w:val="22"/>
                <w:szCs w:val="22"/>
                <w:bdr w:val="nil"/>
                <w:rtl w:val="0"/>
              </w:rPr>
              <w:t>The scientific method is useful: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in fields of science such as chemistry and physics.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 testing the validity of theoretical predictions.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 predicting the behavior of individual consumers and producers.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no economic variables can be assumed to be constant.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if a theory has been proven to be true.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127. </w:t>
            </w:r>
            <w:r>
              <w:rPr>
                <w:rStyle w:val="DefaultParagraphFont"/>
                <w:rFonts w:ascii="Times New Roman" w:eastAsia="Times New Roman" w:hAnsi="Times New Roman" w:cs="Times New Roman"/>
                <w:b w:val="0"/>
                <w:bCs w:val="0"/>
                <w:i w:val="0"/>
                <w:iCs w:val="0"/>
                <w:smallCaps w:val="0"/>
                <w:color w:val="000000"/>
                <w:sz w:val="22"/>
                <w:szCs w:val="22"/>
                <w:bdr w:val="nil"/>
                <w:rtl w:val="0"/>
              </w:rPr>
              <w:t>Step one in the scientific method when studying economic problems is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formulate a 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reflect an opinion.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specify assumptions.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identify the question and define relevant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test a hypothesis.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128. 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believe that individuals respond in a predictable way to changes in costs and benefits. The term that best describes this belief 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opportunity cost.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demand.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supply.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rational behavior.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a positive economic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1"/>
              <w:gridCol w:w="8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Workers with families should be paid at least the minimum wage.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crime rates reduced, the world would be a better place to live 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Marginal tax rates should be reduced for individuals in the highest tax bracket.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the price of gasoline will cause a reduction in the amount of gasoline purchased.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Corrupt politicians ought to be voted out of office.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positive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unemployment rate of 7 percent or higher is a national disgrace.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Unemployment is a less important problem than 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the unemployment rate in an economy is 7 percent, the unemployment rate of the urban population is often close to 40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Unemployment and inflation are equally important problems.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inflation rate of 7 percent is too high.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131. </w:t>
            </w:r>
            <w:r>
              <w:rPr>
                <w:rStyle w:val="DefaultParagraphFont"/>
                <w:rFonts w:ascii="Times New Roman" w:eastAsia="Times New Roman" w:hAnsi="Times New Roman" w:cs="Times New Roman"/>
                <w:b w:val="0"/>
                <w:bCs w:val="0"/>
                <w:i w:val="0"/>
                <w:iCs w:val="0"/>
                <w:smallCaps w:val="0"/>
                <w:color w:val="000000"/>
                <w:sz w:val="22"/>
                <w:szCs w:val="22"/>
                <w:bdr w:val="nil"/>
                <w:rtl w:val="0"/>
              </w:rPr>
              <w:t>A normative economic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a hypothesis used to test economic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a statement of fact.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a statement of what ought to be, not what 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indicates what will occur if certain assumptions are 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enables economists to test hypotheses.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normative economic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1"/>
              <w:gridCol w:w="80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U.S. rate of unemployment was lower in 2004 than it was in 1994.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Savings accounts earn interest, whereas checking accounts do not.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Congress must recognize that the growing national debt is the most serious problem that the country faces.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unemployment rate increases when the percentage of the labor force without jobs 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unemployment rate among teenagers is higher than the rate among adults.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a normative economic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Incomes increase when national production 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Women should earn the same income as men.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the price of a good rises, people will buy more of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more time you spend studying, the higher your economics test scores will be.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price and the quantity demanded of a good are negatively related.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a normative economic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the money supply falls, interest rates will rise.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Teenage unemployment would be lower if there were no minimum wage.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quantity of shirts sold increases as the price of shirts decreases.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federal government's total spending should be reduced.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interest rates go up, then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fewer buildings will be constructed</w:t>
                  </w:r>
                  <w:r>
                    <w:rPr>
                      <w:rStyle w:val="DefaultParagraphFont"/>
                      <w:rFonts w:ascii="Calibri" w:eastAsia="Calibri" w:hAnsi="Calibri" w:cs="Calibri"/>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135. </w:t>
            </w:r>
            <w:r>
              <w:rPr>
                <w:rStyle w:val="DefaultParagraphFont"/>
                <w:rFonts w:ascii="Times New Roman" w:eastAsia="Times New Roman" w:hAnsi="Times New Roman" w:cs="Times New Roman"/>
                <w:b w:val="0"/>
                <w:bCs w:val="0"/>
                <w:i w:val="0"/>
                <w:iCs w:val="0"/>
                <w:smallCaps w:val="0"/>
                <w:color w:val="000000"/>
                <w:sz w:val="22"/>
                <w:szCs w:val="22"/>
                <w:bdr w:val="nil"/>
                <w:rtl w:val="0"/>
              </w:rPr>
              <w:t>"There should be less discrimination against the elderly." This is an example of a:</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normative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positive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forecast.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prediction.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136. </w:t>
            </w:r>
            <w:r>
              <w:rPr>
                <w:rStyle w:val="DefaultParagraphFont"/>
                <w:rFonts w:ascii="Times New Roman" w:eastAsia="Times New Roman" w:hAnsi="Times New Roman" w:cs="Times New Roman"/>
                <w:b w:val="0"/>
                <w:bCs w:val="0"/>
                <w:i w:val="0"/>
                <w:iCs w:val="0"/>
                <w:smallCaps w:val="0"/>
                <w:color w:val="000000"/>
                <w:sz w:val="22"/>
                <w:szCs w:val="22"/>
                <w:bdr w:val="nil"/>
                <w:rtl w:val="0"/>
              </w:rPr>
              <w:t>The difference between a positive economic statement and a normative economic statement is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8"/>
              <w:gridCol w:w="80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positive statement must be true, while a normative statement is often not 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normative statement must be true, while a positive statement is often not 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positive statement can be verified, while a normative statement cannot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be verified</w:t>
                  </w:r>
                  <w:r>
                    <w:rPr>
                      <w:rStyle w:val="DefaultParagraphFont"/>
                      <w:rFonts w:ascii="Calibri" w:eastAsia="Calibri" w:hAnsi="Calibri" w:cs="Calibri"/>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normative statement can be verified, while a positive statement cannot</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be verified</w:t>
                  </w:r>
                  <w:r>
                    <w:rPr>
                      <w:rStyle w:val="DefaultParagraphFont"/>
                      <w:rFonts w:ascii="Calibri" w:eastAsia="Calibri" w:hAnsi="Calibri" w:cs="Calibri"/>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positive economic statement is a moral judgment, while a normative economic statement is not a moral judgment.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137. </w:t>
            </w:r>
            <w:r>
              <w:rPr>
                <w:rStyle w:val="DefaultParagraphFont"/>
                <w:rFonts w:ascii="Times New Roman" w:eastAsia="Times New Roman" w:hAnsi="Times New Roman" w:cs="Times New Roman"/>
                <w:b w:val="0"/>
                <w:bCs w:val="0"/>
                <w:i w:val="0"/>
                <w:iCs w:val="0"/>
                <w:smallCaps w:val="0"/>
                <w:color w:val="000000"/>
                <w:sz w:val="22"/>
                <w:szCs w:val="22"/>
                <w:bdr w:val="nil"/>
                <w:rtl w:val="0"/>
              </w:rPr>
              <w:t>The difference between positive economic statements and normative economic statements is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8"/>
              <w:gridCol w:w="80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positive statements are based on opinion, while normative statements are always 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positive statements are based on opinion, while normative statements are based on fact.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positive statements are true and normative statements are often false.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positive statements are often false and normative statements are 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positive statements are based on fact, while normative statements are based on opinion.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138. 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tell stories: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order to breathe life into economic theory and personalize abstract ideas.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because economics is an art, not a science.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 a way of rigorously testing economic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because doing so is a required part of the scientific method.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show how their theory can predict at least one real-world situation.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139. </w:t>
            </w:r>
            <w:r>
              <w:rPr>
                <w:rStyle w:val="DefaultParagraphFont"/>
                <w:rFonts w:ascii="Times New Roman" w:eastAsia="Times New Roman" w:hAnsi="Times New Roman" w:cs="Times New Roman"/>
                <w:b w:val="0"/>
                <w:bCs w:val="0"/>
                <w:i w:val="0"/>
                <w:iCs w:val="0"/>
                <w:smallCaps w:val="0"/>
                <w:color w:val="000000"/>
                <w:sz w:val="22"/>
                <w:szCs w:val="22"/>
                <w:bdr w:val="nil"/>
                <w:rtl w:val="0"/>
              </w:rPr>
              <w:t>To tell a compelling story, an economist relies 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mathematical calculations.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complex models.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irrelevant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anecdotes and irrelevant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case studies, anecdotes, parables, personal experience, and supporting data.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140. </w:t>
            </w:r>
            <w:r>
              <w:rPr>
                <w:rStyle w:val="DefaultParagraphFont"/>
                <w:rFonts w:ascii="Times New Roman" w:eastAsia="Times New Roman" w:hAnsi="Times New Roman" w:cs="Times New Roman"/>
                <w:b w:val="0"/>
                <w:bCs w:val="0"/>
                <w:i w:val="0"/>
                <w:iCs w:val="0"/>
                <w:smallCaps w:val="0"/>
                <w:color w:val="000000"/>
                <w:sz w:val="22"/>
                <w:szCs w:val="22"/>
                <w:bdr w:val="nil"/>
                <w:rtl w:val="0"/>
              </w:rPr>
              <w:t>Alicia makes the statement that every time she eats chocolate, she gets acne. By ignoring the possibility that there may be another factor that causes Alicia to eat chocolate and which also causes her acne, Alicia is committing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fallacy of composition.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fallacy that association is causation.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fallacy of segmentation.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mistake of ignoring secondary effects.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mistake of rejecting a null hypothesis.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141. </w:t>
            </w:r>
            <w:r>
              <w:rPr>
                <w:rStyle w:val="DefaultParagraphFont"/>
                <w:rFonts w:ascii="Times New Roman" w:eastAsia="Times New Roman" w:hAnsi="Times New Roman" w:cs="Times New Roman"/>
                <w:b w:val="0"/>
                <w:bCs w:val="0"/>
                <w:i w:val="0"/>
                <w:iCs w:val="0"/>
                <w:smallCaps w:val="0"/>
                <w:color w:val="000000"/>
                <w:sz w:val="22"/>
                <w:szCs w:val="22"/>
                <w:bdr w:val="nil"/>
                <w:rtl w:val="0"/>
              </w:rPr>
              <w:t>Elijah, a basketball fan, reasons that because his favorite team has three superstars on it, the team must be a great team and will win the championship. Elijah is committing the: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fallacy of composition.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fallacy that association is causation.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fallacy of segmentation.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mistake of ignoring the secondary effects.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mistake of ignoring the obvious.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142. </w:t>
            </w:r>
            <w:r>
              <w:rPr>
                <w:rStyle w:val="DefaultParagraphFont"/>
                <w:rFonts w:ascii="Times New Roman" w:eastAsia="Times New Roman" w:hAnsi="Times New Roman" w:cs="Times New Roman"/>
                <w:b w:val="0"/>
                <w:bCs w:val="0"/>
                <w:i w:val="0"/>
                <w:iCs w:val="0"/>
                <w:smallCaps w:val="0"/>
                <w:color w:val="000000"/>
                <w:sz w:val="22"/>
                <w:szCs w:val="22"/>
                <w:bdr w:val="nil"/>
                <w:rtl w:val="0"/>
              </w:rPr>
              <w:t>Environmentalists have continually argued for the use of alternatives to fossil fuels to generate energy. Harnessing wind power by setting up wind farms had been one alternative proposed and implemented. As it is now known that the windmills can harm migratory birds and the local bat population, we could say that environmentalists have committed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fallacy of composition.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fallacy that association is causation.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fallacy of segmentation.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mistake of ignoring secondary effects.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mistake of ignoring the obvious.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143. </w:t>
            </w:r>
            <w:r>
              <w:rPr>
                <w:rStyle w:val="DefaultParagraphFont"/>
                <w:rFonts w:ascii="Times New Roman" w:eastAsia="Times New Roman" w:hAnsi="Times New Roman" w:cs="Times New Roman"/>
                <w:b w:val="0"/>
                <w:bCs w:val="0"/>
                <w:i w:val="0"/>
                <w:iCs w:val="0"/>
                <w:smallCaps w:val="0"/>
                <w:color w:val="000000"/>
                <w:sz w:val="22"/>
                <w:szCs w:val="22"/>
                <w:bdr w:val="nil"/>
                <w:rtl w:val="0"/>
              </w:rPr>
              <w:t>Your friend notices that U.S. auto production and U.S. population growth have moved together over several decades. He reasons that one way to slow population growth is for the government to order the auto makers to cut back on production. You gently point out to him that 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6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would be correct only when the economy was in a recession.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has committed the fallacy that association is causation.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has ignored the secondary effects.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has committed the fallacy of composition.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would be correct only if the United States enjoyed a high rate of economic growth.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144. </w:t>
            </w:r>
            <w:r>
              <w:rPr>
                <w:rStyle w:val="DefaultParagraphFont"/>
                <w:rFonts w:ascii="Times New Roman" w:eastAsia="Times New Roman" w:hAnsi="Times New Roman" w:cs="Times New Roman"/>
                <w:b w:val="0"/>
                <w:bCs w:val="0"/>
                <w:i w:val="0"/>
                <w:iCs w:val="0"/>
                <w:smallCaps w:val="0"/>
                <w:color w:val="000000"/>
                <w:sz w:val="22"/>
                <w:szCs w:val="22"/>
                <w:bdr w:val="nil"/>
                <w:rtl w:val="0"/>
              </w:rPr>
              <w:t>One might commit the fallacy of composition by concluding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that are true during prosperity are not necessarily true during depression.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good for the individual is necessarily good for the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event that precedes another is necessarily the cause of the latter.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intentions need not coincide with 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composition of a complex product is not revealed by its exterior appearance.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 example of the fallacy of composition?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1"/>
              <w:gridCol w:w="80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I can get to work fastest by taking the interstate, so can everyone else.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I can only get away from it all by going to Fairbanks, everyone who needs to get away should go to Fairbanks.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Every time I play with my dog, it rains; so, playing with my dog brings rain.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a Couch Potato antenna gives me the best TV reception, then everyone should have a Couch Potato antenna.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I can get a better view by standing up at the baseball game, then everyone can get a better view by standing up.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146. </w:t>
            </w:r>
            <w:r>
              <w:rPr>
                <w:rStyle w:val="DefaultParagraphFont"/>
                <w:rFonts w:ascii="Times New Roman" w:eastAsia="Times New Roman" w:hAnsi="Times New Roman" w:cs="Times New Roman"/>
                <w:b w:val="0"/>
                <w:bCs w:val="0"/>
                <w:i w:val="0"/>
                <w:iCs w:val="0"/>
                <w:smallCaps w:val="0"/>
                <w:color w:val="000000"/>
                <w:sz w:val="22"/>
                <w:szCs w:val="22"/>
                <w:bdr w:val="nil"/>
                <w:rtl w:val="0"/>
              </w:rPr>
              <w:t>The fallacy of composition involves assuming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can determine the composition of a complex product just by examining its exterior properties.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consumer durable goods today do not last as long as they did a generation ago.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any mistakes made in producing a product using an assembly line technique will lead to a compounding of errors as the product moves down the 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true for any individual component in a group is true for the group as a whole.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was true when a person was young will still be true today.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147. </w:t>
            </w: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difficulties with an economic policy such as rent control is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4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policy makers do not consider its secondary effects.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policy affects only the renters and not apartment owners.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difficult to enforce anti-discrimination laws in the rental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makes landlords wealthy at the expense of renters.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pressure from landlords has resulted in its repeal in many cities.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148. </w:t>
            </w:r>
            <w:r>
              <w:rPr>
                <w:rStyle w:val="DefaultParagraphFont"/>
                <w:rFonts w:ascii="Times New Roman" w:eastAsia="Times New Roman" w:hAnsi="Times New Roman" w:cs="Times New Roman"/>
                <w:b w:val="0"/>
                <w:bCs w:val="0"/>
                <w:i w:val="0"/>
                <w:iCs w:val="0"/>
                <w:smallCaps w:val="0"/>
                <w:color w:val="000000"/>
                <w:sz w:val="22"/>
                <w:szCs w:val="22"/>
                <w:bdr w:val="nil"/>
                <w:rtl w:val="0"/>
              </w:rPr>
              <w:t>Someone who committed the association-is-causation fallacy might conclude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event B, which followed event A, was caused by event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event B, which followed event A, was not necessarily caused by event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simplest model is the best predictor of economic outcomes.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true for the individual is also true for the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true for the individual is not necessarily true for the group.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149. </w:t>
            </w:r>
            <w:r>
              <w:rPr>
                <w:rStyle w:val="DefaultParagraphFont"/>
                <w:rFonts w:ascii="Times New Roman" w:eastAsia="Times New Roman" w:hAnsi="Times New Roman" w:cs="Times New Roman"/>
                <w:b w:val="0"/>
                <w:bCs w:val="0"/>
                <w:i w:val="0"/>
                <w:iCs w:val="0"/>
                <w:smallCaps w:val="0"/>
                <w:color w:val="000000"/>
                <w:sz w:val="22"/>
                <w:szCs w:val="22"/>
                <w:bdr w:val="nil"/>
                <w:rtl w:val="0"/>
              </w:rPr>
              <w:t>Someone who commits the fallacy of composition is likely to assume that: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simplest model is the best predictor.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event B, which followed event A, was caused by event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event B, which followed event A, was not necessarily caused by event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true for the individual is also true for the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true for the individual is not necessarily true for the group.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150. </w:t>
            </w:r>
            <w:r>
              <w:rPr>
                <w:rStyle w:val="DefaultParagraphFont"/>
                <w:rFonts w:ascii="Times New Roman" w:eastAsia="Times New Roman" w:hAnsi="Times New Roman" w:cs="Times New Roman"/>
                <w:b w:val="0"/>
                <w:bCs w:val="0"/>
                <w:i w:val="0"/>
                <w:iCs w:val="0"/>
                <w:smallCaps w:val="0"/>
                <w:color w:val="000000"/>
                <w:sz w:val="22"/>
                <w:szCs w:val="22"/>
                <w:bdr w:val="nil"/>
                <w:rtl w:val="0"/>
              </w:rPr>
              <w:t>As a scientist, an economist's main professional objective is to:</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become wealthy.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control the government's decision-making processes.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understand how the economy works.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discover which stock prices will decrease.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understand the psychology of participants in markets.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Chapter 01: The Art and Science of Economic Analysis</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The Art and Science of Economic Analysis</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