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interests, needs, and expectations of your audience have little or no bearing on your speech.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storytelling used to be an essential skill for human communication and survival, modern audiences are no longer interested in listening to stories during speeches.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digital divide refers to the differences between online communication and personal communications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Clearly documenting reliable sources to support your speeches is not as important as it used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most people love to hear stories, telling a story in your speech will NOT ensure your speech is good or even great.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more sophisticated communications models, the process of communication is impacted by noise.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 models of communication address the ways in which mass media content is transmitted to larger audiences.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Mindfulness involves consciously focusing on a situation and maintaining awareness of what you say and how others respond.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Aristotle emphasized the importance of adapting speeches to the specific situation and audience.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Aristotle is credited with identifying three proofs: logos, ethos, and pathos.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Memory, the fourth “art” of public speaking, refers to strategies that help audience members remember speech content for as long as 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models of human communication suggest information moves in a singular direction, from sender to receiver.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recent models of human communication take into account the pervasive communication environment in which the communication takes place.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channel refers to the mode or medium of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message in audience-centered public speaking includes verbal but NOT nonverbal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audience-centered public speaking, the speaker is considered the starting point and the audience is the end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Greek philosopher Aristotle described the proof referred to as "mythos" as the way speakers use stories to elicit support for their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ethos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speaker's good character and credibility.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Greek mythology.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and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person's ethnic background.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"arts of public speaking"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historical age was noted for the development of mass media, such as newspapers and radio?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Pre-historic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five "arts of public speaking" refers to the way in which a speaker organizes his or her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transferable life skills learned in a public speaking course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ideas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your credibility.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to listen reciprocally.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your narrative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critically analyzing a topic or idea.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least interactive sphere of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mediated personal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expressive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face-to-face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is not available to everyone, particularly in developing countries. This lack of equitable technology distribution across age, race, education level, and Internet connection speed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for information 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distance-speaking convergence.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divide.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pervasive communications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occurs when an individual sends just one or two messages to people outside that individual’s social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Small-group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speaking in the time of the Greeks was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rhetoric.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mythos.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proofs or appeals used in public speaking identified by Aristotle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mythos.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Distance speaking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human source sending a message to a human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transmitting a presentation to various locations online.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researching a topic.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presenting ideas and information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Roman philosophers and scholars, you need this to form the groundwork for learning about public speaking.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linear or transmission model of communication consists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two-way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communicators as both senders and receivers.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people exchanging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in a single direction.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 following is one of the eight elements of audience-centered public speaking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storytelling.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noise?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cell phone vibrating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daydreaming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people talking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seeing the speaker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examples of noise.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We use narrative thinking when we listen to and tell stories.  Which of the following is accomplished through narrative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connect our sense of self with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envision what could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apply logic to identify patterns and causal connections.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structure events in a logical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iCs/>
                <w:smallCaps w:val="0"/>
                <w:color w:val="000000"/>
                <w:sz w:val="22"/>
                <w:szCs w:val="22"/>
                <w:bdr w:val="nil"/>
                <w:rtl w:val="0"/>
              </w:rPr>
              <w:t>Rhetoric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the major work of which philosopher or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​Roman philosophers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​Greek Sophists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one of the "five arts of public speaking"?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narrative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mindfulness.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storytelling.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"audience-centered public speaking" and give an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Audience-centered public speaking involves adapting speeches to the specific situation and audience. Example: when attempting to get people more involved in recycling aluminum and other metals, stress the benefits to the environment and general economy when addressing high school students or a civic organization. Stress the ease of recycling and benefits to future generations when addressing a group of senior citizens.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three proofs (types of support a speaker uses for a specific audience and occasion): logos, pathos, and ethos. Use examples if needed for clarification.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Logos refers to rational appeals based on logics, facts and analysis. Pathos refers to an appeal to our emotions. Ethos appeals rest on the speaker's credibility and character.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five traditional categories of human communication and give an online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62"/>
                    <w:gridCol w:w="73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communication—instant messaging with a friend.</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Small-group communication—Skyping with group members about a class project.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communication—sending email about a new policy to every employee in an organization.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Mass communication—publishing an article on a newspaper website.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communication—writing a review about a product on Amazon.com.</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Transferable life skills can be carried over from one social context or occasion to another. Name at least five of the seven transferable skills you will learn in your public speaking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70"/>
                    <w:gridCol w:w="7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Being more confident and managing anxiety.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 good listener.</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Adapting to different audiences and building your credibility.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Finding and evaluating information.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Critically analyzing topics or ideas.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ideas.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Presenting ideas effectively.</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Name as many of the eight elements of audience-centered public speaking as you can and write a one-line explanation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64"/>
                    <w:gridCol w:w="7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Audience—intended recipients of speaker's message. </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Speaker</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 who assumes central role in a speech.</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Message—both verbal and nonverbal communication speaker uses.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Channel</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 or medium of communication speaker uses.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Noise—something that interferes with hearing or understanding the message.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Feedback—responses from listeners picked up by the speaker.</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Context—circumstances or situation within which a speech occurs.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Environment—all the external surroundings which influence a public speaking event.</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The Evolving Art of Public Speaking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Evolving Art of Public Speaking</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