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resources are abundant, we do not have to make choices about their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forces us to choose, and choices are costly because we must give up other opportunities that we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Tractors, shovels, copy machines, and computer programming expertise are all examples of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Wealthy consumers do not have to make decisions on what to buy or how much to save.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to completely eliminate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assume that most individuals act as if they are motivated by self-interest and respond in predictable ways to changing circumstances.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human behavior cannot be explained and predicted by assuming that most people act as if they are motivated by their own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can never include benevolence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an economist, individuals act rationally if they strive to do their best to achieve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presume that while making a decision, individuals consider both the current action and the expected future consequences of that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time of making their choices, people typically know with certainty which choice is best.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Economic models are of very limited use since they cannot be tested empirically.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normative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Latin expression that means "holding everything else constant."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It is possible to predict with certainty how a given individual will respond to a price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states that even if something is true for an individual, it is not necessarily true for many individuals as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variables repeatedly change at the same time, there must be a causal relationship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Most disagreements among economists stem from normative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be a positive economic statement, an assertion must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 focuses on statements that can be tested against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tax cut will lead to higher inflation. This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desires pursuing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and the distribution of goods in a world with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society and human behavior over the ages.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psychological aspect of economic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question in economics is how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the supply of money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the best use of scarce resources to satisfy our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demands of individuals, businesses, and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find more resources to satisfy everyone's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restrict the role of the government in economic activities.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Incorrect. Economics is the study of the choices we make among our many wants and desires given our limited resources. See 1-1: Economics: A Brief Introduction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uses controlled experiments to learn about consumer and firm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models that cannot be tested empirically because of the complex nature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explores how choices are made between conflicting wants and desires in a world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relies entirely on normative analysis to validate all hypotheses.</w:t>
                  </w:r>
                  <w:r>
                    <w:rPr>
                      <w:rStyle w:val="DefaultParagraphFont"/>
                      <w:rFonts w:ascii="Times New Roman" w:eastAsia="Times New Roman" w:hAnsi="Times New Roman" w:cs="Times New Roman"/>
                      <w:b/>
                      <w:bCs/>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relies entirely on empirical analysis to validate all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resources are limited relative to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wants are limited relative to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eliminated through appropriate government intervention in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 in communist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 in a barter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forces us to choose among alternatives?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ignorance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problem only in modern industrialized economies.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only in underdeveloped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only in centrally planned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that necessitates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that can only be eliminated by the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occurs only in command economies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eliminated by technological progress.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capitalist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if there are insufficient resources to provide for all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eliminated by investment in human capital.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aim to maximize social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aim to maximize their material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motivated by self-interest and rational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motivated by altruism and selflessness.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ensure an efficient allocation of resources in the market economy.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assume that when people act rationally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complete and accurate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that they will not regret later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what they believe is best for themselves, using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what they believe is best for themselves, using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that cannot be altered in the future.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From an economist's perspective, which of the following observations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shd w:val="clear" w:color="auto" w:fill="FFFFFF"/>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purely monetary in nature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can include benevolence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a good predictor of human behavior in most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not the same as selfishness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makes people respond in predictable ways.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making decisions, economists believe that individuals act rationally if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 to improve their own situations and do not try to anticipate the future consequences of their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pursue the goals of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seek to improve their own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choose alternatives that offer the greatest financial reward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choose alternatives that offer the greatest financial reward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motivated primarily by the opinions of their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eradicate scarcity by acting rationally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in predictable ways to changing circumstances.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concerned only about the welfare of the community and ignore their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eradicate scarcity by limiting their demands.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behaving rationally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avoid illegal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or rationalize his or her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refrain from normative analysis and base his or her decisions on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future consequences of his or her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never face 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to incentives in predictable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level of an activity in response to negative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level of an activity in response to positive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to incentives in unpredictable ways.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offer more help when the cost of helping others is high.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incentive?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Jim expects to be grounded if his grades slip below a B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 expects to receive a scholarship if his grades remain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Desserts will be unavailable at the cafeteria if you arrive after 7:00 p.m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college campus police institutes a policy of impounding cars parked in delivery zone spaces.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 chooses piano lessons over martial arts classes.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If a university begins a policy of permanently expelling any student caught cheating in any way, you would expect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students would cheat.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fewer students would cheat.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would be no difference in the amount of cheating.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enrollment of students would triple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enrollment of students would double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government decides to impose a tax on each child born. Then, it is likely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families would have the same number of children, but parents would wait longer to start a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children would be born, with substantial age gaps between 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children would be adopted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fewer children would be born.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families would have the same number of children, but parents would not wait long to start a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Several political leaders have proposed that parents be granted a substantially large reduction in their annual personal income taxes for each child that they parent. The economic logic behind this type of legislation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will make it more expensive for parents to provide for their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will increase the cost of education and, therefore, lead to a reduction in the birth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reduce the after-tax cost of raising children and, therefore, increase the birth rate.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will have no impact on either the cost of raising children or the birth rate because parenting children is a non-economic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increase the after-tax cost of raising children and, therefore, decrease the birth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speak of markets, they primarily refer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places where the exchange of services takes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those locations where the stocks and bonds of corporations are bought.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mechanisms that coordinate the actions of buyers and sellers.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foreign exchange markets where trillions of dollars change hands.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goods market where tangible products are bought and sold.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system, decisions about how to allocate resources are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by central planning boards in each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by a lottery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by individuals and firms interacting in markets coordinated by market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by large conglomerates working cooperatively with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by cartels of the largest firms in an economy.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serves as the language of the market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prices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price of corn signals to consumers and producers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are buying more corn than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corn is relatively more abundant than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corn is relatively less abundant than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producers are stocking up on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producers are more willing to supply corn in the current 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price controls: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undermine the market’s ability to communicate relative scarcities to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impose a cost on the people they try to assist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force prices above what they would be in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force prices below what they would be in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result in increased market efficiency.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markets crash because of the heavy selling of equities.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economy fails to allocate resources efficiently on its 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demand shows signs of slowing down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economy cannot produce a good or service at a lower opportunity cost than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scarcity or surplus of goods in a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market failure?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water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eBay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Tradable pollution permits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Brokers reselling tickets for concerts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 demand for wheat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system, one symptom of market failure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falling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surplus.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circular flow of economic activity is a model that shows: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exchange of goods, services, and income between households and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 of government on the level of economic activity in a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labor unions and government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 among taxes, prices, and profits in an economy.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taxes levied by the government and the revenue earned by the government.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circular flow model shows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receive income from businesses in exchange for providing inputs and use the income to buy goods and services from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receive rent from households in exchange for providing goods and services and use the income to buy inputs from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receive revenue for selling goods and services to businesses and use the revenue to buy inputs from businesses.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receive revenue for providing inputs to households and use the revenue to buy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receive wages and interest, which they use to invest for the growth of an economy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figure given below. Goods and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Figure 1-1</w:t>
            </w:r>
          </w:p>
          <w:p>
            <w:pPr>
              <w:pStyle w:val="p"/>
              <w:bidi w:val="0"/>
              <w:spacing w:before="0" w:beforeAutospacing="0" w:after="0" w:afterAutospacing="0"/>
              <w:jc w:val="left"/>
            </w:pPr>
            <w:r>
              <w:rPr>
                <w:position w:val="-15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65pt;width:232.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flow in a clockwise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flow in a counterclockwise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sold by businesses in the factor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sold by households in the factor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sold by households in the product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the figure given below. Payments for goods and services: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Figure 1-1</w:t>
            </w:r>
          </w:p>
          <w:p>
            <w:pPr>
              <w:pStyle w:val="p"/>
              <w:bidi w:val="0"/>
              <w:spacing w:before="0" w:beforeAutospacing="0" w:after="0" w:afterAutospacing="0"/>
              <w:jc w:val="left"/>
            </w:pPr>
            <w:r>
              <w:rPr>
                <w:position w:val="-153"/>
              </w:rPr>
              <w:pict>
                <v:shape id="_x0000_i1027" type="#_x0000_t75" style="height:165pt;width:232.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flow in a clockwise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flow in a counterclockwise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received by firms in the factor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received by households in the factor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received by households in the product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circular flow model indicates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demand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demand final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demand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supply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supply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The simple circular flow model shows that workers and the owners of land and capital offer their resources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factor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foreign exchange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 circular flow model shows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are the suppliers of resources and the buyers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are the suppliers of products and the buyers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are the buyers of products and the suppliers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are the suppliers of both resources and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demand both resources and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based on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explains economic behavior and predicts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always be proved by past economic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provides a highly detailed analysis of an economic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based on rigorous mathematical calculations.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as detailed as possible in order to model the complexity of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an abstraction from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only useful if it is based on assumptions and mathematical calculations.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based on observable facts and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based on controlled experimentation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includes every detail that affects the economic behavior of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often relies on simplifying assumptions in order to explain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rigid in its approach and does not change with changes in empirical evidence.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arrives at a conclusion only after conducting controlled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nullifies empirical evidence.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different from other disciplines like physics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do not use mathematical calculations to prove their theories.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easier to study than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must explain their theories to policy makers who lack formal mathematical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cannot easily control all the variables that might influence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must prove their hypothesis based on normative analysis.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tested using empirical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tested using 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since it is normative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since it is a 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using empirical analysis.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testable proposition.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that cannot be evaluated using real-world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model with no connection to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 statement.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 is tested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assessing the realism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polling economists to see if there is consensus on the validity of the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and contrasting its simplicity with other related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its predictions with real-world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polling the general public to see if people agree with the theory.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hypothesis and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interchangeable terms meaning the same 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may result from a tested and confirmed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theory may result from a tested and confirmed hypothesis.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theory whose formulation relies on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economic terms with opposite meanings.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causal relationship between two economic variables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other variables except the ones specified are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conclusions are based on normative rather than on positive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variable causes another to occur if certain conditions are satisfied.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importance of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separate normative economic issues from positive economic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generalize from the whole to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analyze the relationship between two variables apart from the influence of other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hold all variables constant so that an economy can be carefully observed in a suspended state.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generalize from the individual to the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Economic theory asserts that manufacturers are willing to sell fewer units of output as the price of a good decreases,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However, as the price of computers decreased throughout the 1990s, more computers were sold. Which of the following best explains the apparentconflict between theory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must be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was based on assumptions that were too simplistic.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variables other than the price and the quantity of computers sold had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variables other than the price and the quantity of computers sold were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empirical evidence gathered to support the theory was manipulated.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A leading game console manufacturer reduces the price of its flagship product by 10 percent. Holding other things such as income and preferences constant, which of the following is the most likely group behavior prediction?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reduction will have no impact on purchase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reduction will be associated with a reduction in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reduction will increase the quantity of game consoles demanded.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Group behavior cannot be predicted for consumer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Group behavior can be predicted for consumer goods only if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does not hold.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between the price of a good and its quantity supplied can be determined through: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collective behavior of a group of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reactions of producers.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hypothesis testing.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prefer: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 declared preferences for forecasting because participants in a survey always declare the truth.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 revealed preferences because it gives more accurate results.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individual behavior as it is easy to collect data from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individual behavior as it is easy to draw inferences from such data.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measuring revealed preferences because cost-benefit analysis can be conducted with such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In the context of correlation and causation, correlation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occur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are 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phenomenon must cause the other when two sets of phenomena are repeatedly observed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phenomenon must cause the other when two sets of phenomena are repeatedly observed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are negatively related.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Suppose it is observed in a school that students who sit at the back of a classroom, on average, receive lower grades in economics than the rest of the class. This leads to the teachers at the school assuming that sitting at the back rows leads to lower grades. This is an example of: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mistaking correlation for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Ten-year-old Josh observes that people who play football are taller than other people and tells his mom that he is going to play football because it will make him big and strong. Josh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committing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violating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mistaking correlation for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performing hypothesis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the marginal benefits and the marginal costs of playing football.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essentially the error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association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normative economics with 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generalizing from the individual to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omitting relevant variables from an economic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ignoring the effects of secondary variables on a primary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erroneous view that an economic activity can sometimes exceed the sum of its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erroneous view that what is true for an individual must also be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view that the aggregation of economic activity will necessarily lead to an outcome that is different from the outcome generated by each individual in a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association need not imply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association always implies causation.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When one basketball team spends a large sum of money acquiring better players, it is better off. If all teams do the same thing, all of them will be better off." These statements demonstrate: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misunderstanding of the direction of causality.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the rational expectations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stand up at a baseball game, I will be able to see the game better; if everybody stands up, everyone will be able to see the game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stand up at a baseball game, I will be able to see the game better; if everybody stands up, everyone will be able to see the game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purchase fewer tickets at a baseball game, I will save money; if everybody purchases fewer tickets, they can all save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yell more during a baseball game, it will be loud; if everybody yells more during the game, it will be much louder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support the Red Sox, the team will win; if everybody in Boston supports the Red Sox, the team will win all the matches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price of a product increases, the quantity of the product supplied will decline,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wage rate tends to increase at approximately the same rate as inflation; hence, wage increases must cause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scarce; therefore, 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talk loudly at a party, I have a better chance of being heard by my listeners; if everyone at the party talks loudly, everyone can be heard more clearly.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price of a product increases, the quantity of the product supplied will increase,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illustrates the fallacy of composition?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have more money, I will be better off; if we all had more money, we l would all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sale of women's clothing is higher this year, the Dow Jones Industrial Average will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spend more time studying, I will get good grades; if all students spend more time studying, they will all get good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sale of women's clothing is higher this year, the Dow Jones Industrial Average will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sale of men's clothing is lower this year, the Dow Jones Industrial Average will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positive economics and normative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helps us understand an economy's response to a particular policy, while normative economics reflects 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helps us understand the positive effects of a policy change, while normative economics helps us understand the negative results of a policy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is a branch of microeconomics, while normative economics is a branch of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is a branch of macroeconomics, while normative economics is a branch of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 is used by economists to evaluate the performance of an economy, while normative economics is used by governments to formulate economic policies.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tax laws are needed to help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Teenage unemployment should be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should increase Social Security payments to the elderly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 rates will reduce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poorest quintile of the population should receive 10 percent of total income.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reduces the after-tax income of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tax rates makes the after-tax distribution of income fair.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tax rates makes people work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should involve themselves in charitable works.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above the age of 60 should stop working more and take more vacations.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more severe problem than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current unemployment rate is a serious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rate of unemployment in an economy is 4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unemployment rate of 4 percent would be too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more severe problem than illiteracy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making claims about how the world ought to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making 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optimistic, putting forward the best possible interpretation of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affirmative, justifying existing economic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affirmative, explaining the positive effects of economic policies.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study concludes that an investment tax credit would increase business investment next year. This is an example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mistaking correlation for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ignoring secondary effects.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tax laws implemented by the government are likely to benefit the poor.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cigarette smoking will increase the likelihood of getting lung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encourage all able-bodied citizens to enroll in the army.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provide tax benefits to parents with more than two kids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equality in the distribution of income in an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the rate at which dividends are taxed will lead to greater investment in the stock market.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 are: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making 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optimistic, putting the best possible interpretation on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establish the production goals for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establish the pattern for the distribution of income in an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price leads to an increase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economics is more important than the study of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buy less butter at $1.50 per pound than they will at $1.00 per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an economy develops, the nation's birth rate tends to decrease.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an economy develops, the employment rate in the service sector tends to increase.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rates are common among young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Young people should learn how to prepare their own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 insurance rates are generally lower for younger drivers.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Persons under the age of 30 watch more movies than those over the age of 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of certain goods generates negative externalities.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taxes will cause higher unemployment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tariffs in a country will increase the prices paid by domestic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should be redistributed from the top 2 percent of wage earners to the low-income group.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should be redistributed from the top 2 percent of wage earners to the low-income group.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debt imposes a burden on both current and future generations.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senators, members of Congress, and other experts made the following five statements in a congressional debate about agricultural price supports. Which of these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supports are important because America should preserve small family farms.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price supports, the price of wheat and corn will decrease by over twenty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decrease in commodity prices caused by the removal of price supports will result in fewer but larger farms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decrease in commodity prices caused by the removal of price supports will reduce the number of tractors sold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decrease in commodity prices caused by the removal of price supports will decrease the demand for fertilizers in the United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says, "The imposition of a tax on tequila will increase its price." Bob says, "Taxes should be imposed on tequila because college students drink too much."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statements are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statements are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Bill's statement is normative, and Bob's statement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Bill's statement is positive, and Bob's statement is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Bill’s statement is an example of the fallacy of composition, and Bob’s statement is an example of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"Wanting more goods makes us greedy." How would an economist respond to this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Economists do not view the unlimited human desire for goods and services to be an indication of "greediness." Economists assume that all individuals want more resources in order to reach greater levels of satisfaction.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A Brief Introduction</w:t>
                  </w:r>
                  <w:r>
                    <w:rPr>
                      <w:rStyle w:val="DefaultParagraphFont"/>
                      <w:rFonts w:ascii="Times New Roman" w:eastAsia="Times New Roman" w:hAnsi="Times New Roman" w:cs="Times New Roman"/>
                      <w:b w:val="0"/>
                      <w:bCs w:val="0"/>
                      <w:i w:val="0"/>
                      <w:iCs w:val="0"/>
                      <w:smallCaps w:val="0"/>
                      <w:color w:val="000000"/>
                      <w:sz w:val="22"/>
                      <w:szCs w:val="22"/>
                      <w:bdr w:val="nil"/>
                      <w:rtl w:val="0"/>
                    </w:rPr>
                    <w:t>” for more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Can activities like driving above the speed limit or driving without wearing a seat belt be considered rational behavior?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These activities would be considered rational if the perceived benefits are greater than the perceived costs. The decision to act in a certain way can be rational even if the action turns out to be something that the individual later regrets.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 for more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positive and negative incentives?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Positive incentives either increase benefits or reduce costs and, thus, result in an increased level of the related activity or behavior. Negative incentives either reduce benefits or increase costs, resulting in a decreased level of the related activity or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 for more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market failure occur in the market for hybrid automobiles? What can the government do to improve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If the market for hybrid automobiles were unregulated, it would produce too few hybrid automobiles because these cars provide benefits to people other than the buyers and the sellers. The government could provide a subsidy or a tax credit to the consumers who purchase hybrid or other fuel efficient automobiles in an effort to promote more purchases and the usage of fuel efficient vehicles.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Markets</w:t>
                  </w:r>
                  <w:r>
                    <w:rPr>
                      <w:rStyle w:val="DefaultParagraphFont"/>
                      <w:rFonts w:ascii="Times New Roman" w:eastAsia="Times New Roman" w:hAnsi="Times New Roman" w:cs="Times New Roman"/>
                      <w:b w:val="0"/>
                      <w:bCs w:val="0"/>
                      <w:i w:val="0"/>
                      <w:iCs w:val="0"/>
                      <w:smallCaps w:val="0"/>
                      <w:color w:val="000000"/>
                      <w:sz w:val="22"/>
                      <w:szCs w:val="22"/>
                      <w:bdr w:val="nil"/>
                      <w:rtl w:val="0"/>
                    </w:rPr>
                    <w:t>” for more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hypothesis and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hypothesis is the first step in developing and constructing a theory. A hypothesis is testable and makes a prediction about behavior in response to changed circumstances. If a hypothesis is shown to be consistent with real-world data, it can be tentatively accepted as a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and Models</w:t>
                  </w:r>
                  <w:r>
                    <w:rPr>
                      <w:rStyle w:val="DefaultParagraphFont"/>
                      <w:rFonts w:ascii="Times New Roman" w:eastAsia="Times New Roman" w:hAnsi="Times New Roman" w:cs="Times New Roman"/>
                      <w:b w:val="0"/>
                      <w:bCs w:val="0"/>
                      <w:i w:val="0"/>
                      <w:iCs w:val="0"/>
                      <w:smallCaps w:val="0"/>
                      <w:color w:val="000000"/>
                      <w:sz w:val="22"/>
                      <w:szCs w:val="22"/>
                      <w:bdr w:val="nil"/>
                      <w:rtl w:val="0"/>
                    </w:rPr>
                    <w:t>” for more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abstraction important in developing economic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Economic theories cannot realistically include every event that has ever occurred. A theory weeds out the irrelevant facts from the relevant ones. An economic theory provides a broad view, not a detailed examination, of human economic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and Models</w:t>
                  </w:r>
                  <w:r>
                    <w:rPr>
                      <w:rStyle w:val="DefaultParagraphFont"/>
                      <w:rFonts w:ascii="Times New Roman" w:eastAsia="Times New Roman" w:hAnsi="Times New Roman" w:cs="Times New Roman"/>
                      <w:b w:val="0"/>
                      <w:bCs w:val="0"/>
                      <w:i w:val="0"/>
                      <w:iCs w:val="0"/>
                      <w:smallCaps w:val="0"/>
                      <w:color w:val="000000"/>
                      <w:sz w:val="22"/>
                      <w:szCs w:val="22"/>
                      <w:bdr w:val="nil"/>
                      <w:rtl w:val="0"/>
                    </w:rPr>
                    <w:t>” for more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Darla is surprised to find that the quality of in-flight service has remained the same despite a steep hike in airfares recently. What could be wrong in her assumption that a higher price naturally translates into better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fact that two variables might be related does not necessarily mean that one causes the other to occur. Darla could be ignoring other variables involved in this scenario. The increase in fares might have been caused by other factors such as an increase in aviation fuel prices and may not necessarily guarantee better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w:t>
                  </w:r>
                  <w:r>
                    <w:rPr>
                      <w:rStyle w:val="DefaultParagraphFont"/>
                      <w:rFonts w:ascii="Times New Roman" w:eastAsia="Times New Roman" w:hAnsi="Times New Roman" w:cs="Times New Roman"/>
                      <w:b w:val="0"/>
                      <w:bCs w:val="0"/>
                      <w:i w:val="0"/>
                      <w:iCs w:val="0"/>
                      <w:smallCaps w:val="0"/>
                      <w:color w:val="000000"/>
                      <w:sz w:val="22"/>
                      <w:szCs w:val="22"/>
                      <w:bdr w:val="nil"/>
                      <w:rtl w:val="0"/>
                    </w:rPr>
                    <w:t>Pitfalls to Avoid in Scientific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t>” for more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wine increases, the quantity purchased will increase." Is this a positive or a normative economic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As it is a testable proposition, it is a positive economic statement. The statement need not be true, only testable, for it to be a positive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“Positive and Normative Analysis” for more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"The government should do all it can to slow the process of global warming." Is this a positive or a normative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This is a normative statement. The key is the inclusion of the word "should" in the statement, which indicates a value judgment.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REJ: Please see the section “Positive and Normative Analysis” for more information.</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The Role and Method of Economics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Role and Method of Economics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