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“anthropology” derives from the Greek </w:t>
            </w:r>
            <w:r>
              <w:rPr>
                <w:rStyle w:val="DefaultParagraphFont"/>
                <w:rFonts w:ascii="Times New Roman" w:eastAsia="Times New Roman" w:hAnsi="Times New Roman" w:cs="Times New Roman"/>
                <w:b w:val="0"/>
                <w:bCs w:val="0"/>
                <w:i/>
                <w:iCs/>
                <w:smallCaps w:val="0"/>
                <w:color w:val="000000"/>
                <w:sz w:val="22"/>
                <w:szCs w:val="22"/>
                <w:bdr w:val="nil"/>
                <w:rtl w:val="0"/>
              </w:rPr>
              <w:t>anthropos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logos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literally means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words of civilized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biology and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global scope of anthropological studies has increased during the past century, most recently there has been increased attention 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rural societies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and subcultural groups in industrialized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communities in underdeveloped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European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farming societies in developing industrialized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not a traditional subfield, or branch, of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Ethological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anthropology most often draws upon research from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and cultural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and physical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and cultural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and biological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and physical anthropology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which of the following best describes biological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how evolution of human begins and the physical variations among all types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almost exclusively on the study of non-human primates.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use any characteristics of comparative physical examination. It focuses exclusively on human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only the study of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use any fieldwork data on physical 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Primatology is the study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origins of life on earth in order to better understand evolution and the Big Bang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primate culture and language and what distinguishes them from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tools used by humans and how they evolved from early primate origins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nonhuman primates in their natural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and conservation issues related to the study of apes and monkeys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characterizes the study of paleoanthropology?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study of the evolution of dinosaurs and how human life was modified due to the presence of large reptiles.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Paleoanthropologists focus on the reconstruction of the human fossil record through the excavation and analysis of fossil remains.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paleoanthropology is the study of early fossils, it most commonly focuses on how humans culturally adapted to life in diverse environmental regions.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Paleoanthropology is the study of non-human primates in their natural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Paleoanthropologists most often work in the field of forensic anthropology so that they can identify fossil material for a wide variety of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Forensic anthropologists are frequently asked to testify at trials because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specialists in interpreting human behavior and are able to best understand what motivates a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legal anthropologists and are familiar with laws surrounding the treatment of human remains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a great deal of cross-cultural experience; forensic anthropologists are excellent at explaining a crime scene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anthropology is the study of criminals and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specialize in identifying victims and circumstances of death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Richard Wrangham’s study of young chimpanzees led to the startling conclusion that chimpanzees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sometimes eat poisonous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often overeat and gorge themselves on new leaves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occasionally eat substances solely for medicinal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eat the same foods and do not vary their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frequently carry out extended fasts for health reasons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anthropologists study the culture and the environment by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the fixed characteristics of racial categories among people located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reconstructing evolutionary records of humans, studying nearest living relatives, and studying how and why physical traits of humans vary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differences in intelligence and personality between different groups of people from different parts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facts that people are more diverse today than they were in the past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 better ways to understand human potential and encourage more people to become anthropologists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Historic archaeology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deals with that vast segment of the human cultures that existed prior to written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analyzes the first stone tools used by humans and infers about cultures based solely on this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analyzes cultures of people who used writing and where documents and records still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form of applied anthropology in which archaeologists reconstruct cultures for museums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to protect cultural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Ecofacts are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 found in the natural environment that were used by people but not made or altered by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 that have been made by people and are portable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 that have been made by people but are not portable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 found in the natural environment that were formed by natural occurrences such as exposure to great heat or cold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fossils that are embedded in natural stone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Prehistoric archaeologists work with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Artifacts, ecofacts, and features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Artifacts, features, and grammar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Contemporary religious systems, artifacts, and ecofacts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Artifacts, grammar systems, and contemporary religious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in archaeology that works to interpret and defend artifacts from building projects and other forms of site destruction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prehistoric archaeology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resource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most accurately describes the goals of cultural resource management (CRM)?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CRM is a type of contract archaeology in which the sites are excavated with the goal of presenting all evidence (artifacts) in a museum-quality exhibit.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CRM is public archaeology. As a result, it involves the preparation and use of volunteer citizens in excavations on federal 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CRM is considered the highest-quality scientific excavation on federal, state, or private lands. Each excavation team includes a lawyer well-versed in all laws relating to site preservation.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CRM focuses on conducting high-quality research in compliance with all laws relating to archaeological sites excavated on federally-funded building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CRM focuses on conducting high-quality research in compliance with all state, national, and international laws relating to archaeological excavation.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Holt Cemetery in New Orleans was the site for an applied archaeology project led by Dr. Shannon Dawdy of the University of Chicago because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important trade relations between the Great Lakes region and New Orleans in the early 17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cenutry. Much of this can be documented from cemetery artifacts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cemetery was built on top of an Indian mound dated at more than 5,000 years before present and thus, is historically 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historically important in the celebration of All Souls’ Day and was damaged in the aftermath of Hurricane Katrina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cemetery is the primary urban cemetery in New Orleans and contains the burials of many important historical figures, whose markers and graves must be preserved.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central location for Haitian voodoo celebrations and is a public park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linguistic anthropologist who studies the relationship between language and social relatives is working in the field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glottochronology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anthropologist who studies the relationship between language and culture is working in the field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glottochronology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sound and the meaning of grammatical systems in a specific language is the work of a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linguist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sociolinguist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linguist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glottochronologist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ethnography is a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chimpanzee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excavation of an archaeological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behavior of residents in a retirement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rates of disease in prehistoric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analysis of blood proteins between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Ethnographic research usually involves all of the following EXCEPT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months of fieldwork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talking to a number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observing people’s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to make cultures more similar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participating in people’s daily lives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Urban anthropology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exclusively on research in suburban areas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take account of the existence of violent gangs and the marketing of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naturally grew out of research that followed rural people into more complex social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been important since the earliest days of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 longer a growing specialty in anthropology, as there is a mass exodus of cities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anthropology is a more recent specialty in the discipline studying the relationship between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biology, culture, and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biology, disease, and social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biology and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practices and the spread of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and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anthropology is the specialty that would be most involved in studying the effects of building a new nanotechnology factory in a small, rural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these statements about psychological anthropology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looks at how culture affects personality, cognition, and emotions.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1990, it has focused on broad national character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associated with such names as Margaret Mead and Franz Boas.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examines the relationship between culture and the psychological makeup of individuals and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wide variety of methodology is used to do research in their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building a new suburban community near a protected wetlands environment and need to address concerns regarding soil erosion, deforestation, and water treatment in the area. Which type of anthropologist would best address those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anthropologist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anthropologist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anthropologist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anthropologist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resource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holistic approach to the study of humans means that anthropologists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 only on the social customs of the group under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all varieties of people and all aspects of their existence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 themselves to the study of religious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study literate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exclusively on the relationship between people and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Cult.Ferr.11.1.3 - What do anthropologists mean by holism?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aspect of holism?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biological and sociocultural aspects of humanity.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the study of many different aspects of the human experience from family structure to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studies how all forms of life are related and evolved out of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studies all varieties of people wherever they are found.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the longest time frame for studying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Cult.Ferr.11.1.3 - What do anthropologists mean by holism?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 is the belief that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 culture is no better or no worse than any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cultures are inferior to one’s 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cultures are superior to one’s 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understand another cultural feature, you must look at it from within its proper cultural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possible to fully understand any culture other than your 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 is present in all cultures; it is universal.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benefit of ethnocentrism is that it enhances group solidarity.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 is a natural by-product of being raised in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 is worse in urban societies than in rural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 is not possible to eliminate ethnocentrism, it can be reduced.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ethnocentrism so pervasive throughout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are born and raised in multiple cultures and grow to prefer one over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are born and raised in a single culture and have no exposure to other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cultures teach ethnocentrism as a guiding principle of the belief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there are few anthropologists, most people have not been exposed to another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high crime rates, most people suspect other cultures for their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anthropological attitude that a society’s customs and ideas should be viewed in the context of its own culture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relativism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etic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emic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7"/>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Cult.Ferr.11.1.4 - What is meant by cultural relativism, and why is it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Anthropologists who take cultural relativism too literally or too its logical extreme, can conclude that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absolutely no behavior found in the world would be immoral based on that cultures beliefs or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moral practices are viewed as equivalent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must give up their own culture or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cultures would have to be required to like or approve the other culture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cultures should be required to give up trying to understand human behavior in its myriad forms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7"/>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Cult.Ferr.11.1.4 - What is meant by cultural relativism, and why is it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accurate? If taken to an extreme, cultural relativism can lead to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no cultural customs or practices are ever immoral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greater amount of ethnocentrism between developing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a unified global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amounts of cultural diversity and tolerance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warfare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7"/>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Cult.Ferr.11.1.4 - What is meant by cultural relativism, and why is it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perspective of the native of a group (the insider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Culturally relativistic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approach best exemplifies an extreme emic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materialism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comparison with other social sciences, anthropology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much narrower and specialized in scope, focusing exclusively on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integrative and holistic, examining all aspects of humanity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practices more rigorous and comparative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collects and analyzes data as its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fewer specialties and subfields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purpose of anthropology is to understand other cultures. This can be accomplished most effectively in all of the following ways EXCEPT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as much specific data as possible about other cultures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our own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how people from other cultures view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gaining a critical understanding of what makes a “good”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an interest in cultural diversity and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18-20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recent intensification of the flow of money, goods, and information to all parts of the world is referred to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massification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other cultures and other ways of life should lead us to an understanding that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cultures have value and none is better than any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cultures are more valuable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cultures are created equally but history allows some to be more successful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cultures face the same challenges and have the same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cultural diversity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Dr. Ann Soetoro, the mother of President Barack Obama, was a cultural anthropologist who worked in Indonesia studying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ritual practices and religious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improvement and multinational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development and entrepreneurism among rural craftspeople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roles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policy and improvements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about the applied research of Susan Squires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children are not very hungry when they wake-up at 6:30 a.m., they often leave the house at 7 a.m. without eating much of anything.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 with two working parents have more nutritious breakfasts than families with only one working 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research led to the development of the breakfast cereal Fruit Loops.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parents, and grandparents in the U.S. generally agree on what constitutes a healthy breakfast.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Breakfast is not a culturally significant topic of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anthropology develops all of the following skills EXCEPT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cognitive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appreciating other 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money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emotional 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more comfortably in ambiguous situations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20-22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truly appreciate other cultural perspectives, which of the following is most vital?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willing to make cultural evaluations based on past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go of cultural certainty in order to learn something new.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effectively to achieve short-term goals despite cultural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to ignore cultural differences as being unimportant.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Cultivate friendships in as many cultures as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20-21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see how a single entity is composed of a number of different parts and how these parts are interconnected is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sensitivity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relativism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attentive to both verbal and nonverbal communication is a skill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teamwork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perceptual acuity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Skills for the Twenty-First Century, p.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increasing number of recent high school graduates are opting to take a “gap year,” traveling and interning with organizations abroad before attending college. All of the following are critical skills in the 21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EXCEPT  a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fluency in a second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broad-based approach to learning and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determine which culture is best and most valuable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immerse themselves in another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capacity to understand the logic and value of other cultures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Skills for the Twenty-First Century, p. 21-22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American values is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are collectivistic by nature and tend to choose to live in urban areas in increasing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and Europeans share all of the same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values are unique to our country and none are shared by other cultures because each culture is 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values are shared widely by other cultures and some are particular to a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culture has values. Only individuals have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Bottom Line: Understanding Other Cultures, p.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can be used to illustrate a pursuit of individualism that negatively impacts the common good in the United States EXCEPT 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disparity between CEOs and the average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Amendment of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allowing business needs and desires to override health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widespread practice of giving to charity and other philanthropic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personal care for elderly parents and grandparents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Bottom Line: Understanding Other Cultures, p.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anthropological subfields most prepares a student with the skills for success in the 21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linguistics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Skills for the Twenty-First Century, p.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Anthropologists are concerned with all humans, both past and present, as well as humans’ behavior patterns, thought systems, and material possessions.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Paleoanthropology is focused exclusively on the reconstruction of the human fossil record.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Anthropologists recognize non-human primates as important research subjects because they can be studied in environments similar to those our human ancestors lived in several million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Race has never been a central concept in the study of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Artifacts are things like seeds or bones that have been worked by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resource management may involve very contemporary archaeological sites.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is the least significant subfield in the discipline of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p.10-11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disease in prehistoric populations is called paleoanthropology.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involves the practice of both ethnography and ethnology. While ethnography is the study of specific cultural traits and behaviors, ethnology is an approach meant to uncover general cultural laws and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anthropology traditionally focused primarily on how non-Western peoples adapted to their physical environments.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importance of holism in the study of anthropology, most anthropologists today are more generalized in their studies than specialized.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Cult.Ferr.11.1.3 - What do anthropologists mean by holism?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 is declining in the world today due to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degree of ethnocentrism is found among all peoples and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One positive outcome of mild ethnocentrism is group solidarity and the development of cultural diversity.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attitude of anthropology is one of cultural relativism. It is the notion that any part of a culture must be viewed in its proper cultural context rather than from the viewpoint of the observer's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7"/>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Cult.Ferr.11.1.4 - What is meant by cultural relativism, and why is it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perspective in ethnography that uses the concepts and categories of the anthropologist’s culture to describe another culture is called the emic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changes affecting cultures today is the phenomenon of globalization.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field of applied anthropology works to put anthropological knowledge to use for governmental improvement and stabilization. It is a highly political approach in the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19-20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skill for the 21st century will be the ability to balance contradictory needs and demands rather than trying to eliminate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Skills for the Twenty-First Century,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Ruth Benedict wrote her classic account of psychological anthropology on national character studies of the Chinese.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subfields, or branches, of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5"/>
              <w:gridCol w:w="6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archaeology, anthropological linguistics, and cultural anthropology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primatology and why is it important to the study of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study of nonhuman primates in their natural environments and is important because it helps us gain insights into the human evolutionary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what three types of material remains do archaeologists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artifacts, features, and ecofacts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 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sociolinguistics and what does it contribute to the field of anthropological linguistics?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branch of anthropological linguistics that studies how language is used in different social contexts. It helps us understand the role of culture in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ethnography and ethnology.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Ethnography is descriptive, based on direct fieldwork, and focuses on a single group; ethnology is comparative, uses data collected by other ethnographers, and generalizes across cultures or groups. They are both specialties within Cultural Anthropology and both focus on the phenomenon of culture and cultural adaptation.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holistic approach in anthropology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involves both biological and sociocultural aspects of humanity, the deepest possible time frame, study of all people wherever they may be found, and studying many different aspects of the human experience.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Cult.Ferr.11.1.3 - What do anthropologists mean by holism?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ethnocentrism?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9"/>
              <w:gridCol w:w="6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 is the belief that one’s own culture is most desirable and superior to all others.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cultural relativism and explain why it is important in anthropology.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relativism is the notion that any part of a culture must be viewed in its proper cultural context rather than from the viewpoint of the observer’s culture. It opens up the possibility that we can understand another culture.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Cult.Ferr.11.1.4 - What is meant by cultural relativism, and why is it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applied research in anthropology seek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01"/>
              <w:gridCol w:w="6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research seeks to gain scientific knowledge for the sake of solving particular social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Name the “skills for the 21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that are agreed upon by most educators.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skills include develop a broad perspective, appreciate other points of view, operate comfortably in ambiguous situations, work effectively as part of cross-cultural teams, and become emotionally resilient, open-minded, and perceptually aware.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Skills for the Twenty-First Century, 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four-field approach to anthropology. List the primary concerns of specialists in each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Anthropology, p. 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anthropology is holistic. How does holism help us to learn about human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Cult.Ferr.11.1.3 - What do anthropologists mean by holism?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unique perspectives do cultural anthropologists bring to the study of globalization in the 21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2"/>
              <w:gridCol w:w="6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17-18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Cult.Ferr.11.1.5 - What skills will students develop from the study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why it is important to understand nonhuman primates. Discuss two important reasons for us to learn about animals so like ourselves.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(Biological) Anthropology, p. 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for anthropologists to study contemporary human differences? What does it mean to say that all humans are a single species? How important are physical differences in human populations? In your response, consider both cultural and physical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(Biological) Anthropology, p. 6-15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work of anthropological linguists has changed over the last 100 years, this approach remains central to our understanding of what it means to be human. Discuss the importance of language and what it can reveal about culture and human change and adaptation.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 Linguistics, 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significance of a specialty such as medical anthropology. Do you believe that this type of research is more or less important today than when it first developed some 35 years ago? Provide examples within your discussion.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Anthropology, p. 12-13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Cult.Ferr.11.1.2 - What is the four-field approach to the discipline of anthropology?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both positive and negative aspects of ethnocentrism. Give examples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0"/>
              <w:gridCol w:w="6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15-16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Cult.Ferr.11.1.1 - How does anthropology differ from other social and behavioral sciences?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relativism is often depicted as an attitude that allows any cultural practice to be explained as legitimate. Anthropologists, however, do support a category of human rights and see certain human practices as morally indefensible. Consider such things as genocide, female circumcision, or torture and explain why cultural relativism may not be applicable in these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7"/>
              <w:gridCol w:w="6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Guiding Principles, 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Cult.Ferr.11.1.4 - What is meant by cultural relativism, and why is it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applied and basic research in anthropology? Explain how both of these types of research help us to better understand ourselves.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of Anthropology, p. 18-20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Cult.Ferr.11.1.6 - How can anthropology help solve social problems?</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What Is Anthropology?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Leslie Kauffman1</vt:lpwstr>
  </property>
</Properties>
</file>