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Medical terms must have a word root and a suffix.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word root often identifies the body part or system described by the medical term.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Word roots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change meaning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as the prefixes and suffixes change.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False -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Word roots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keep their same meaning throughout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Combining vowels aid the pronunciation of medical terms.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compound medical term contains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prefix, word root, and a suffix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7"/>
              <w:gridCol w:w="76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False -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Compound words are usually composed in the following order: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combining form + word root + suffix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; they do not always have a prefix.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word root is the basic foundation of a word to which component parts are added.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combining form is created when a word root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combined with a consonant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False -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 combining form is created when a word root 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combined with a vowel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suffix is a word element attached at the end of the word root.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a suffix begins with a consonant, the root will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attach directly to it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7"/>
              <w:gridCol w:w="76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False -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If a suffix begins with a consonant (anything other than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), the root will need a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combining vowel before attaching to the suffix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Prefixes are attached directly to the beginning of the word.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prefix means “around”?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intra-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peri-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epi-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word root plus a special vowel called?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combining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prefix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suffix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prefix that means “within.”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peri-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endo-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inter-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word part is always placed at the end of the word?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word root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suffix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combining form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word part is always placed at the beginning of the word?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word root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suffix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prefix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word root that means “skin.”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megaly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dermat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term is spelled correctly?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cardiomegaly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cardimegaly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cardomegaly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basic foundation of a medical term?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word root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prefix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combining form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word root that means “heart.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dermat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megaly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Choose the word that is spelled correctly.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cardioalgia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cardalgia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cardialgia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means “inflammation of the heart.”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6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Carditis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suffix ____________________ means “enlarged.”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-megaly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means “inflammation of the skin.”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9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Dermatitis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____________________ ____________________ are used to join medical term word parts.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6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combining vowels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medical term for pain in the heart would be ____________________.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8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cardialgia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suffix ____________________ means “inflammation.”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3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-itis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enlarged heart is known as ____________________.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cardiomegaly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term that means “within the heart, or inner lining of the heart,” is _________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metrium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endo​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is the term for absence of menstruation.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0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Amenorrhea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is painful, menstrual flow.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Dysmenorrhea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 is a name for a disease, organ, procedure, or body function that is derived from the name of a person.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eponym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01 Word Building Rules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 Word Building Rules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