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4.3.0.0 -->
  <w:background w:color="ffffff">
    <v:background id="_x0000_s1025" filled="t" fillcolor="white"/>
  </w:background>
  <w:body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The cost of alcohol abuse is __________ the social cost of all illegal drugs.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47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about half as much as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about the same as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twice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triple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36"/>
              <w:gridCol w:w="379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Legal Versus Illegal: Nicotine and Alcohol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DUA.ABAD.18.01.05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Bloom’s: Remember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2/18/2016 2:38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12/1/2017 5:19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Drunk driving is reputed to be the direct cause of __________ deaths in the United States annually.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06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1,000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6,000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11,000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10,000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36"/>
              <w:gridCol w:w="207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Drug Use and Violence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DUA.ABAD.18.01.05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Bloom’s: Remember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2/18/2016 2:38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12/1/2017 5:22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Numerous definitions of drug abuse reflect __________, not scientific insight.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318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social values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legal specificity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frequency and amount of use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both a and b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36"/>
              <w:gridCol w:w="460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Drugs, Drug Use, Drug Abuse: The Definition Issue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DUA.ABAD.18.01.08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Bloom’s: Remember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2/18/2016 2:38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12/1/2017 5:29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According to the National Institute on Drug Abuse, drug addiction is: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07"/>
              <w:gridCol w:w="803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 chronic, relapsing brain disease characterized by compulsive drug seeking and use.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 compulsive behavior that is driven by psychological factors.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 behavior that drug addicts can stop at any time.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the use of illegal substances or legal substances used in a disapproved manner.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36"/>
              <w:gridCol w:w="460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Drugs, Drug Use, Drug Abuse: The Definition Issue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DUA.ABAD.18.01.08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Bloom’s: Remember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2/18/2016 2:38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12/1/2017 5:32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What is the most frequently used legal drug in the stimulants category?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17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ecstasy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cocaine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caffeine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alcohol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36"/>
              <w:gridCol w:w="198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Introduction Section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DUA.ABAD.18.01.04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Bloom’s: Remember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2/18/2016 2:38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12/1/2017 5:33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MDMA is also known as ____________.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78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ecstasy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cocaine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caffeine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amphetamines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36"/>
              <w:gridCol w:w="198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Introduction Section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DUA.ABAD.18.01.03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Bloom’s: Remember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2/18/2016 2:38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12/1/2017 5:35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Cannabis exhibits some of the characteristics of ____________.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73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hallucinogens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depressants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stimulants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all of these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36"/>
              <w:gridCol w:w="198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Introduction Section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DUA.ABAD.18.01.04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Bloom’s: Remember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2/18/2016 2:38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12/1/2017 5:37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The word drug is derived from the fourteenth century French word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drogue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, meaning __________.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71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illegal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dry mouth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dry substance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dry herb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36"/>
              <w:gridCol w:w="460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Drugs, Drug Use, Drug Abuse: The Definition Issue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DUA.ABAD.18.01.01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Bloom’s: Remember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2/18/2016 2:38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12/1/2017 5:38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Offenses that are psychopharmacology induced, that is, the result of a response to the intoxicating effects of a drug are referred to as ______________ offenses.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51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compulsive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lifestyle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economic-compulsive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pharmacological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36"/>
              <w:gridCol w:w="198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Drugs and Crime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DUA.ABAD.18.01.07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Bloom’s: Remember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2/18/2016 2:38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12/1/2017 5:39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Goldstein developed a ______________ model for considering the relationship between drugs and crime.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94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cause and effect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multi-factorable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bipartite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tripartite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36"/>
              <w:gridCol w:w="198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Drugs and Crime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DUA.ABAD.18.01.07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Bloom’s: Remember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2/18/2016 2:38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12/1/2017 5:40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Crime driven by a need to buy drugs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are referred to as __________________ offenses.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51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lifestyle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economic-compulsive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pharmacological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economic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36"/>
              <w:gridCol w:w="198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Drugs and Crime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DUA.ABAD.18.01.07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Bloom’s: Remember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2/18/2016 2:38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12/1/2017 5:42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The most frequently used hallucinogens are </w:t>
            </w:r>
            <w:r>
              <w:rPr>
                <w:rStyle w:val="DefaultParagraphFont"/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_________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_____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; both are produced chemically, and neither has a legitimate medical use.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90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codeine and amphetamine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LSD and amphetamine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Peyote and Psilocybine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LSD and PCP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36"/>
              <w:gridCol w:w="198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Introduction Section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DUA.ABAD.18.01.03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Bloom’s: Remember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2/18/2016 2:38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12/1/2017 5:44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The repeal of Prohibition in 1933 __________ the murder rate in the United States.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360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did not effect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resulted in a slight decrease in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resulted in a dramatic decrease in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resulted in an increase in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36"/>
              <w:gridCol w:w="379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Legal Versus Illegal: Nicotine and Alcohol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DUA.ABAD.18.01.06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Bloom’s: Remember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2/18/2016 2:38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12/1/2017 5:45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_________________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elevate mood—produce feelings of wellbeing—by stimulating the CNS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20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Stimulants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Hallucinogens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Depressants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Opioid pain killers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36"/>
              <w:gridCol w:w="198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Introduction Section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DUA.ABAD.18.01.03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Bloom’s: Remember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2/18/2016 2:38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12/1/2017 5:47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The National Institute on Drug Abuse (NIDA) reports that ____________ dependence is the most common substance use disorder in the United States and tobacco use is the leading preventable cause of death in the United States.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17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cocaine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alcohol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nicotine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heroin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36"/>
              <w:gridCol w:w="379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Legal Versus Illegal: Nicotine and Alcohol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DUA.ABAD.18.01.04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Bloom’s: Remember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2/18/2016 2:38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12/1/2017 5:49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According to Shiffman and Balabanis, both tobacco and alcohol share a role as _______ drugs that precedes most subsequent use of marijuana and cocaine.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20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entry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bridge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gateway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club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36"/>
              <w:gridCol w:w="379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Legal Versus Illegal: Nicotine and Alcohol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DUA.ABAD.18.01.04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Bloom’s: Remember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2/18/2016 2:38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12/1/2017 5:51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Substances that can reduce pain are known as _____.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73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stimulants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hallucinogens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depressants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club drugs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36"/>
              <w:gridCol w:w="198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Introduction Section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DUA.ABAD.18.01.04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Bloom’s: Remember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2/18/2016 2:38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12/1/2017 5:53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__________________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is defined as “a chronic, relapsing brain disease that is characterized by compulsive drug seeking and use, despite harmful consequences”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79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drug abuse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illicit drug use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drug addiction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drug disease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36"/>
              <w:gridCol w:w="460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Drugs, Drug Use, Drug Abuse: The Definition Issue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DUA.ABAD.18.01.01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Bloom’s: Remember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2/18/2016 2:38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12/1/2017 5:56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Substances that alter perceptual functions are known as __________.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73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stimulants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hallucinogens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depressants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club drugs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36"/>
              <w:gridCol w:w="198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Introduction Section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DUA.ABAD.18.01.04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Bloom’s: Remember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2/18/2016 2:38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12/1/2017 6:01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National Survey on Drug Use and Health results are limited by ___________.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737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excluded segments of society (e.g., the homeless or the institutionalized)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refusal to participate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possibly biased subjects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all of these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36"/>
              <w:gridCol w:w="304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Estimating the Extent of Drug Use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DUA.ABAD.18.01.11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Bloom’s: Remember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2/18/2016 2:38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12/1/2017 6:04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The Monitoring the Future collects data about drug use from ___________________.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38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high-school students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college graduates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veterans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arrestees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36"/>
              <w:gridCol w:w="304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Estimating the Extent of Drug Use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DUA.ABAD.18.01.11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Bloom’s: Remember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2/18/2016 2:38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12/1/2017 6:06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Two programs that were used to estimate drug use have been recently discontinued, Drug Abuse Warning Network and ____________________________ 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341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Arrestee Drug Abuse Monitoring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Prisoners Against Drugs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Drug Use in the United States Survey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National Drug Use Estimator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36"/>
              <w:gridCol w:w="304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Estimating the Extent of Drug Use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DUA.ABAD.18.01.11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Bloom’s: Remember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2/18/2016 2:38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12/10/2017 3:08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The relatively high rate of drug misuse among _____________ can be explained by availability.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41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males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physicians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students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athletes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36"/>
              <w:gridCol w:w="198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Drugs and Crime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DUA.ABAD.18.01.10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Bloom’s: Remember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2/18/2016 2:38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12/1/2017 6:08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The use of psychoactive chemicals can objectively be labeled drug abuse when the user becomes _______________.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70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beligerent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intoxicated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dysfunctional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enlightened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36"/>
              <w:gridCol w:w="198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Drug Use Continuum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DUA.ABAD.18.01.07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Bloom’s: Remember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2/18/2016 2:38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12/10/2017 3:11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Outside of social settings, the _____________ drug user abstains and thereby remains in control of his or her drug use.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53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teenage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recreational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systemic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first-time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36"/>
              <w:gridCol w:w="198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Drug Use Continuum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DUA.ABAD.18.01.06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Bloom’s: Remember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2/18/2016 2:38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12/1/2017 6:11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According to scientific and pharmacological data used to classify dangerous substances for the protection of society, __________ should be a Schedule II narcotic.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32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aspirin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alcohol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nicotine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metformin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36"/>
              <w:gridCol w:w="379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Legal Versus Illegal: Nicotine and Alcohol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DUA.ABAD.18.01.05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Bloom’s: Remember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1/26/2017 5:20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12/1/2017 6:13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According to Vaillant, no matter their class origin, most people who use narcotics have a greater tendency than their socioeconomic peers to be __________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36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aggressive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hungry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delinquent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employeed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36"/>
              <w:gridCol w:w="198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Drugs and Crime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DUA.ABAD.18.01.07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Bloom’s: Remember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1/26/2017 5:24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12/10/2017 3:13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The relationship between drugs and __________ has been consistently documented in both the popular press and in social scientific research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27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violence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crime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socioeconomic status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alcohol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36"/>
              <w:gridCol w:w="207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Drug Use and Violence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DUA.ABAD.18.01.09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Bloom’s: Remember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1/26/2017 5:29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12/1/2017 6:16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A ___________ drug user’s life often revolves around obtaining, maintaining, and using a supply of drugs.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43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new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compulsive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addicted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recreational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36"/>
              <w:gridCol w:w="198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Drug Use Continuum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DUA.ABAD.18.01.06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Bloom’s: Remember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1/26/2017 5:34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12/1/2017 6:17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A study of 9th and 10th grade male students found that for about ________ of those who used drugs, criminal behavior preceded use.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68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1/3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1/5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1/4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1/2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36"/>
              <w:gridCol w:w="198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Drugs and Crime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DUA.ABAD.18.01.07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Bloom’s: Remember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1/26/2017 5:36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12/1/2017 6:19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By 2014, about one in ________ adolescents were current smokers.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41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twenty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thirty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ten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twenty-five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36"/>
              <w:gridCol w:w="231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Drug Use by the Numbers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DUA.ABAD.18.01.11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Bloom’s: Remember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1/26/2017 5:38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12/1/2017 6:20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The hallucinogen, peyote, may be lawfully used in some religious ceremonies.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36"/>
              <w:gridCol w:w="198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Introduction Section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 / 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DUA.ABAD.18.01.04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Bloom’s: Remember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2/18/2016 2:38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12/1/2017 6:22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The most frequently used hallucinogen is ecstasy.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36"/>
              <w:gridCol w:w="198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Introduction Section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 / 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DUA.ABAD.18.01.04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Bloom’s: Remember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2/18/2016 2:38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12/1/2017 6:37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The two extremes on the drug use continuum are nonuse and compulsive use.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36"/>
              <w:gridCol w:w="198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Drug Use Continuum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 / 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DUA.ABAD.18.01.06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Bloom’s: Remember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2/18/2016 2:38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12/1/2017 6:33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Preoccupation is a characteristic of addiction whereby the addict assigns a high priority to acquiring drugs.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36"/>
              <w:gridCol w:w="198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Drug Continuum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 / 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DUA.ABAD.18.01.06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Bloom’s: Remember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2/18/2016 2:38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12/1/2017 6:54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The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use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of psychoactive chemicals, licit or illicit, can objectively be labeled drug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addiction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only when the user becomes dysfunctional as a consequence.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36"/>
              <w:gridCol w:w="198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Drug Use Continuum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 / 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DUA.ABAD.18.01.06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Bloom’s: Remember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2/18/2016 2:38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12/1/2017 6:41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The three categories of drugs are depressants, stimulants, and hallucinogens.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36"/>
              <w:gridCol w:w="198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Introduction Section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 / 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DUA.ABAD.18.01.04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Bloom’s: Remember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2/18/2016 2:38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12/1/2017 6:43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Both alcohol and tobacco function as introductory drugs that may lead to the use of other psychoactive drugs.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36"/>
              <w:gridCol w:w="379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Legal Versus Illegal: Nicotine and Alcohol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 / 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DUA.ABAD.18.01.06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Bloom’s: Remember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2/18/2016 2:38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12/1/2017 6:44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Alcohol abuse is the most common substance abuse disorder in the U.S.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36"/>
              <w:gridCol w:w="379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Legal Versus Illegal: Nicotine and Alcohol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 / 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DUA.ABAD.18.01.06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Bloom’s: Remember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2/18/2016 2:38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12/1/2017 6:46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A drug can have at least three different names: chemical, generic, and trade.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36"/>
              <w:gridCol w:w="198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Introduction Section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 / 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DUA.ABAD.18.01.04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Bloom’s: Remember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2/18/2016 2:38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12/1/2017 6:48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Barbiturates are the most frequently used depressants.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36"/>
              <w:gridCol w:w="198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Introduction Section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 / 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DUA.ABAD.18.01.04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Bloom’s: Remember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2/18/2016 2:38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12/1/2017 6:49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The term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______________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rather than, for example,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psychoactive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or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psychedelic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, is a value-laden one.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36"/>
              <w:gridCol w:w="198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hallucinogen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Introduction Section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Completion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DUA.ABAD.18.01.04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Bloom’s: Remember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2/18/2016 2:38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12/1/2017 6:58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The most frequently used illegal stimulant is __________.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36"/>
              <w:gridCol w:w="198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cocaine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Introduction Section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Completion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DUA.ABAD.18.01.04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Bloom’s: Remember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2/18/2016 2:38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12/1/2017 7:00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__________ and nicotine are also seen as gateway drugs.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36"/>
              <w:gridCol w:w="379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Alcohol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Legal Versus Illegal: Nicotine and Alcohol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Completion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DUA.ABAD.18.01.05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Bloom’s: Remember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2/18/2016 2:38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12/1/2017 7:02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Drug abuse may be defined from a number of perspectives: “The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________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definition equates drug use with the mere act of using a proscribed drug or using a drug under proscribed conditions.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36"/>
              <w:gridCol w:w="460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legal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Drugs, Drug Use, Drug Abuse: The Definition Issue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Completion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DUA.ABAD.18.01.01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Bloom’s: Remember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2/18/2016 2:38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12/1/2017 7:04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The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use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of psychoactive chemicals, licit or illicit, can objectively be labeled drug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_________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only when the user becomes dysfunctional as a consequence.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36"/>
              <w:gridCol w:w="198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abuse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Drug Use Continuum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Completion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DUA.ABAD.18.01.07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Bloom’s: Remember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2/18/2016 2:38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12/1/2017 7:06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____________ offenses are the result of a response to the intoxicating effects of a drug.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36"/>
              <w:gridCol w:w="198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Pharmacological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Drugs and Crime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Completion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DUA.ABAD.18.01.01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Bloom’s: Remember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2/18/2016 2:38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12/1/2017 7:11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_____________  distinguish between lawful drugs and illegal drugs.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36"/>
              <w:gridCol w:w="379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Statues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Legal Versus Illegal: Nicotine and Alcohol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Completion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DUA.ABAD.18.01.04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Bloom’s: Remember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2/18/2016 2:38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12/1/2017 7:16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Monitoring the Future (MTF) collects data from __________________.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36"/>
              <w:gridCol w:w="304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college students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Estimating the Extent of Drug Use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Completion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DUA.ABAD.18.01.11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Bloom’s: Remember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1/26/2017 6:17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2/2/2017 2:35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The NSDUH survey collects drug use data __________.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36"/>
              <w:gridCol w:w="304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annually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Estimating the Extent of Drug Use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Completion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DUA.ABAD.18.01.11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Bloom’s: Remember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1/26/2017 6:37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2/2/2017 2:35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What is the drug use continuum and how can it help understand patterns of drug use?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36"/>
              <w:gridCol w:w="242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 responses will vary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Drug Use Continuum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Essay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DUA.ABAD.18.01.06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Bloom’s: Understand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1/26/2017 6:15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2/2/2017 2:35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What are the three categories of drugs of abuse and how do they differ from one another?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50"/>
              <w:gridCol w:w="679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Depressants (reduce pain), Stimulants (elevate mood), Hallucinogens (alter perceptual functions)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Introduction Section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Essay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DUA.ABAD.18.01.03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Bloom’s: Understand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2/18/2016 2:38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12/1/2017 7:25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Explain the tripartite model Goldstein developed for considering the question of drugs and crime.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36"/>
              <w:gridCol w:w="264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Student responses will vary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Drugs and Crime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Essay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DUA.ABAD.18.01.08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Bloom’s: Understand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2/18/2016 2:38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12/1/2017 7:26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Explain differences in drug use measurement between NSDUH and the MTF.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 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36"/>
              <w:gridCol w:w="304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Student responses will vary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Estimating the Extent of Drug Use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Essay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DUA.ABAD.18.01.11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Bloom’s: Understand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2/18/2016 2:38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12/1/2017 7:28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Explain the author’s statement that “how society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defines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drug abuse determines how society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responds to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drug use.”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36"/>
              <w:gridCol w:w="264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Student responses will vary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Drug Use Continuum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Essay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DUA.ABAD.18.01.09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Bloom’s: Understand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2/18/2016 2:38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12/1/2017 7:31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p>
      <w:pPr>
        <w:bidi w:val="0"/>
        <w:spacing w:after="75"/>
        <w:jc w:val="left"/>
      </w:pPr>
    </w:p>
    <w:sectPr>
      <w:footerReference w:type="default" r:id="rId4"/>
      <w:pgMar w:top="720" w:right="720" w:bottom="720" w:left="720" w:header="720" w:footer="72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8" w:type="dxa"/>
        <w:right w:w="108" w:type="dxa"/>
      </w:tblCellMar>
    </w:tblPr>
    <w:tblGrid>
      <w:gridCol w:w="5465"/>
      <w:gridCol w:w="5315"/>
    </w:tblGrid>
    <w:tr>
      <w:tblPrEx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8" w:type="dxa"/>
          <w:right w:w="108" w:type="dxa"/>
        </w:tblCellMar>
      </w:tblPrEx>
      <w:tc>
        <w:tcPr>
          <w:tcW w:w="4500" w:type="pct"/>
          <w:tcBorders>
            <w:top w:val="nil"/>
            <w:left w:val="nil"/>
            <w:bottom w:val="nil"/>
            <w:right w:val="nil"/>
          </w:tcBorders>
        </w:tcPr>
        <w:p>
          <w:pPr>
            <w:bidi w:val="0"/>
          </w:pPr>
          <w:r>
            <w:rPr>
              <w:rStyle w:val="DefaultParagraphFont"/>
              <w:b w:val="0"/>
              <w:bCs w:val="0"/>
              <w:i/>
              <w:iCs/>
              <w:sz w:val="16"/>
              <w:szCs w:val="16"/>
              <w:bdr w:val="nil"/>
              <w:rtl w:val="0"/>
            </w:rPr>
            <w:t>Copyright Cengage Learning. Powered by Cognero.</w:t>
          </w:r>
        </w:p>
      </w:tc>
      <w:tc>
        <w:tcPr>
          <w:tcW w:w="4500" w:type="pct"/>
          <w:tcBorders>
            <w:top w:val="nil"/>
            <w:left w:val="nil"/>
            <w:bottom w:val="nil"/>
            <w:right w:val="nil"/>
          </w:tcBorders>
        </w:tcPr>
        <w:p>
          <w:pPr>
            <w:bidi w:val="0"/>
            <w:jc w:val="right"/>
          </w:pPr>
          <w:r>
            <w:rPr>
              <w:rStyle w:val="DefaultParagraphFont"/>
              <w:b w:val="0"/>
              <w:bCs w:val="0"/>
              <w:sz w:val="16"/>
              <w:szCs w:val="16"/>
              <w:bdr w:val="nil"/>
              <w:rtl w:val="0"/>
            </w:rPr>
            <w:t>Page </w:t>
          </w:r>
          <w:r>
            <w:fldChar w:fldCharType="begin"/>
          </w:r>
          <w:r>
            <w:instrText>PAGE</w:instrText>
          </w:r>
          <w:r>
            <w:fldChar w:fldCharType="separate"/>
          </w:r>
          <w:r>
            <w:fldChar w:fldCharType="end"/>
          </w:r>
        </w:p>
      </w:tc>
    </w:tr>
  </w:tbl>
  <w:p/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isplayBackgroundShape/>
  <w:defaultTabStop w:val="720"/>
  <w:noPunctuationKerning/>
  <w:characterSpacingControl w:val="doNotCompress"/>
  <w:compat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/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BCE"/>
    <w:pPr>
      <w:spacing w:before="0" w:beforeAutospacing="0" w:after="0" w:afterAutospacing="0"/>
    </w:pPr>
    <w:rPr>
      <w:rFonts w:ascii="Arial" w:eastAsia="Arial" w:hAnsi="Arial" w:cs="Arial"/>
      <w:sz w:val="16"/>
      <w:szCs w:val="24"/>
      <w:bdr w:val="nil"/>
    </w:rPr>
  </w:style>
  <w:style w:type="paragraph" w:styleId="Heading1">
    <w:name w:val="heading 1"/>
    <w:basedOn w:val="Normal"/>
    <w:next w:val="Normal"/>
    <w:qFormat/>
    <w:rsid w:val="00EF7B96"/>
    <w:pPr>
      <w:keepNext/>
      <w:spacing w:before="240" w:after="60"/>
      <w:outlineLvl w:val="0"/>
    </w:pPr>
    <w:rPr>
      <w:rFonts w:ascii="Times New Roman" w:eastAsia="Times New Roman" w:hAnsi="Times New Roman" w:cs="Times New Roman"/>
      <w:b/>
      <w:bCs/>
      <w:i w:val="0"/>
      <w:kern w:val="32"/>
      <w:sz w:val="48"/>
      <w:szCs w:val="48"/>
      <w:bdr w:val="nil"/>
    </w:rPr>
  </w:style>
  <w:style w:type="paragraph" w:styleId="Heading2">
    <w:name w:val="heading 2"/>
    <w:basedOn w:val="Normal"/>
    <w:next w:val="Normal"/>
    <w:qFormat/>
    <w:rsid w:val="00EF7B96"/>
    <w:pPr>
      <w:keepNext/>
      <w:spacing w:before="240" w:after="60"/>
      <w:outlineLvl w:val="1"/>
    </w:pPr>
    <w:rPr>
      <w:rFonts w:ascii="Times New Roman" w:eastAsia="Times New Roman" w:hAnsi="Times New Roman" w:cs="Times New Roman"/>
      <w:b/>
      <w:bCs/>
      <w:i w:val="0"/>
      <w:iCs/>
      <w:sz w:val="36"/>
      <w:szCs w:val="36"/>
      <w:bdr w:val="nil"/>
    </w:rPr>
  </w:style>
  <w:style w:type="paragraph" w:styleId="Heading3">
    <w:name w:val="heading 3"/>
    <w:basedOn w:val="Normal"/>
    <w:next w:val="Normal"/>
    <w:qFormat/>
    <w:rsid w:val="00EF7B96"/>
    <w:pPr>
      <w:keepNext/>
      <w:spacing w:before="240" w:after="60"/>
      <w:outlineLvl w:val="2"/>
    </w:pPr>
    <w:rPr>
      <w:rFonts w:ascii="Times New Roman" w:eastAsia="Times New Roman" w:hAnsi="Times New Roman" w:cs="Times New Roman"/>
      <w:b/>
      <w:bCs/>
      <w:i w:val="0"/>
      <w:sz w:val="28"/>
      <w:szCs w:val="28"/>
      <w:bdr w:val="nil"/>
    </w:rPr>
  </w:style>
  <w:style w:type="paragraph" w:styleId="Heading4">
    <w:name w:val="heading 4"/>
    <w:basedOn w:val="Normal"/>
    <w:next w:val="Normal"/>
    <w:qFormat/>
    <w:rsid w:val="00EF7B96"/>
    <w:pPr>
      <w:keepNext/>
      <w:spacing w:before="240" w:after="60"/>
      <w:outlineLvl w:val="3"/>
    </w:pPr>
    <w:rPr>
      <w:rFonts w:ascii="Times New Roman" w:eastAsia="Times New Roman" w:hAnsi="Times New Roman" w:cs="Times New Roman"/>
      <w:b/>
      <w:bCs/>
      <w:i w:val="0"/>
      <w:sz w:val="24"/>
      <w:szCs w:val="24"/>
      <w:bdr w:val="nil"/>
    </w:rPr>
  </w:style>
  <w:style w:type="paragraph" w:styleId="Heading5">
    <w:name w:val="heading 5"/>
    <w:basedOn w:val="Normal"/>
    <w:next w:val="Normal"/>
    <w:qFormat/>
    <w:rsid w:val="00EF7B96"/>
    <w:pPr>
      <w:spacing w:before="240" w:after="60"/>
      <w:outlineLvl w:val="4"/>
    </w:pPr>
    <w:rPr>
      <w:rFonts w:ascii="Times New Roman" w:eastAsia="Times New Roman" w:hAnsi="Times New Roman" w:cs="Times New Roman"/>
      <w:b/>
      <w:bCs/>
      <w:i w:val="0"/>
      <w:iCs/>
      <w:sz w:val="20"/>
      <w:szCs w:val="20"/>
      <w:bdr w:val="nil"/>
    </w:rPr>
  </w:style>
  <w:style w:type="paragraph" w:styleId="Heading6">
    <w:name w:val="heading 6"/>
    <w:basedOn w:val="Normal"/>
    <w:next w:val="Normal"/>
    <w:qFormat/>
    <w:rsid w:val="00EF7B96"/>
    <w:pPr>
      <w:spacing w:before="240" w:after="60"/>
      <w:outlineLvl w:val="5"/>
    </w:pPr>
    <w:rPr>
      <w:rFonts w:ascii="Times New Roman" w:eastAsia="Times New Roman" w:hAnsi="Times New Roman" w:cs="Times New Roman"/>
      <w:b/>
      <w:bCs/>
      <w:i w:val="0"/>
      <w:sz w:val="16"/>
      <w:szCs w:val="16"/>
      <w:bdr w:val="nil"/>
    </w:rPr>
  </w:style>
  <w:style w:type="character" w:default="1" w:styleId="DefaultParagraphFont">
    <w:name w:val="Default Paragraph Font"/>
    <w:semiHidden/>
  </w:style>
  <w:style w:type="paragraph" w:customStyle="1" w:styleId="questionContentItem">
    <w:name w:val="questionContentItem"/>
    <w:basedOn w:val="Normal"/>
    <w:pPr/>
    <w:rPr>
      <w:bdr w:val="nil"/>
    </w:rPr>
  </w:style>
  <w:style w:type="paragraph" w:customStyle="1" w:styleId="p">
    <w:name w:val="p"/>
    <w:basedOn w:val="Normal"/>
    <w:pPr>
      <w:spacing w:before="0" w:beforeAutospacing="0" w:after="0" w:afterAutospacing="0"/>
    </w:pPr>
    <w:rPr>
      <w:bdr w:val="nil"/>
    </w:rPr>
  </w:style>
  <w:style w:type="table" w:customStyle="1" w:styleId="questionMetaData">
    <w:name w:val="questionMetaData"/>
    <w:tblPr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footer" Target="footer1.xml" /><Relationship Id="rId5" Type="http://schemas.openxmlformats.org/officeDocument/2006/relationships/styles" Target="styles.xml" />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>Cengage Learning Testing, Powered by Cognero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Chapter 01: An Introduction to Drug Use and Abuse</dc:title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ublisher User">
    <vt:lpwstr>Cengage SSQB Superuser</vt:lpwstr>
  </property>
</Properties>
</file>