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Lucy Beaman Hobbs Taylor was a teacher first and then became interested in medicine.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5"/>
              <w:gridCol w:w="6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She was the first woman to graduate from a recognized dental college.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DENT.PHIN.18.1.1 - Identify the people who promoted education and organized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and Organized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Ida Gray, the first African American woman to earn a dental degree, graduated from the University of Ohio, School of Dentistry.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1"/>
              <w:gridCol w:w="70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Ida Gray, the first African American woman to earn a dental degree, graduated from the University of Michigan, School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DENT.PHIN.18.1.1 - Identify the people who promoted education and organized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and Organized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dental health team approach to dentistry improves efficiencies and the overall patient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80"/>
              <w:gridCol w:w="7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dental health team consists of the dentist, dental assistant, dental hygienist, and dental laboratory technician, as well as administrative dental staff.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DENT.PHIN.18.1.2 - Describe, generally, the career skills performed by dental assistants, dental hygienists, and dental laboratory technicians.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Dental Team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Beginning in the very earliest of times, dental work was done by physicians.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first recorded dentist was Hesi-Re, who practiced in 3000 BC.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DENT.PHIN.18.1.3 - Review dental disease and dentistry from the beginning of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History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Aristotle described the four fluids in the body as blood, black bile, yellow bile, and phlegm.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5"/>
              <w:gridCol w:w="6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Hippocrates described the four fluids in the body as blood, black bile, yellow bile, and phlegm.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DENT.PHIN.18.1.3 - Review dental disease and dentistry from the beginning of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History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Pierre Fauchard recorded all known information on dentistry in a 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2"/>
              <w:gridCol w:w="6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Fauchard challenged the causes of tooth decay put forth and promoted the treatment of diseased dental tissue.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DENT.PHIN.18.1.4 - Name the individuals who had a great impact on the profession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Later Progress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Paul Revere was the favorite dentist of George Washington.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4"/>
              <w:gridCol w:w="6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John Greenwood was the favorite dentist of George Washington.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DENT.PHIN.18.1.4 - Name the individuals who had a great impact on the profession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 of Dentistry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dental engine with functioning handpiece, motor, and foot treadle was invented by Horace Hayden.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6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first dental engine with functioning handpiece, motor, and foot treadle was invented by James Morrison.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DENT.PHIN.18.1.4 - Name the individuals who had a great impact on the profession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 of Dentistry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An endodontist treats pathologies of the dental pulp and surrounding tissues.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patient in need of a root canal would see an endodontist.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pediodontist deals with the diagnosis and treatment of diseases of the supporting and surrounding structures of the tooth.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7"/>
              <w:gridCol w:w="7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periodontist deals with the diagnosis and treatment of diseases of the supporting and surrounding structures of the tooth.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Depending on the dental school, a DDS or a DMD degree is granted.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6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Doctor of Dental Surgery (DDS) or Doctor of Dental Medicine (DMD)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DENT.PHIN.18.1.6 - Explain what DDS and DMD stand for.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Dentists can choose whether to take and pass a written or a clinical examination in the state in which they choose to practice dentistry.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Dentists are required to attend 3 to 4 years of undergraduate work and 4 years of dental school. All dentists must take and pass written and clinical state exams.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DENT.PHIN.18.1.7 - List the education required for, and the professional organizations that represent, each dental career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All dental laboratory technicians work in dental offices.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53"/>
              <w:gridCol w:w="7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Dental laboratory technicians may work in dental offices, but they may also work in privately owned dental laboratories.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DENT.PHIN.18.1.2 - Describe, generally, the career skills performed by dental assistants, dental hygienists, and dental laboratory technicians.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Dental Laboratory Technicians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Oath of Hippocrates is the basis of the code of ethics medical and dental professions use when caring for patients.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Oath of Hippocrates is the code maintained for all health professions.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DENT.PHIN.18.1.3 - Review dental disease and dentistry from the beginning of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History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dental specialty that promotes the prevention of dental disease is 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265"/>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and maxillofacial pathology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dentofacial orthopedics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dental public health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dentistry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52"/>
              <w:gridCol w:w="62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public health dentist works with the community to promote dental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dental specialist who corrects malocclusion is the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63"/>
              <w:gridCol w:w="220"/>
              <w:gridCol w:w="1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orthodontist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pediodontist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periodontist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prosthodontist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orthodontist places braces for straightening the teeth.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dental specialist who treats patients who have lost bone around the tooth due to disease is the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59"/>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prosthodontist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periodontist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endodontist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pediodontist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5"/>
              <w:gridCol w:w="7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prosthodontist is concerned with the diagnosis and treatment of the diseases of the supporting and surrounding tissues of the tooth.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dental specialist who replaces missing teeth is the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88"/>
              <w:gridCol w:w="220"/>
              <w:gridCol w:w="1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periodontist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endodontist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pediodontist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prosthodontist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3"/>
              <w:gridCol w:w="6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prosthodontist diagnoses, restores, and maintains oral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dental specialty that deals with the diagnosis and surgical treatment of the oral region is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228"/>
              <w:gridCol w:w="220"/>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and maxillofacial surgery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and maxillofacial pathology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and maxillofacial radiology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and maxillofacial anatomy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0"/>
              <w:gridCol w:w="6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person who needs to have his wisdom teeth removed may see an oral and maxillofacial surgeon.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 responsible for inventing the dental chair is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97"/>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Greenwood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Josiah Flagg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 Morrison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 Kells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4"/>
              <w:gridCol w:w="6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individual responsible for inventing the dental chairs is Josiah Flagg.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DENT.PHIN.18.1.4 - Name the individuals who had a great impact on the profession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 of Dentistry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 responsible for inventing the dental foot engine is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12"/>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 Morrison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James Snell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Josiah Flagg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Greenwood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4"/>
              <w:gridCol w:w="6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individual responsible for inventing the dental foot engine is James Morrison.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DENT.PHIN.18.1.4 - Name the individuals who had a great impact on the profession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 of Dentistry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individual responsible for discovering x-rays is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771"/>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Pierre Fauchard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Robert Woofendale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Wilhelm Conrad Roentgen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Chapin Harris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16"/>
              <w:gridCol w:w="6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individual responsible for discovering x-rays is Wilhelm Conrad Roentgen.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DENT.PHIN.18.1.8 - Identify the items on the timeline of dental history.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Later Progress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African American woman to graduate from a recognized dental school was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57"/>
              <w:gridCol w:w="220"/>
              <w:gridCol w:w="1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 Beaman Hobbs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Juliette Southard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Ida Gray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Irene Morgan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2"/>
              <w:gridCol w:w="66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first African American woman to graduate from a recognized dental school was Ida Gray.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DENT.PHIN.18.1.1 - Identify the people who promoted education and organized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and Organized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professional organization for dental assistants is the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36"/>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ADHA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ADLTA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8"/>
              <w:gridCol w:w="7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professional organization for dental assistants is the American Dental Assistants Association (ADAA).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DENT.PHIN.18.1.7 - List the education required for, and the professional organizations that represent, each dental career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Dental Assistants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Who is the father of medicine?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63"/>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Aristotle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Diocles of Carystus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Hippocrates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 Chauliac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67"/>
              <w:gridCol w:w="6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Hippocrates is the father of medicine.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DENT.PHIN.18.1.3 - Review dental disease and dentistry from the beginning of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History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Who is the French surgeon who wrote the rules of oral hygiene?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63"/>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Aristotle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Diocles of Carystus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Hippocrates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 Chauliac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3"/>
              <w:gridCol w:w="7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Guy de Chauliac is the French surgeon who wrote the rules of oral hygiene. His rules were based on sound logic, and many of his theories are still used today.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DENT.PHIN.18.1.4 - Name the individuals who had a great impact on the profession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Later Progress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Pierre Fauchard was a Frenchman who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perfected several dental treatments that are still used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organized information about dentistry with step-by-step procedures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Pierre Fauchard perfected several dental treatments still in use today and developed step-by-step procedures for dental treatments. He is often referred to as the founder of modern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DENT.PHIN.18.1.4 - Name the individuals who had a great impact on the profession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Later Progress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who contributed surgical instruments and artificial teeth to dentistry was/is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99"/>
              <w:gridCol w:w="220"/>
              <w:gridCol w:w="17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Josiah Flagg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Horace Hayden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Pierre Fauchard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Paul Revere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4"/>
              <w:gridCol w:w="6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Paul Revere was a silversmith who developed dental instruments and also fashioned artificial teeth.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DENT.PHIN.18.1.4 - Name the individuals who had a great impact on the profession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 of Dentistry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In 1840, the first dental college in the world was established in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55"/>
              <w:gridCol w:w="220"/>
              <w:gridCol w:w="2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Baltimore, Maryland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Chapel Hill, North Carolina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York, New York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Chicago, Illinois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2"/>
              <w:gridCol w:w="6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first dental college in the world was the Baltimore College of Dental Surgery, founded in 1840 in Baltimore, Maryland.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DENT.PHIN.18.1.1 - Identify the people who promoted education and organized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and Organized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Who is regarded as the "grand old man of dentistry"?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40"/>
              <w:gridCol w:w="220"/>
              <w:gridCol w:w="1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Chapin Harris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Greenwood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V. Black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Pierre Fauchard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G. V. Black wrote many articles on dentistry, developed dental tools for cavity preparation, and tested various materials to restore teeth decayed from cavities. He is known as the “grand old man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DENT.PHIN.18.1.4 - Name the individuals who had a great impact on the profession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and Organized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woman to graduate from dental school was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21"/>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 Hobbs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Juliet Southard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Roberta Freeman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6"/>
              <w:gridCol w:w="7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first woman to graduate from dental school was Lucy Beaman Hobbs. She graduated from the Ohio College of Dental Surgery in 1866.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DENT.PHIN.18.1.1 - Identify the people who promoted education and organized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and Organized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African American to graduate from dental school was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23"/>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Robert Freeman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Chapin Harris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Arthur Black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Lucy Hobbs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78"/>
              <w:gridCol w:w="7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first African American to graduate from dental school was Robert Tanner Freeman. He graduated from Harvard School of Dental Medicine in 1869.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DENT.PHIN.18.1.4 - Name the individuals who had a great impact on the profession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and Organized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 Dental Association was established in New York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4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1839</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1856</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4"/>
              <w:gridCol w:w="6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American Dental Association was established in 1859.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DENT.PHIN.18.1.4 - Name the individuals who had a great impact on the profession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Dental Association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 Dental Association recognizes ____ specialties.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01"/>
              <w:gridCol w:w="220"/>
              <w:gridCol w:w="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American Dental Association recognizes nine dental specialties: dental public health, endodontics, oral and maxillofacial pathology, oral and maxillofacial radiology, oral and maxillofacial surgery, orthodontics, pediatrics, periodontics, and prosthodontics.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specialty that is concerned with preventing oral disease and diagnosing and treating oral care issues for children from birth through adolescence is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35"/>
              <w:gridCol w:w="220"/>
              <w:gridCol w:w="1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dental public health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orthodontics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periodontics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pediatric dentistry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specialty that is concerned with preventing oral disease and diagnosing and treating oral care issues for children from birth through adolescence is pediatrics.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specialty that is concerned with the diagnosis and nature of the diseases affecting the oral cavity is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77"/>
              <w:gridCol w:w="220"/>
              <w:gridCol w:w="1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pathology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orthodontics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periodontics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pediatric dentistry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3"/>
              <w:gridCol w:w="69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specialty that is concerned with the diagnosis and nature of the diseases affecting the oral cavity is oral pathology.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specialty concerned with diagnosing and treating the diseases of the supporting and surrounding tissues of the tooth is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88"/>
              <w:gridCol w:w="220"/>
              <w:gridCol w:w="3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endodontics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and maxillofacial surgery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periodontics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prosthodontics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1"/>
              <w:gridCol w:w="7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specialty concerned with diagnosing and treating the diseases of the supporting and surrounding tissues of the tooth is periodontics.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specialty concerned with the diagnosis, supervision, guidance, and correction of malocclusion in the dentofacial structures is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77"/>
              <w:gridCol w:w="220"/>
              <w:gridCol w:w="1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pathology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orthodontics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periodontics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pediatric dentistry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50"/>
              <w:gridCol w:w="7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specialty concerned with the diagnosis, supervision, guidance, and correction of malocclusion in the dentofacial structures is orthodontics.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specialty concerned with the pathology and morphology of the dental pulp and surrounding tissues is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00"/>
              <w:gridCol w:w="220"/>
              <w:gridCol w:w="1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orthodontics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pediatric dentistry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endodontics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periodontics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3"/>
              <w:gridCol w:w="69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specialty concerned with the pathology and morphology of the dental pulp and surrounding tissues is endodontics.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specialty that is concerned with preventing dental disease and that works with the community to promote dental health is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77"/>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orthodontics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dental public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pathology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pediatric dentistry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22"/>
              <w:gridCol w:w="7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specialty that is concerned with preventing dental disease and that works with the community to promote dental health is dental public health.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specialty that is concerned with the diagnosis, restoration, and maintenance of oral functions is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94"/>
              <w:gridCol w:w="220"/>
              <w:gridCol w:w="1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orthodontics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prosthodontics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pediatric dentistry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periodontics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23"/>
              <w:gridCol w:w="6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specialty that is concerned with the diagnosis, restoration, and maintenance of oral functions is prosthodontics.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specialty that is concerned with the diagnosis and surgical treatment of the oral and maxillofacial region is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045"/>
              <w:gridCol w:w="220"/>
              <w:gridCol w:w="1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periodontics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prosthodontics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and maxillofacial surgery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pathology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64"/>
              <w:gridCol w:w="7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specialty that is concerned with the diagnosis and surgical treatment of the oral and maxillofacial region is oral and maxillofacial surgery.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dental team member who is responsible for cleaning, providing dental prophylaxis, removing deposits from the teeth, and patient education is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23"/>
              <w:gridCol w:w="220"/>
              <w:gridCol w:w="2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dental hygienist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dental assistant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dental team member who is responsible for cleaning, providing dental prophylaxis, removing deposits from the teeth, and patient education is the dental hygienist.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DENT.PHIN.18.1.2 - Describe, generally, the career skills performed by dental assistants, dental hygienists, and dental laboratory technicians.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Dental Team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Dr. ____ is credited with hiring the first female dental assistant.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97"/>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Kells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V. Black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Greenwood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Robert Freeman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5"/>
              <w:gridCol w:w="65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Dr. Kells is credited with hiring the first female dental assistant.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DENT.PHIN.18.1.1 - Identify the people who promoted education and organized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and Organized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 that certifies dental assistants is the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36"/>
              <w:gridCol w:w="220"/>
              <w:gridCol w:w="1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ADHA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DANB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8"/>
              <w:gridCol w:w="7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organization that certifies dental assistants is the Dental Assistants National Board.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DENT.PHIN.18.1.7 - List the education required for, and the professional organizations that represent, each dental career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Dental Assistants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 1924, Juliette Southard founded the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36"/>
              <w:gridCol w:w="220"/>
              <w:gridCol w:w="1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ADHA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DANB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8"/>
              <w:gridCol w:w="7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 1924, Juliette Southard founded the American Dental Assistants Association.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DENT.PHIN.18.1.7 - List the education required for, and the professional organizations that represent, each dental career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Dental Assistants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Dental laboratory technicians fabricate 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 amalgam restorations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full dentures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gold crowns and bridges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 partial dentures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5. porcelain veneers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62"/>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2, 3, 4, 5</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53"/>
              <w:gridCol w:w="7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Dental laboratory technicians fabricate - full dentures - gold crowns and bridges - partial dentures - porcelain veneers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DENT.PHIN.18.1.2 - Describe, generally, the career skills performed by dental assistants, dental hygienists, and dental laboratory technicians.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Dental Laboratory Technicians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Beginning in the earliest times, an Egyptian doctor of teeth, named _________, was the first dentist recorded, and he practiced in 3000 BC.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78"/>
              <w:gridCol w:w="220"/>
              <w:gridCol w:w="13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Hippocrates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Hesi-Re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Guy de Chauliac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G.V. Black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4"/>
              <w:gridCol w:w="7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Beginning in the earliest times, an Egyptian doctor of teeth, named Hesi-Re, was the first dentist recorded, and he practiced in 3000 BC.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DENT.PHIN.18.1.3 - Review dental disease and dentistry from the beginning of time.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History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 graduate of Harvard, George Franklin Grant was a specialist in the cleft palate; however, he is also well known for this invention.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838"/>
              <w:gridCol w:w="22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toothbrush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golf tee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Spinning wheel foot treadle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reclining chair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4"/>
              <w:gridCol w:w="6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George Franklin Grant is well known for his invention of the golf tee.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DENT.PHIN.18.1.4 - Name the individuals who had a great impact on the profession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and Organized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There are professional organizations that represent the dental team. Match the organization with the associated representation.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
              <w:gridCol w:w="8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organization represents those who provide extra oral services such as fabricating gold and porcelain restorations, partials, and full dentures.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1859, 25 delegates gathered in Niagara Falls, New York, and organized this association.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organization is founded on the principles of education, efficiency, service, and loyalty.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Formed in 1923 in Cleveland, Ohio, this organization works to promote oral 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8"/>
              <w:gridCol w:w="7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DENT.PHIN.18.1.7 - List the education required for, and the professional organizations that represent, each dental career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Dental Team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ADAA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ADHA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ADLTA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The American Dental Association recognizes nine specialties. Match the dental specialty with the description that best represents the practitioner’s role as a dental specialist.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
              <w:gridCol w:w="8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specialty concerned with the diagnosis and nature of the diseases affecting the oral cavity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specialty concerned with the diagnosis, supervision, guidance, and correction of the malocclusion in the dentofacial structures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specialty concerned with prevention of dental disease and promotion of better dental health in the community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specialty concerned with the production and interpretation of images and data produced by all modalities of radiant energy that are used for the diagnosis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DENT.PHIN.18.1.5 - Identify the nine specialties of dentistry.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Dental public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Oral and maxillofacial pathology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Oral and maxillofacial radiology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Orthodontics and dentofacial orthopedics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the professional organization to each member of the dental team.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ADHA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NADL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8"/>
              <w:gridCol w:w="7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DENT.PHIN.18.1.7 - List the education required for, and the professional organizations that represent, each dental career 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Dental Team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Dental laboratory technicians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Dentists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Dental assistants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Dental hygienists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A timeline was established to honor those who contributed to the rich history of dentistry, which began in the earliest of times. Match the time with the event.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3000 B.C.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1452–1519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46"/>
              <w:gridCol w:w="6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DENT.PHIN.18.1.8 - Identify the items on the timeline of dental history.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Dental History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1/10/2017 1:14 PM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Tooth morphology defined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X-rays discovered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First record of a dentist by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“Lady in Attendance”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State requirements for an expanded function dental assistant vary greatly.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6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state or providence will define the scope of practice and requirements.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1/18/2017 8:38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1/18/2017 8:40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Introduction to the Dental Profession</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 to the Dental Profession</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