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 is a saved link to a webpage.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bookmark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shortcut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favorite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1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Influence on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1/19/2017 3:25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1/19/2017 3:27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 page is the page on a website that a visitor sees when he or she clicks a link from an ad, a search engine result, or social media promotion.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subsidiary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front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promotional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1/19/2017 3:00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1/19/2017 3:02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computer ______ consists of connected computers, mobile devices, printers, and data storage devices that share computing resources and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hotspot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1/19/2017 3:10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1/19/2017 3:14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Browsing or ______ the web is exploring by moving from one webpage to another.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cruising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jumping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surfing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scanning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1/19/2017 3:14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1/19/2017 3:21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email software?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Trillian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Yahoo! Messenger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Mozilla Thunderbird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1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Influence on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1/19/2017 3:27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1/19/2017 3:29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an IM chat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Yahoo! Messenger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Google Drive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Gmail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Thunderbird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1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Influence on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10:46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10:48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______ computing refers to an environment where files and software are stored and shared online.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1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Influence on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10:49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10:51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Websites that allow users to communicate with each other using text, audio, video, whiteboard, and shared files are called _____ workspaces.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collaborative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cloud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home office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1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Influence on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10:52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10:54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a hashtag?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Another term for meta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online encyclopedia.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word or phrase that creates an easily searched group of related messages.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online journal or diary.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1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Influence on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11:00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a wiki?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group of related webpages to which users add, edit, or delete 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online encyclopedia.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online course delivered over the web, often for free.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word or phrase used as a form of commentary.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1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Influence on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11:05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11:08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______is a program or app that provides a scheduling, communication, and document sharing platform for students and teachers.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cloud educational platform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 courseware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learning management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school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1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Influence on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11:10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11:14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type of e-commerce accounts for the majority of e-commerce transactions in the corporate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B2B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B2C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C2C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C2B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Influence on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11:21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11:22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term refers to the speed at which data travels from one device to another?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broadband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Wi-Fi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stream speed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transfer rate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Ways to Access the Internet and the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11:23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11:25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DSL, CATV, FTTP, and Satellite all are examples of what type of connection?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broadband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wireless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streaming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5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Broadband Connections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11:27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11:29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Video or sound that downloads to a computer continuously to be watched or listened to in real time is called what?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wireless 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cloud computing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streaming 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satellite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Ways to Access the Internet and the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11:29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11:31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3G and 4G used to describe?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transfer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standards for mobile communications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ISP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types of mobile hotspots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4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Mobile Internet Access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11:31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11:33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term refers to a location that provides public Internet access?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hot spot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Bluetooth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cellular service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4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Mobile Internet Access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11:37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an ISP?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internal antenna or wireless card used to connect to the Internet.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list of protocols for online safety.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generation of mobile communications.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business that provides Internet connections to individuals and companies.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6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Internet Service Providers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11:38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Chrome, Opera and Safari are examples of what type of program or app?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browser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hotspot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 sharing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Web Browsers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11:44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11:45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RWD stands for ______ web design.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responsive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responsible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retroactive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Web Browsers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12:51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12:52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URL http://www.boston.com/news, http is the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domain name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folder name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protocol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top-level domain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Web Browsers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12:54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12:56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URL http://www.boston.com/news, www.boston.com is the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domain name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folder name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protocol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top-level domain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Web Browsers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12:57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12:57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URL http://www.boston.com/news, news is the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domain name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folder name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protocol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top-level domain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Web Browsers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12:58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12:59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a URL's protocol?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Specifies the format used for transmitting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 of the top-level domain designation.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Locates the folder in which the webpage resides.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numeric address for a computer connected to the Internet.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Web Browsers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1:02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1:05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To find webpages on particular topics using a search engine, you enter terms or phrases called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keywords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metasearches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Commercial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1:11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1:13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Matches between a keyword search and resulting occurrences are called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keywords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metasearches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Commercial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1:16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1:17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Info.com and Dogpile are examples of ______ engines that search multiple search engines' indexes.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megasearch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magnasearch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Commercial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1:20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1:21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spamdexing?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9"/>
              <w:gridCol w:w="80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Preventing your website from the victim of spam emails and other messaging.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search engines look for spam in order to create a list of websites to avoid presenting in search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Accepted SEO practice for gaining higher search result rankings.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a website uses repeated phrases, unrelated tags, and misleading headers to manipulate search results.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Commercial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1:22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1:25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AOL and MSN are examples of what type of portal?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 consumer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vertical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Commercial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1:30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1:32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In HTML, tag modifiers are called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pairs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attributes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specifications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0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Markup Languages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1:35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2:27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 Which of the following is primarily used to facilitate the consistent sharing of information by defining content types?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XHMTL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0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Markup Languages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2:33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2:36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the use of CSS?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Write short programs that execute when a webpage downloads.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Enable RWD and other adaptive features as specified by the W3C.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Standardize the content of webpage content by defining styles such as font, margins, and more.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 webpages specifically for mobile browsers.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4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Cascading Style Sheets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2:40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Computers viruses and Internet worms are examples of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malware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development tools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Scripting Languages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2:40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2:42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A web template or ______ is a predesigned webpage that you can customize.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script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bootstrap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8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Web Templates and Content Management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2:59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3:02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Drupal, WordPress, and Joomla are examples of a(n)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SDK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8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Web Templates and Content Management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3:14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3:18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web design role is best described as creating a website that is enjoyable to visit and enables easy location and purchase of the features and products promoted by the website?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UI/UX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SEO expert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 architect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programmer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Creative Roles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3:19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3:21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web design role is best described as writing for the web environment and creating and revising text and other content?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UI/UX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SEO expert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 architect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programmer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Creative Roles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3:22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3:24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web design role is best described as determining the structure and technical needs required to build, maintain, and expand the website?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UI/UX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SEO expert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 architect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programmer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Oversight Roles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3:25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3:26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type of web developer role focuses on aspects such as databases, programming, and security?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full-stack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front-end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back-end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Technical Roles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3:30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3:30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type of web developer role focuses on aspects that are visible to the website visitor, such as design.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full-stack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front-end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back-end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Technical Roles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3:27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3:29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Internet is a part of the World Wide Web that consists of connected computers.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1/19/2017 2:54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1/19/2017 2:58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A hyperlink is a word, phrase, or image that connects webpages.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1/19/2017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1/19/2017 3:03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IRC is a web chat communication technology.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1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Influence on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1/19/2017 3:30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1/19/2017 3:31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IM chat is the abbreviation for Internet messaging.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1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Influence on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10:43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10:45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LOL and gr8 are examples of text speak.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1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Influence on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10:51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10:51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Instagram, Facebook, and LinkedIn are examples of social bookmarking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1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Influence on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10:58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10:59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YouTube and Vimeo are examples of video sharing websites.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1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Influence on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10:55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10:56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A MOOC is a multiplayer game played online, such as Minecraft.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1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Influence on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11:05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With synchronous online classes, students can download lectures as podcasts or transcripts and add comments or answer questions at the student's convenience.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1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Influence on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11:09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Examples of C2C e-commerce include online auctions and person-to-person classified ads.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Influence on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11:19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11:20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Bluetooth is a short-range wireless connection that uses radio frequency to transmit data between two electronic devices.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8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Connecting to the Internet and the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11:25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11:26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Typically, mobile devices use significantly more cellular data when you are connected to Wi-Fi.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6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Internet Service Providers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11:34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11:35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A browser is a program or app that requests, downloads, and displays webpages stored on a web server.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Web Browsers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1/23/2017 11:43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The ICANN controls the registration of domain names.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Web Browsers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12:53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12:54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An IP address is the text equivalent to a website's numeric address.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8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Web Browsers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12:59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1:00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Examples of top-level domains include </w:t>
            </w:r>
            <w:r>
              <w:rPr>
                <w:rStyle w:val="DefaultParagraphFont"/>
                <w:rFonts w:ascii="Times New Roman" w:eastAsia="Times New Roman" w:hAnsi="Times New Roman" w:cs="Times New Roman"/>
                <w:b w:val="0"/>
                <w:bCs w:val="0"/>
                <w:i w:val="0"/>
                <w:iCs w:val="0"/>
                <w:smallCaps w:val="0"/>
                <w:color w:val="000000"/>
                <w:sz w:val="22"/>
                <w:szCs w:val="22"/>
                <w:bdr w:val="nil"/>
                <w:rtl w:val="0"/>
              </w:rPr>
              <w:t>.biz, .edu, and .mil.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Web Browsers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1:01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1:02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protocol for webpages is .com.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Web Browsers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1:05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1:06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A topical website focuses on a specific subject.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and Topical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1:07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1:08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Spiders are special codes added to webpages that contain information such as keywords and descriptive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Commercial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1:18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1:19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Registration enables a website to track content preferences and provide a custom experience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Commercial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1:09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1:11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SEO is the process of designing a webpage to increase the likelihood that it will appear high in a search engine's search results list.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Commercial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1:26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1:27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A search engine builds its index using human interaction, such as when a website owner submits website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Commercial Websites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1:28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1:29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HTML is a document that uses rules to standardize the appearance of webpage content such as font, margins, and background colors.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0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Markup Languages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1:33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1:34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current HTML standard is HTML4.</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0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Markup Languages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2:29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2:30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In CSS, 'cascading' refers to the order in which different styles are applied.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4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Cascading Style Sheets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2:31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2:32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WYSIWYG is another term for an HTML text editor.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6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Web Development Tools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2:48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2:50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One downside to using a web development tool is that sometimes they insert unnecessary code, creating larger, slower-loading webpages.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6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Web Development Tools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2:51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2:52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assume a technical web design role, your focus primarily will be on how the website looks, and its content.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Creative Roles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2:54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An IDE offers sophisticated website design, publishing, and management capabilities.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6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Web Development Tools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2:55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1/27/2017 11:33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In a CMS, templates, style sheets, and other content elements are stored in an intranet.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8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Web Templates and Content Management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2:56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2:58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bCs/>
                <w:i w:val="0"/>
                <w:iCs w:val="0"/>
                <w:smallCaps w:val="0"/>
                <w:color w:val="000000"/>
                <w:sz w:val="22"/>
                <w:szCs w:val="22"/>
                <w:bdr w:val="nil"/>
                <w:rtl w:val="0"/>
              </w:rPr>
              <w:t>Essay</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the Internet and the World Wide Web (web).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Although the terms </w:t>
                  </w:r>
                  <w:r>
                    <w:rPr>
                      <w:rStyle w:val="DefaultParagraphFont"/>
                      <w:rFonts w:ascii="Times New Roman" w:eastAsia="Times New Roman" w:hAnsi="Times New Roman" w:cs="Times New Roman"/>
                      <w:b w:val="0"/>
                      <w:bCs w:val="0"/>
                      <w:i/>
                      <w:iCs/>
                      <w:smallCaps w:val="0"/>
                      <w:color w:val="000000"/>
                      <w:sz w:val="22"/>
                      <w:szCs w:val="22"/>
                      <w:bdr w:val="nil"/>
                      <w:rtl w:val="0"/>
                    </w:rPr>
                    <w:t>Internet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web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frequently are used interchangeably, they are not the same thing. The Internet is a worldwide public network that links private networks. The World Wide Web is a subset of the Internet where Internet-connected computers store groups of specifically formatted electronic documents. Individual documents are called webpages and a group of related documents is called a website.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World Wide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 Preface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12/16/2016 2:55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12/16/2016 2:55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Using the URL http://www.boston.com/news, define the components of a URL.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http:// — the protocol or communication standard for transmitting webpages over the Internet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2. www.boston.com — the domain name and TLD designation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3. news — folder that contains the webpage; part of the path to the requested webpage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Web Browsers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12/16/2016 2:55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12/16/2016 2:55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influence on society of inexpensive Internet access and access to the web.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Internet and the web have significantly influenced the way the world communicates, educates, entertains, and conducts business.</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Communication </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Individuals and organizations of all types use websites to communicate ideas and information. Other communication options that rely on Internet and web technologies include email, blogging, social networking, social bookmarking, chat, instant messaging, virtual meetings and collaborative workspaces, video sharing, VoIP, interactive gaming, and 3D virtual worlds.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Education — There are very few topics you cannot learn about by turning to the web. You can take an online course from an academic institution to earn a degree or certificate, or watch a video or read a blog post by an amateur expert. Several universities and academic institutions, such as MIT, publish some or all of their educational materials online, including homework and video lectures, so that they are free and open to everyone.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Entertainment and News — Interactive multimedia experiences and continually updated content lure millions of people to the web for entertainment and news. Popular entertainment sites offer music, videos, sports, games, and more.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E-commerce — E-commerce encompasses a wide variety of online business activities, including consumer shopping and investing and the exchange of business data and transactions within a company or among multiple companies.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Influence on Society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12/16/2016 2:55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12/16/2016 2:55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each of the following web design role categories, and list at least two jobs that fall under each: creative, technical, and oversight.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Creative roles focus on how the website looks, and its content. Roles include: content writer/editor, SEO expert, web designer, UI/UX manager, web artist/graphic designer, and multimedia producer.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w:t>
                  </w:r>
                  <w:r>
                    <w:rPr>
                      <w:rStyle w:val="DefaultParagraphFont"/>
                      <w:rFonts w:ascii="Times New Roman" w:eastAsia="Times New Roman" w:hAnsi="Times New Roman" w:cs="Times New Roman"/>
                      <w:b w:val="0"/>
                      <w:bCs w:val="0"/>
                      <w:i w:val="0"/>
                      <w:iCs w:val="0"/>
                      <w:smallCaps w:val="0"/>
                      <w:color w:val="000000"/>
                      <w:sz w:val="22"/>
                      <w:szCs w:val="22"/>
                      <w:bdr w:val="nil"/>
                      <w:rtl w:val="0"/>
                    </w:rPr>
                    <w:t>al roles focus on a website's technology, functionality, and security. Roles include: web programmer, web developer, database developer, and web server administrator.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Oversight roles focus on managerial or administrative issues, or marketing/customer service. Roles include: web administrator, tester, system architect, and social media expert.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28-30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Web Design Roles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3:46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describe each of the following web design tools: markup languages; CSS; scripting languages; text and HMTL editors; web development tools; and web templates and CMS.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Markup languages are coding systems that use tags to provide instructions about the appearance, structure, and formatting of a document.</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CSS is used to define styles for elements such as font, margins, and background colors to ensure consistency across webpages.</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Scripting languages are programming languages used to add active content to webpages.</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 and HTML editors are used to enter and save text files used as webpage content.</w:t>
                  </w:r>
                </w:p>
                <w:p>
                  <w:pPr>
                    <w:numPr>
                      <w:ilvl w:val="0"/>
                      <w:numId w:val="1"/>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templates and CMS platforms provide methods to create and manage webpages and websites without knowing HTML or other programming skills.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22-28</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Web Design Tools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1:13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1/26/2017 3:38 PM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 The Environment and the Tools</w:t>
    </w:r>
  </w:p>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tabs>
          <w:tab w:val="num" w:pos="720"/>
        </w:tabs>
        <w:ind w:left="720" w:hanging="360"/>
      </w:pPr>
      <w:rPr>
        <w:rFonts w:ascii="Symbol" w:hAnsi="Symbol"/>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The Environment and the Tools</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