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the following. Be as specific as possible, and include names, dates, and relevant facts as appropriate. Be sure to explain the </w:t>
            </w:r>
            <w:r>
              <w:rPr>
                <w:rStyle w:val="DefaultParagraphFont"/>
                <w:rFonts w:ascii="Times New Roman" w:eastAsia="Times New Roman" w:hAnsi="Times New Roman" w:cs="Times New Roman"/>
                <w:b w:val="0"/>
                <w:bCs w:val="0"/>
                <w:i/>
                <w:iCs/>
                <w:smallCaps w:val="0"/>
                <w:color w:val="000000"/>
                <w:sz w:val="22"/>
                <w:szCs w:val="22"/>
                <w:bdr w:val="nil"/>
                <w:rtl w:val="0"/>
              </w:rPr>
              <w:t>significance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 person or 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Mali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Kinfolk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Islam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Renaissance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Peasant revolts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 reciprocity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Joint-stock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Roman Catholic Church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Martin Luther, John Calvin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"Priesthood of all believers"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Counter-Reformation, Teresa of Avila, Ignatius Loyola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VIII, Church of England (Anglican Church)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Puritans (non-Separatists and Separatists)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Maritime Revolution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Prince Henry "the Navigator", Bartolomeu Días, and Vasco da Gama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"New slavery"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John Cabot, Amerigo Vespucci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Vasco Núñez de Balboa, Ferdinand Magellan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onquistador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Hernán Cortés, Moctezuma II, Francisco Pizarro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Smallpox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Columbian Exchange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St. Augustine, Florida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Francisco Vásquez de Coronado, Juan Ponce de Léon, Hernando de Soto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Encomiendas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Jacques Cartier, Samuel de Champlain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Grand Banks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Battle at Lake Champlain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"Sea dogs", Francis Drake, John Hawkins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Roanoke Island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Armada, Philip II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Virginia Company of London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Jamestown, Captain John Smith, Pocahontas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"Headright", indentured servants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Rolfe, tobacco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Opechancanough and Anglo-Powhatan Wars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Mayflower Compact, Plymouth Colony, Squanto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New Netherland, Henry Hudson, New Amsterdam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Sugar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Kongo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New Mexico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Protestant Reformation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New France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redestination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Church of England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Little Commonwealth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Columbus first encountered the Tainos, how did he react?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He assumed they were bloodthirsty killers.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He said that they reminded him of residents of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He concluded that they were simplistic innocents who could be Christianized.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He wanted to sell them as slaves in earn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He assumed that they were stupid savages who were good for nothing.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general social structure in European society in the sixteenth century?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Egalitarian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Hierarchical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Matriarchal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1500s what percentage of Europe's population consisted of peasants?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than 10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40 percent and 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75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than one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90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 peasant life encompassed all of the following new hardships in the fourteenth to sixteenth centuries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Dramatic population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Land shortages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than average temperatures that led to a "Little Ice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Abusive landlords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Hunger and malnutrition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Puritans want to reform the Church of England?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wanted to revert to purer Roman Catholic rituals.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wanted to purify it of Roman Catholic abuses.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wanted to purge the church of Quaker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wanted to distinguish between the clergy and the congregation.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wanted to discourage laypersons from interfering in church affairs.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major difference between Separatist and non-Separatist Puritans?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a "pure" church had to be entirely free of Anglican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acceptability of extra-marital sex.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acceptance or rejection of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women should participate fully in church affairs.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necessity of a conversion experience.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Puritan beliefs?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Salvation was predetermined.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Christ was not present in the Eucharist.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learned sermon was the heart of worship.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Membership in the church should be extended to anyone who had been baptized.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necessary to live lives of severe self-discipline.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Prince Henry the Navigator aided Portuguese exploration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plotting new trade routes that enabled his country to become a trading empire.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new sailing technologies that made trips to Asia shorter and faster.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uncovering the lucrative market in North African horses.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Defeating the Spanish for control of Africa's Gold Coast.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convincing the pope to help finance his many expeditions.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concerning the West African empires prior to 1600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engaged in vigorous trade, were Islamic, and were known for their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had no written language and no transportation infrastructure.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were infested with tsetse flies and therefore unable to develop a state bureaucracy.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were generally warrior states with little inclination to develop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were ruled over by kings whose absolute political power was based on ruthless use of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West African society, marriage was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important way for extended families to create alliances.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encouraged as a way to produce children and replenish populations decimated by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happen at puberty for women; with the possibility of multiple wives for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Both African and Indian religions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believed deities spoke to mortals through dreams.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believed that another world lay beyond the one that people perceived with their five senses.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used witchcraft to explain problems and difficulties.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Hernán Cortés and the Aztecs battled for control of the Aztec empire, but what ultimately enabled Cortés's victory?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His marriage to Malintzin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deadly smallpox epidemic among the Aztecs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Moctezuma's agreement to join forces with Cortés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Cortés's brilliant military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legacy of the Reformation?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various denominations in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belief in the importance of reading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clergy have no special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counter-reformation by the Catholic Church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Cooperation between Protestant denominations and the Catholic Church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Why was John Rolfe important to the eventual success of the Jamestown settlement?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adapted a salable variety of Caribbean tobacco to conditions in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negotiated agreements with the Indians that provided essential food between 1607 and 1610.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resolved the problem of an inadequate labor supply by importing slaves from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introduced the policy that if you did not work you would not 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persuaded Powhatan to teach the settlers how to grow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problems in English society in the fifteenth and sixteenth centuries?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High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declining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Falling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Class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Widening gap between rich and poor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helped fuel the "maritime revolution" of the fifteenth century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New materials for constructing 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more maneuverable 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new type of sail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Mastering the compass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Better use of the astrolabe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nations led the way in exploration in the fifteenth century?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Portugal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Netherlands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fifteenth century Africa, slaves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could be people with debts they weren't able to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might be released from bondage after a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were traded for imported products that African rulers wanted.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European slavery that arose in the fifteenth century differ from other forms of European slavery?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slavery" was a high-volume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Slaves taken under the "new slavery" were treated harshly and were destined for exhausting, mindless labor rather than domestic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Slaves were regarded ad property rather than merely as persons of low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slavery" was based explicitly on the blackness and cultural differences of Africans.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Christopher Columbus is 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by sailing west he could reach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had been recruited by the King and Queen of Spain to be the agent of Spanish territorial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embarked on his expedition with limited navigating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 sole goal was to glorify his god, and he thought nothing of personal gain or even the finances of his expedition.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 was simply one of about a dozen would-be explorers who roamed Europe endlessly hawking their enterprises.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correct statement below about European explorers and their expeditions: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Ferdinand Magellan explored the North American coast from the Carolinas to Newfoundland.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Jacques Cartier explored the coasts of Newfoundland, Quebec, and Nova Scotia and ascended the St. Lawrence.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Henry Hudson established the first successful European settlement in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 Cabot rounded South America and crossed the Pacific to the Philippines, where he died; one of his ships became the first to sail around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crossed the Isthmus of Panama and reached the Pacific.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correctly portray an aspect of the "Columbian exchange"?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 carried deadly germs to the Americas.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Americas sent corn and potatoes to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Americas sent horses and sheep to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Europeans transported silver to the Americas to finance new settlements.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 sent coffee and sugar to the Americas.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primary object of Spanish explorers in the New World?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 for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fountain of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was the first permanent European settlement on future United States soil?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Jamestown,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Quebec,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 Augustine, Florida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Plymouth, Massachusetts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Santa Fe, New Mexico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did the French attempt to make their first settlement in North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Along the St. Lawrence Valley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South Carolina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Jacksonville, Florida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Fort Nassau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1570s, what were England's objectives in the Western Hemisphere?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It wanted to find the Northwest Passage and to harass the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It wanted to find a steady source of furs for aristocratic English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It wanted to convert the Native Americans to Protestantism and to establish colonies.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It wanted to discover new sources of gold and to develop new markets for English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It wanted to lay claim to new fishing beds and to find an outpost to which they could exile Irish rebels.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leading empire in West Africa in the 14</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early 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Ashanti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Zulu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Sambura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Yoruba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Renaissance encourage exploration?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led Italian monarchs to support explorers in search of a return to Rome's greatness.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encouraged individuals to search for new knowledge and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destroyed the connections between Christianity and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ended the disputes between Protestantism and Catholicism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motivated many to look for lost treasures.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main problem that crippled the Roanoke colony and hurt Jamestown in its early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settlers refused to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nearby French settlement monopolized the Native American labor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Native Americans refused to trade with the English settlers.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British refused to send more 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blacks brought by the English refused to live in harmony with the 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European reciprocity?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when European monarchs funded explorers in return for any riches found during the explorations.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when Europeans paid for exploration with gold and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when the upper classes acted with dignity and the lower classes showed deference to their superiors.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agreement between the pope and Protestant monarchs to collaborate on colonizing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Martin Luther, what is the basis of a person's salvation?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buy their salvation by giving money to the church.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earn their salvation by doing good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only gain their salvation through faith in God.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gain their salvation after seeing Jesus Christ.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Who broke with the Catholic Church and persuaded Parliament to create the Church of England?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Henry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Elizabeth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James 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one of the purposes of the settlement at Plymouth Plantation?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settlers wanted to form a religious outpost to convert the Native Americans to Christianity.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settlers wanted to establish a community in which all members could freely practice their religion of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settlers wanted to compete with the Virginia colony for furs.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settlers wanted to identify a source of gold to finance future religious wars.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settlers would send lumber, furs, and fish to London merchant Thomas Weston for seven years; after that, they would own the land they settled.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Mayflower Compact?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an agreement reached by the first Pilgrims to constitute themselves a civil body politic.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an agreement reached by the first Pilgrims to live in harmony with the local Indians.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an agreement reached by the first Pilgrims to be governed directly by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an agreement reached by the first Pilgrims to establish a colony open to all newcomers.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was the first permanent English settlement in the New World?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Plymouth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Newport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 Augustine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Jamestown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Charles Town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Virginia's primary labor force in its early years, indentured servants, were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Irish poor who were forcibly exported to the colonies.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agreed to work in the colonies for two to four years, in exchange for their passage, food, clothing, and shelter.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 who worked for and paid tribute to explorers and settlers.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Governor Francis Wyatt wage the Second Anglo-Powhatan War?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ordered all captured Indians enslaved.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made an alliance with Chippewa Indians to overwhelm the Powhatan Indians.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used ruthless tactics like destroying food supplies to cause starvation and driving Indians from their homes during winter.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attempted to minimize bloodshed by offering generous concession to the Indians if they stopped fighting.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laid siege to the Indians' villages and then negotiated.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Britain's Queen Elizabeth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walked the line between affirming the monarch's role as head of the Anglican Church yet allowing individual churches to decide which practices to follow.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encouraged merchants to invest in Atlantic-oriented ventures.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helped finance the raids of the English "sea dogs" on Spanish ports and ships and shared in the plunder.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secretly aided Protestant revolts in Europe against Spanish domination.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viewed English Catholics as potential traitors in the days after the pope declared her a heretic.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was the colony of New Netherland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Near Albany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Canadian border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St. Lawrence 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 Plymouth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Savannah River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largest sugar producer in the 16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Jamaica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Argentina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Brazil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a result of the battle at Lake Champlain in 1609?</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French gained control of Atlantic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Indian and European governments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instead of individuals and small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now managed trade, diplomacy and warfare.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lake's value as a highway for Indian traders, diplomats, and warriors ended.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controlled all of North America except for Florida.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fish and waterfowl populations virtually died 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To Puritans, what was the "little commonwealth"?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local village.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the entire colony.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In French, English, and Spanish colonies, interracial unions between Europeans and slaves or Native Americans were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universally frowned upon.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 in most regions.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accepted fact of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responded to differently by the various European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happened at Ácoma?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Franciscan missionaries brought Christianity to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Indians who refused to give the Spanish food and other essentials were brutally slaughtered.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Oñate established one of the most successful Spanish colonies in New 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Columbian Exchange? What did the Old World send to the New World and vice versa? How did this exchange influence cultures on both sides of the Atlantic Ocean? Explain.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black African and Native American societies before European contacts.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 society in the sixteenth and seventeenth centuries was characterized by hierarchy, economic change, and religious upheaval. Explain how these three factors affected European exploration and settlement of the Western Hemisphere.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the French and Dutch colonies have in common? How were they different? Why were those colonies significant? What impact did they have on the Indian populations of North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the motives behind Portuguese and Spanish exploration in the 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Why did these countries decide to explore? How were their motives similar and different? What leaders provided support for exploration? Why? Did the countries achieve their goals? Explain.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"new slavery" that emerged in the fifteenth and sixteenth centuries. What nations were involved? What were the reasons for the slave trade? How did it affect African societies and politics? How did the "new slavery" differ from previous slavery?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were the goals of the Spanish empire in the Western Hemisphere? What were their methods? To what extent were they successful?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experiences of the first English settlements: Roanoke, Jamestown, and Plymouth. What were their motivations for settlement? What problems did the settlers face, and how, if at all, did they overcome them? What lessons did the English learn from their experiences in each colony?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Why were the English late in joining the European expansion that began in the sixteenth century? What factors eventually stimulated English expansion? How did the goals and techniques of the English differ from those of other European nations? To what extent were they similar?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 the Reformation in England. What were the main issues that led to England's split from the Catholic Church and the establishment of the Church of England? How did the Reformation influence England's development in the late 16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early 17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role did Spain's and Portugal's island colonies play in revolutionizing sugar production?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developments in mill technology interact with other factors to make sugar the most profitable crop in the Americas?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forces were transforming West Africa before the advent of the Atlantic slave trade?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European monarchs use commerce and religion to advance their nations' fortunes?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role did the Columbian exchange play in the formation of an Atlantic world?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European relations with Native Americans affect the success of early European colonizing efforts?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MAP QUESTIONS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letter on the accompanying map of Africa that correctly identifies each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327.75pt;width:305.25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Sahara Desert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Timbuktu, Mali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Senegambia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Benin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Guinea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Cape of Good Hope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Canary Islands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93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letter on the accompanying map of the United States that correctly identifies each of the following:</w:t>
            </w:r>
          </w:p>
          <w:p>
            <w:pPr>
              <w:pStyle w:val="p"/>
              <w:bidi w:val="0"/>
              <w:spacing w:before="0" w:beforeAutospacing="0" w:after="0" w:afterAutospacing="0"/>
              <w:jc w:val="left"/>
            </w:pPr>
            <w:r>
              <w:rPr>
                <w:position w:val="-308"/>
              </w:rPr>
              <w:pict>
                <v:shape id="_x0000_i1027" type="#_x0000_t75" style="height:319.5pt;width:496.5pt">
                  <v:imagedata r:id="rId5"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Roanoke Island, North Carolina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Kennebec River, Maine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Jamestown, Virginia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Rio Grande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Santa Fe, New Mexico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St. Augustine, Florida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St. Lawrence River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Hudson River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07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letter on the accompanying map of Europe that correctly identifies each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418"/>
              </w:rPr>
              <w:pict>
                <v:shape id="_x0000_i1028" type="#_x0000_t75" style="height:429.75pt;width:453.75pt">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Portugal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England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[J]</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letter on the accompanying map of the North Atlantic region that correctly identifies each of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308"/>
              </w:rPr>
              <w:pict>
                <v:shape id="_x0000_i1029" type="#_x0000_t75" style="height:319.5pt;width:594pt">
                  <v:imagedata r:id="rId7"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Iceland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Greenland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Newfoundland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New England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[J]</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p>
      <w:pPr>
        <w:bidi w:val="0"/>
        <w:spacing w:after="75"/>
        <w:jc w:val="left"/>
      </w:pPr>
    </w:p>
    <w:sectPr>
      <w:headerReference w:type="default" r:id="rId8"/>
      <w:footerReference w:type="default" r:id="rId9"/>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02 The Rise of the Atlantic World, 1400-1625</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header" Target="header1.xml" /><Relationship Id="rId9" Type="http://schemas.openxmlformats.org/officeDocument/2006/relationships/footer" Target="footer1.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The Rise of the Atlantic World, 1400-1625</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