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1. </w:t>
            </w:r>
            <w:r>
              <w:rPr>
                <w:rStyle w:val="DefaultParagraphFont"/>
                <w:b/>
                <w:bCs/>
                <w:i w:val="0"/>
                <w:iCs w:val="0"/>
                <w:smallCaps w:val="0"/>
                <w:color w:val="000000"/>
                <w:sz w:val="22"/>
                <w:szCs w:val="22"/>
                <w:bdr w:val="nil"/>
                <w:rtl w:val="0"/>
              </w:rPr>
              <w:t>Why is CaO the symbol for calcium oxide instead of CAO?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51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both can be the symbols for calcium oxide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both are incorrect; the symbol is cao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 capital letter means a new symbol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both are incorrect as the symbol should be CaO</w:t>
                  </w:r>
                  <w:r>
                    <w:rPr>
                      <w:rStyle w:val="DefaultParagraphFont"/>
                      <w:b w:val="0"/>
                      <w:bCs w:val="0"/>
                      <w:i w:val="0"/>
                      <w:iCs w:val="0"/>
                      <w:smallCaps w:val="0"/>
                      <w:color w:val="000000"/>
                      <w:sz w:val="28"/>
                      <w:szCs w:val="28"/>
                      <w:bdr w:val="nil"/>
                      <w:vertAlign w:val="subscript"/>
                      <w:rtl w:val="0"/>
                    </w:rPr>
                    <w:t>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2. </w:t>
            </w:r>
            <w:r>
              <w:rPr>
                <w:rStyle w:val="DefaultParagraphFont"/>
                <w:b/>
                <w:bCs/>
                <w:i w:val="0"/>
                <w:iCs w:val="0"/>
                <w:smallCaps w:val="0"/>
                <w:color w:val="000000"/>
                <w:sz w:val="22"/>
                <w:szCs w:val="22"/>
                <w:bdr w:val="nil"/>
                <w:rtl w:val="0"/>
              </w:rPr>
              <w:t>What is the meaning of the two (2) in ethyl alcohol, C</w:t>
            </w:r>
            <w:r>
              <w:rPr>
                <w:rStyle w:val="DefaultParagraphFont"/>
                <w:b/>
                <w:bCs/>
                <w:i w:val="0"/>
                <w:iCs w:val="0"/>
                <w:smallCaps w:val="0"/>
                <w:color w:val="000000"/>
                <w:sz w:val="28"/>
                <w:szCs w:val="28"/>
                <w:bdr w:val="nil"/>
                <w:vertAlign w:val="subscript"/>
                <w:rtl w:val="0"/>
              </w:rPr>
              <w:t>2</w:t>
            </w:r>
            <w:r>
              <w:rPr>
                <w:rStyle w:val="DefaultParagraphFont"/>
                <w:b/>
                <w:bCs/>
                <w:i w:val="0"/>
                <w:iCs w:val="0"/>
                <w:smallCaps w:val="0"/>
                <w:color w:val="000000"/>
                <w:sz w:val="22"/>
                <w:szCs w:val="22"/>
                <w:bdr w:val="nil"/>
                <w:rtl w:val="0"/>
              </w:rPr>
              <w:t>H</w:t>
            </w:r>
            <w:r>
              <w:rPr>
                <w:rStyle w:val="DefaultParagraphFont"/>
                <w:b/>
                <w:bCs/>
                <w:i w:val="0"/>
                <w:iCs w:val="0"/>
                <w:smallCaps w:val="0"/>
                <w:color w:val="000000"/>
                <w:sz w:val="28"/>
                <w:szCs w:val="28"/>
                <w:bdr w:val="nil"/>
                <w:vertAlign w:val="subscript"/>
                <w:rtl w:val="0"/>
              </w:rPr>
              <w:t>5</w:t>
            </w:r>
            <w:r>
              <w:rPr>
                <w:rStyle w:val="DefaultParagraphFont"/>
                <w:b/>
                <w:bCs/>
                <w:i w:val="0"/>
                <w:iCs w:val="0"/>
                <w:smallCaps w:val="0"/>
                <w:color w:val="000000"/>
                <w:sz w:val="22"/>
                <w:szCs w:val="22"/>
                <w:bdr w:val="nil"/>
                <w:rtl w:val="0"/>
              </w:rPr>
              <w:t>OH?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59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all alcohol molecules contain two carbon atoms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there are two carbon atoms per molecule of ethyl alcohol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carbon is diatomic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all of these are correct statements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3. </w:t>
            </w:r>
            <w:r>
              <w:rPr>
                <w:rStyle w:val="DefaultParagraphFont"/>
                <w:b/>
                <w:bCs/>
                <w:i w:val="0"/>
                <w:iCs w:val="0"/>
                <w:smallCaps w:val="0"/>
                <w:color w:val="000000"/>
                <w:sz w:val="22"/>
                <w:szCs w:val="22"/>
                <w:bdr w:val="nil"/>
                <w:rtl w:val="0"/>
              </w:rPr>
              <w:t>The symbols for elements with accepted names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74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consist of a single capital letter.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consist of a capital letter and a small letter.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consist of either a single capital letter or a capital letter and a small letter.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No answer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4. </w:t>
            </w:r>
            <w:r>
              <w:rPr>
                <w:rStyle w:val="DefaultParagraphFont"/>
                <w:b/>
                <w:bCs/>
                <w:i w:val="0"/>
                <w:iCs w:val="0"/>
                <w:smallCaps w:val="0"/>
                <w:color w:val="000000"/>
                <w:sz w:val="22"/>
                <w:szCs w:val="22"/>
                <w:bdr w:val="nil"/>
                <w:rtl w:val="0"/>
              </w:rPr>
              <w:t>A molecular formula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72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is represented using the symbols of the elements in the formula.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is represented using a system of circles that contain different symbols.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cannot be represented conveniently using symbols for the 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is represented using words rather than symbols.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5. </w:t>
            </w:r>
            <w:r>
              <w:rPr>
                <w:rStyle w:val="DefaultParagraphFont"/>
                <w:b/>
                <w:bCs/>
                <w:i w:val="0"/>
                <w:iCs w:val="0"/>
                <w:smallCaps w:val="0"/>
                <w:color w:val="000000"/>
                <w:sz w:val="22"/>
                <w:szCs w:val="22"/>
                <w:bdr w:val="nil"/>
                <w:rtl w:val="0"/>
              </w:rPr>
              <w:t>Which of the following uses the unit of "u" or “amu”?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3457"/>
              <w:gridCol w:w="245"/>
              <w:gridCol w:w="37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atomic weights of atoms</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relative masses of atoms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molecular weights of molecules</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more than one response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6. </w:t>
            </w:r>
            <w:r>
              <w:rPr>
                <w:rStyle w:val="DefaultParagraphFont"/>
                <w:b/>
                <w:bCs/>
                <w:i w:val="0"/>
                <w:iCs w:val="0"/>
                <w:smallCaps w:val="0"/>
                <w:color w:val="000000"/>
                <w:sz w:val="22"/>
                <w:szCs w:val="22"/>
                <w:bdr w:val="nil"/>
                <w:rtl w:val="0"/>
              </w:rPr>
              <w:t xml:space="preserve">What is meant when the symbol C-12 (or </w:t>
            </w:r>
            <w:r>
              <w:rPr>
                <w:rStyle w:val="DefaultParagraphFont"/>
                <w:b/>
                <w:bCs/>
                <w:i w:val="0"/>
                <w:iCs w:val="0"/>
                <w:smallCaps w:val="0"/>
                <w:color w:val="000000"/>
                <w:sz w:val="28"/>
                <w:szCs w:val="28"/>
                <w:bdr w:val="nil"/>
                <w:vertAlign w:val="superscript"/>
                <w:rtl w:val="0"/>
              </w:rPr>
              <w:t>12</w:t>
            </w:r>
            <w:r>
              <w:rPr>
                <w:rStyle w:val="DefaultParagraphFont"/>
                <w:b/>
                <w:bCs/>
                <w:i w:val="0"/>
                <w:iCs w:val="0"/>
                <w:smallCaps w:val="0"/>
                <w:color w:val="000000"/>
                <w:sz w:val="22"/>
                <w:szCs w:val="22"/>
                <w:bdr w:val="nil"/>
                <w:rtl w:val="0"/>
              </w:rPr>
              <w:t>C) is used?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3714"/>
              <w:gridCol w:w="245"/>
              <w:gridCol w:w="38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 carbon atom weighs 12 grams</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 carbon atom weighs 12 pounds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 carbon atom weighs 12 amu</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 melting point of carbon is 12°C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7. </w:t>
            </w:r>
            <w:r>
              <w:rPr>
                <w:rStyle w:val="DefaultParagraphFont"/>
                <w:b/>
                <w:bCs/>
                <w:i w:val="0"/>
                <w:iCs w:val="0"/>
                <w:smallCaps w:val="0"/>
                <w:color w:val="000000"/>
                <w:sz w:val="22"/>
                <w:szCs w:val="22"/>
                <w:bdr w:val="nil"/>
                <w:rtl w:val="0"/>
              </w:rPr>
              <w:t>Refer to a periodic table and tell how many helium atoms (He) would be needed to get close to the same mass as an average oxygen atom (O).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669"/>
              <w:gridCol w:w="245"/>
              <w:gridCol w:w="779"/>
              <w:gridCol w:w="232"/>
              <w:gridCol w:w="1024"/>
              <w:gridCol w:w="245"/>
              <w:gridCol w:w="14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six</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four</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twelve</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one-fourth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8. </w:t>
            </w:r>
            <w:r>
              <w:rPr>
                <w:rStyle w:val="DefaultParagraphFont"/>
                <w:b/>
                <w:bCs/>
                <w:i w:val="0"/>
                <w:iCs w:val="0"/>
                <w:smallCaps w:val="0"/>
                <w:color w:val="000000"/>
                <w:sz w:val="22"/>
                <w:szCs w:val="22"/>
                <w:bdr w:val="nil"/>
                <w:rtl w:val="0"/>
              </w:rPr>
              <w:t>Determine the molecular weight of hydrogen peroxide, H</w:t>
            </w:r>
            <w:r>
              <w:rPr>
                <w:rStyle w:val="DefaultParagraphFont"/>
                <w:b/>
                <w:bCs/>
                <w:i w:val="0"/>
                <w:iCs w:val="0"/>
                <w:smallCaps w:val="0"/>
                <w:color w:val="000000"/>
                <w:sz w:val="28"/>
                <w:szCs w:val="28"/>
                <w:bdr w:val="nil"/>
                <w:vertAlign w:val="subscript"/>
                <w:rtl w:val="0"/>
              </w:rPr>
              <w:t>2</w:t>
            </w:r>
            <w:r>
              <w:rPr>
                <w:rStyle w:val="DefaultParagraphFont"/>
                <w:b/>
                <w:bCs/>
                <w:i w:val="0"/>
                <w:iCs w:val="0"/>
                <w:smallCaps w:val="0"/>
                <w:color w:val="000000"/>
                <w:sz w:val="22"/>
                <w:szCs w:val="22"/>
                <w:bdr w:val="nil"/>
                <w:rtl w:val="0"/>
              </w:rPr>
              <w:t>O</w:t>
            </w:r>
            <w:r>
              <w:rPr>
                <w:rStyle w:val="DefaultParagraphFont"/>
                <w:b/>
                <w:bCs/>
                <w:i w:val="0"/>
                <w:iCs w:val="0"/>
                <w:smallCaps w:val="0"/>
                <w:color w:val="000000"/>
                <w:sz w:val="28"/>
                <w:szCs w:val="28"/>
                <w:bdr w:val="nil"/>
                <w:vertAlign w:val="subscript"/>
                <w:rtl w:val="0"/>
              </w:rPr>
              <w:t>2</w:t>
            </w:r>
            <w:r>
              <w:rPr>
                <w:rStyle w:val="DefaultParagraphFont"/>
                <w:b/>
                <w:bCs/>
                <w:i w:val="0"/>
                <w:iCs w:val="0"/>
                <w:smallCaps w:val="0"/>
                <w:color w:val="000000"/>
                <w:sz w:val="22"/>
                <w:szCs w:val="22"/>
                <w:bdr w:val="nil"/>
                <w:rtl w:val="0"/>
              </w:rPr>
              <w:t>, in u (or amu).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951"/>
              <w:gridCol w:w="245"/>
              <w:gridCol w:w="951"/>
              <w:gridCol w:w="232"/>
              <w:gridCol w:w="951"/>
              <w:gridCol w:w="245"/>
              <w:gridCol w:w="9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17.01</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18.02</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34.02</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33.01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9. </w:t>
            </w:r>
            <w:r>
              <w:rPr>
                <w:rStyle w:val="DefaultParagraphFont"/>
                <w:b/>
                <w:bCs/>
                <w:i w:val="0"/>
                <w:iCs w:val="0"/>
                <w:smallCaps w:val="0"/>
                <w:color w:val="000000"/>
                <w:sz w:val="22"/>
                <w:szCs w:val="22"/>
                <w:bdr w:val="nil"/>
                <w:rtl w:val="0"/>
              </w:rPr>
              <w:t>Using whole numbers, determine the molecular weight of calcium hydroxide, Ca(OH)</w:t>
            </w:r>
            <w:r>
              <w:rPr>
                <w:rStyle w:val="DefaultParagraphFont"/>
                <w:b/>
                <w:bCs/>
                <w:i w:val="0"/>
                <w:iCs w:val="0"/>
                <w:smallCaps w:val="0"/>
                <w:color w:val="000000"/>
                <w:sz w:val="28"/>
                <w:szCs w:val="28"/>
                <w:bdr w:val="nil"/>
                <w:vertAlign w:val="subscript"/>
                <w:rtl w:val="0"/>
              </w:rPr>
              <w:t>2</w:t>
            </w:r>
            <w:r>
              <w:rPr>
                <w:rStyle w:val="DefaultParagraphFont"/>
                <w:b/>
                <w:bCs/>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645"/>
              <w:gridCol w:w="245"/>
              <w:gridCol w:w="645"/>
              <w:gridCol w:w="232"/>
              <w:gridCol w:w="645"/>
              <w:gridCol w:w="245"/>
              <w:gridCol w:w="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56</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57</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58</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74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10. </w:t>
            </w:r>
            <w:r>
              <w:rPr>
                <w:rStyle w:val="DefaultParagraphFont"/>
                <w:b/>
                <w:bCs/>
                <w:i w:val="0"/>
                <w:iCs w:val="0"/>
                <w:smallCaps w:val="0"/>
                <w:color w:val="000000"/>
                <w:sz w:val="22"/>
                <w:szCs w:val="22"/>
                <w:bdr w:val="nil"/>
                <w:rtl w:val="0"/>
              </w:rPr>
              <w:t>The average relative mass of an ozone molecule is 48.0 u. An ozone molecule contains only oxygen atoms. What does this molecular weight indicate about the formula of the ozone molecule?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2063"/>
              <w:gridCol w:w="245"/>
              <w:gridCol w:w="27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It is monoatomic.</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It is diatomic.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It is triatomic.</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Impossible to determine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11. </w:t>
            </w:r>
            <w:r>
              <w:rPr>
                <w:rStyle w:val="DefaultParagraphFont"/>
                <w:b/>
                <w:bCs/>
                <w:i w:val="0"/>
                <w:iCs w:val="0"/>
                <w:smallCaps w:val="0"/>
                <w:color w:val="000000"/>
                <w:sz w:val="22"/>
                <w:szCs w:val="22"/>
                <w:bdr w:val="nil"/>
                <w:rtl w:val="0"/>
              </w:rPr>
              <w:t>Which of the following pairs are about equal in mass?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2296"/>
              <w:gridCol w:w="245"/>
              <w:gridCol w:w="37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proton and electron</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electron and neutron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proton and neutron</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nucleus and surrounding electrons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12. </w:t>
            </w:r>
            <w:r>
              <w:rPr>
                <w:rStyle w:val="DefaultParagraphFont"/>
                <w:b/>
                <w:bCs/>
                <w:i w:val="0"/>
                <w:iCs w:val="0"/>
                <w:smallCaps w:val="0"/>
                <w:color w:val="000000"/>
                <w:sz w:val="22"/>
                <w:szCs w:val="22"/>
                <w:bdr w:val="nil"/>
                <w:rtl w:val="0"/>
              </w:rPr>
              <w:t>Which of the following particles is the smallest?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1146"/>
              <w:gridCol w:w="245"/>
              <w:gridCol w:w="28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proton</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electron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neutron</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they are all the same size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13. </w:t>
            </w:r>
            <w:r>
              <w:rPr>
                <w:rStyle w:val="DefaultParagraphFont"/>
                <w:b/>
                <w:bCs/>
                <w:i w:val="0"/>
                <w:iCs w:val="0"/>
                <w:smallCaps w:val="0"/>
                <w:color w:val="000000"/>
                <w:sz w:val="22"/>
                <w:szCs w:val="22"/>
                <w:bdr w:val="nil"/>
                <w:rtl w:val="0"/>
              </w:rPr>
              <w:t>How many electrons are in a neutral atom of carbon-13 (</w:t>
            </w:r>
            <w:r>
              <w:rPr>
                <w:rStyle w:val="DefaultParagraphFont"/>
                <w:b/>
                <w:bCs/>
                <w:i w:val="0"/>
                <w:iCs w:val="0"/>
                <w:smallCaps w:val="0"/>
                <w:color w:val="000000"/>
                <w:sz w:val="28"/>
                <w:szCs w:val="28"/>
                <w:bdr w:val="nil"/>
                <w:vertAlign w:val="superscript"/>
                <w:rtl w:val="0"/>
              </w:rPr>
              <w:t>13</w:t>
            </w:r>
            <w:r>
              <w:rPr>
                <w:rStyle w:val="DefaultParagraphFont"/>
                <w:b/>
                <w:bCs/>
                <w:i w:val="0"/>
                <w:iCs w:val="0"/>
                <w:smallCaps w:val="0"/>
                <w:color w:val="000000"/>
                <w:sz w:val="22"/>
                <w:szCs w:val="22"/>
                <w:bdr w:val="nil"/>
                <w:rtl w:val="0"/>
              </w:rPr>
              <w:t>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522"/>
              <w:gridCol w:w="245"/>
              <w:gridCol w:w="645"/>
              <w:gridCol w:w="232"/>
              <w:gridCol w:w="645"/>
              <w:gridCol w:w="245"/>
              <w:gridCol w:w="16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6</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18</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12</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no way to tell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14. </w:t>
            </w:r>
            <w:r>
              <w:rPr>
                <w:rStyle w:val="DefaultParagraphFont"/>
                <w:b/>
                <w:bCs/>
                <w:i w:val="0"/>
                <w:iCs w:val="0"/>
                <w:smallCaps w:val="0"/>
                <w:color w:val="000000"/>
                <w:sz w:val="22"/>
                <w:szCs w:val="22"/>
                <w:bdr w:val="nil"/>
                <w:rtl w:val="0"/>
              </w:rPr>
              <w:t>Which of the following carries a negative charge?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1489"/>
              <w:gridCol w:w="245"/>
              <w:gridCol w:w="27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 proton</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 neutron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 electron</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both proton and neutron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15. </w:t>
            </w:r>
            <w:r>
              <w:rPr>
                <w:rStyle w:val="DefaultParagraphFont"/>
                <w:b/>
                <w:bCs/>
                <w:i w:val="0"/>
                <w:iCs w:val="0"/>
                <w:smallCaps w:val="0"/>
                <w:color w:val="000000"/>
                <w:sz w:val="22"/>
                <w:szCs w:val="22"/>
                <w:bdr w:val="nil"/>
                <w:rtl w:val="0"/>
              </w:rPr>
              <w:t>Which of the following is located in the nucleus of an atom?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1293"/>
              <w:gridCol w:w="245"/>
              <w:gridCol w:w="24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protons</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neutrons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electrons</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protons and neutrons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16. </w:t>
            </w:r>
            <w:r>
              <w:rPr>
                <w:rStyle w:val="DefaultParagraphFont"/>
                <w:b/>
                <w:bCs/>
                <w:i w:val="0"/>
                <w:iCs w:val="0"/>
                <w:smallCaps w:val="0"/>
                <w:color w:val="000000"/>
                <w:sz w:val="22"/>
                <w:szCs w:val="22"/>
                <w:bdr w:val="nil"/>
                <w:rtl w:val="0"/>
              </w:rPr>
              <w:t>Atoms are neutral. How can they have no charge?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47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equal numbers of protons and neutrons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equal numbers of protons and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equal numbers of neutrons and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any charge has been drained out of the atom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17. </w:t>
            </w:r>
            <w:r>
              <w:rPr>
                <w:rStyle w:val="DefaultParagraphFont"/>
                <w:b/>
                <w:bCs/>
                <w:i w:val="0"/>
                <w:iCs w:val="0"/>
                <w:smallCaps w:val="0"/>
                <w:color w:val="000000"/>
                <w:sz w:val="22"/>
                <w:szCs w:val="22"/>
                <w:bdr w:val="nil"/>
                <w:rtl w:val="0"/>
              </w:rPr>
              <w:t>Isotopes differ from each other in what way?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64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They have different numbers of protons in the nucleus.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They have different numbers of neutrons in the nucleus.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They have different numbers of electrons outside the nucleus.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More than one response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18. </w:t>
            </w:r>
            <w:r>
              <w:rPr>
                <w:rStyle w:val="DefaultParagraphFont"/>
                <w:b/>
                <w:bCs/>
                <w:i w:val="0"/>
                <w:iCs w:val="0"/>
                <w:smallCaps w:val="0"/>
                <w:color w:val="000000"/>
                <w:sz w:val="22"/>
                <w:szCs w:val="22"/>
                <w:bdr w:val="nil"/>
                <w:rtl w:val="0"/>
              </w:rPr>
              <w:t>What is the reason that U-238 is different from U-235?</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2418"/>
              <w:gridCol w:w="245"/>
              <w:gridCol w:w="24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three more electrons</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three more protons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three more neutrons</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there is no difference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19. </w:t>
            </w:r>
            <w:r>
              <w:rPr>
                <w:rStyle w:val="DefaultParagraphFont"/>
                <w:b/>
                <w:bCs/>
                <w:i w:val="0"/>
                <w:iCs w:val="0"/>
                <w:smallCaps w:val="0"/>
                <w:color w:val="000000"/>
                <w:sz w:val="22"/>
                <w:szCs w:val="22"/>
                <w:bdr w:val="nil"/>
                <w:rtl w:val="0"/>
              </w:rPr>
              <w:t>How many protons are found in the nucleus of a boron-11 (</w:t>
            </w:r>
            <w:r>
              <w:rPr>
                <w:rStyle w:val="DefaultParagraphFont"/>
                <w:b/>
                <w:bCs/>
                <w:i w:val="0"/>
                <w:iCs w:val="0"/>
                <w:smallCaps w:val="0"/>
                <w:color w:val="000000"/>
                <w:sz w:val="28"/>
                <w:szCs w:val="28"/>
                <w:bdr w:val="nil"/>
                <w:vertAlign w:val="superscript"/>
                <w:rtl w:val="0"/>
              </w:rPr>
              <w:t>11</w:t>
            </w:r>
            <w:r>
              <w:rPr>
                <w:rStyle w:val="DefaultParagraphFont"/>
                <w:b/>
                <w:bCs/>
                <w:i w:val="0"/>
                <w:iCs w:val="0"/>
                <w:smallCaps w:val="0"/>
                <w:color w:val="000000"/>
                <w:sz w:val="22"/>
                <w:szCs w:val="22"/>
                <w:bdr w:val="nil"/>
                <w:rtl w:val="0"/>
              </w:rPr>
              <w:t>B) atom?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645"/>
              <w:gridCol w:w="245"/>
              <w:gridCol w:w="522"/>
              <w:gridCol w:w="232"/>
              <w:gridCol w:w="522"/>
              <w:gridCol w:w="245"/>
              <w:gridCol w:w="5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11</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6</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5</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20. </w:t>
            </w:r>
            <w:r>
              <w:rPr>
                <w:rStyle w:val="DefaultParagraphFont"/>
                <w:b/>
                <w:bCs/>
                <w:i w:val="0"/>
                <w:iCs w:val="0"/>
                <w:smallCaps w:val="0"/>
                <w:color w:val="000000"/>
                <w:sz w:val="22"/>
                <w:szCs w:val="22"/>
                <w:bdr w:val="nil"/>
                <w:rtl w:val="0"/>
              </w:rPr>
              <w:t>How many neutrons are found in the nucleus of a boron-11 (</w:t>
            </w:r>
            <w:r>
              <w:rPr>
                <w:rStyle w:val="DefaultParagraphFont"/>
                <w:b/>
                <w:bCs/>
                <w:i w:val="0"/>
                <w:iCs w:val="0"/>
                <w:smallCaps w:val="0"/>
                <w:color w:val="000000"/>
                <w:sz w:val="28"/>
                <w:szCs w:val="28"/>
                <w:bdr w:val="nil"/>
                <w:vertAlign w:val="superscript"/>
                <w:rtl w:val="0"/>
              </w:rPr>
              <w:t>11</w:t>
            </w:r>
            <w:r>
              <w:rPr>
                <w:rStyle w:val="DefaultParagraphFont"/>
                <w:b/>
                <w:bCs/>
                <w:i w:val="0"/>
                <w:iCs w:val="0"/>
                <w:smallCaps w:val="0"/>
                <w:color w:val="000000"/>
                <w:sz w:val="22"/>
                <w:szCs w:val="22"/>
                <w:bdr w:val="nil"/>
                <w:rtl w:val="0"/>
              </w:rPr>
              <w:t>B) atom?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645"/>
              <w:gridCol w:w="245"/>
              <w:gridCol w:w="522"/>
              <w:gridCol w:w="232"/>
              <w:gridCol w:w="522"/>
              <w:gridCol w:w="245"/>
              <w:gridCol w:w="5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11</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6</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5</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21. </w:t>
            </w:r>
            <w:r>
              <w:rPr>
                <w:rStyle w:val="DefaultParagraphFont"/>
                <w:b/>
                <w:bCs/>
                <w:i w:val="0"/>
                <w:iCs w:val="0"/>
                <w:smallCaps w:val="0"/>
                <w:color w:val="000000"/>
                <w:sz w:val="22"/>
                <w:szCs w:val="22"/>
                <w:bdr w:val="nil"/>
                <w:rtl w:val="0"/>
              </w:rPr>
              <w:t>What is the mass number of a carbon-13 (</w:t>
            </w:r>
            <w:r>
              <w:rPr>
                <w:rStyle w:val="DefaultParagraphFont"/>
                <w:b/>
                <w:bCs/>
                <w:i w:val="0"/>
                <w:iCs w:val="0"/>
                <w:smallCaps w:val="0"/>
                <w:color w:val="000000"/>
                <w:sz w:val="28"/>
                <w:szCs w:val="28"/>
                <w:bdr w:val="nil"/>
                <w:vertAlign w:val="superscript"/>
                <w:rtl w:val="0"/>
              </w:rPr>
              <w:t>13</w:t>
            </w:r>
            <w:r>
              <w:rPr>
                <w:rStyle w:val="DefaultParagraphFont"/>
                <w:b/>
                <w:bCs/>
                <w:i w:val="0"/>
                <w:iCs w:val="0"/>
                <w:smallCaps w:val="0"/>
                <w:color w:val="000000"/>
                <w:sz w:val="22"/>
                <w:szCs w:val="22"/>
                <w:bdr w:val="nil"/>
                <w:rtl w:val="0"/>
              </w:rPr>
              <w:t>C) atom?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645"/>
              <w:gridCol w:w="245"/>
              <w:gridCol w:w="645"/>
              <w:gridCol w:w="232"/>
              <w:gridCol w:w="522"/>
              <w:gridCol w:w="245"/>
              <w:gridCol w:w="5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13</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12</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6</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22. </w:t>
            </w:r>
            <w:r>
              <w:rPr>
                <w:rStyle w:val="DefaultParagraphFont"/>
                <w:b/>
                <w:bCs/>
                <w:i w:val="0"/>
                <w:iCs w:val="0"/>
                <w:smallCaps w:val="0"/>
                <w:color w:val="000000"/>
                <w:sz w:val="22"/>
                <w:szCs w:val="22"/>
                <w:bdr w:val="nil"/>
                <w:rtl w:val="0"/>
              </w:rPr>
              <w:t>Naturally occurring neon (Ne) has the following isotopic composition (the mass of each isotope is given in parenthesis). Calculate the atomic weight of neon in u from these data:  neon-20, 90.92% (19.99 u); neon-21, 0.257% (20.99 u); neon-22, 8.82% (21.99 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951"/>
              <w:gridCol w:w="245"/>
              <w:gridCol w:w="951"/>
              <w:gridCol w:w="232"/>
              <w:gridCol w:w="889"/>
              <w:gridCol w:w="245"/>
              <w:gridCol w:w="9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28.97</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37.62</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2017</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20.17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23. </w:t>
            </w:r>
            <w:r>
              <w:rPr>
                <w:rStyle w:val="DefaultParagraphFont"/>
                <w:b/>
                <w:bCs/>
                <w:i w:val="0"/>
                <w:iCs w:val="0"/>
                <w:smallCaps w:val="0"/>
                <w:color w:val="000000"/>
                <w:sz w:val="22"/>
                <w:szCs w:val="22"/>
                <w:bdr w:val="nil"/>
                <w:rtl w:val="0"/>
              </w:rPr>
              <w:t>Naturally occurring lithium (Li) consists of only two isotopes, Li-6 (6.02 u) and Li-7 (7.02 u), where the isotopic masses are given in parentheses. Use the periodic table and determine which isotope is present in the larger percentage in the natural element.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5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Li-6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Li-7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each is present at 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cannot be determined from the information available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24. </w:t>
            </w:r>
            <w:r>
              <w:rPr>
                <w:rStyle w:val="DefaultParagraphFont"/>
                <w:b/>
                <w:bCs/>
                <w:i w:val="0"/>
                <w:iCs w:val="0"/>
                <w:smallCaps w:val="0"/>
                <w:color w:val="000000"/>
                <w:sz w:val="22"/>
                <w:szCs w:val="22"/>
                <w:bdr w:val="nil"/>
                <w:rtl w:val="0"/>
              </w:rPr>
              <w:t>What mass of arsenic (As) in grams contains the same number of atoms as 39.95 g of argon (Ar)?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828"/>
              <w:gridCol w:w="245"/>
              <w:gridCol w:w="951"/>
              <w:gridCol w:w="232"/>
              <w:gridCol w:w="828"/>
              <w:gridCol w:w="245"/>
              <w:gridCol w:w="10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33.0</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74.92</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4.16</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149.84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25. </w:t>
            </w:r>
            <w:r>
              <w:rPr>
                <w:rStyle w:val="DefaultParagraphFont"/>
                <w:b/>
                <w:bCs/>
                <w:i w:val="0"/>
                <w:iCs w:val="0"/>
                <w:smallCaps w:val="0"/>
                <w:color w:val="000000"/>
                <w:sz w:val="22"/>
                <w:szCs w:val="22"/>
                <w:bdr w:val="nil"/>
                <w:rtl w:val="0"/>
              </w:rPr>
              <w:t>The number of Cr atoms in a 26.0 g sample of chromium is x. How many atoms, expressed in terms of x, would be contained in 26.98 g of aluminum (Al)?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510"/>
              <w:gridCol w:w="245"/>
              <w:gridCol w:w="693"/>
              <w:gridCol w:w="232"/>
              <w:gridCol w:w="632"/>
              <w:gridCol w:w="245"/>
              <w:gridCol w:w="7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x</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x/2</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2x</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x+2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26. </w:t>
            </w:r>
            <w:r>
              <w:rPr>
                <w:rStyle w:val="DefaultParagraphFont"/>
                <w:b/>
                <w:bCs/>
                <w:i w:val="0"/>
                <w:iCs w:val="0"/>
                <w:smallCaps w:val="0"/>
                <w:color w:val="000000"/>
                <w:sz w:val="22"/>
                <w:szCs w:val="22"/>
                <w:bdr w:val="nil"/>
                <w:rtl w:val="0"/>
              </w:rPr>
              <w:t>The mass of mercury (Hg), a liquid at room temperature, is 200.6 amu/mol. A 200.6 gram sample of mercury is heated until it boils. What is the mass of one mole of mercury vapor (gas)?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3335"/>
              <w:gridCol w:w="245"/>
              <w:gridCol w:w="35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&lt;200.6 or it wouldn’t be a gas</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 same as Avogadro's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 same as when it is a liquid</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none of the answers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27. </w:t>
            </w:r>
            <w:r>
              <w:rPr>
                <w:rStyle w:val="DefaultParagraphFont"/>
                <w:b/>
                <w:bCs/>
                <w:i w:val="0"/>
                <w:iCs w:val="0"/>
                <w:smallCaps w:val="0"/>
                <w:color w:val="000000"/>
                <w:sz w:val="22"/>
                <w:szCs w:val="22"/>
                <w:bdr w:val="nil"/>
                <w:rtl w:val="0"/>
              </w:rPr>
              <w:t>The formula for dinitrogen monoxide is N</w:t>
            </w:r>
            <w:r>
              <w:rPr>
                <w:rStyle w:val="DefaultParagraphFont"/>
                <w:b/>
                <w:bCs/>
                <w:i w:val="0"/>
                <w:iCs w:val="0"/>
                <w:smallCaps w:val="0"/>
                <w:color w:val="000000"/>
                <w:sz w:val="28"/>
                <w:szCs w:val="28"/>
                <w:bdr w:val="nil"/>
                <w:vertAlign w:val="subscript"/>
                <w:rtl w:val="0"/>
              </w:rPr>
              <w:t>2</w:t>
            </w:r>
            <w:r>
              <w:rPr>
                <w:rStyle w:val="DefaultParagraphFont"/>
                <w:b/>
                <w:bCs/>
                <w:i w:val="0"/>
                <w:iCs w:val="0"/>
                <w:smallCaps w:val="0"/>
                <w:color w:val="000000"/>
                <w:sz w:val="22"/>
                <w:szCs w:val="22"/>
                <w:bdr w:val="nil"/>
                <w:rtl w:val="0"/>
              </w:rPr>
              <w:t>O. If a sample of the oxide was found to contain 0.0800 g of oxygen, how many grams of nitrogen would it contain?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951"/>
              <w:gridCol w:w="245"/>
              <w:gridCol w:w="951"/>
              <w:gridCol w:w="232"/>
              <w:gridCol w:w="951"/>
              <w:gridCol w:w="245"/>
              <w:gridCol w:w="10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0.140</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0.280</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0.560</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0.0700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28. </w:t>
            </w:r>
            <w:r>
              <w:rPr>
                <w:rStyle w:val="DefaultParagraphFont"/>
                <w:b/>
                <w:bCs/>
                <w:i w:val="0"/>
                <w:iCs w:val="0"/>
                <w:smallCaps w:val="0"/>
                <w:color w:val="000000"/>
                <w:sz w:val="22"/>
                <w:szCs w:val="22"/>
                <w:bdr w:val="nil"/>
                <w:rtl w:val="0"/>
              </w:rPr>
              <w:t>One Avogadro's number of iron (Fe) atoms would weigh _____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1073"/>
              <w:gridCol w:w="245"/>
              <w:gridCol w:w="19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55.9 g.</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 xml:space="preserve">6.02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b w:val="0"/>
                      <w:bCs w:val="0"/>
                      <w:i w:val="0"/>
                      <w:iCs w:val="0"/>
                      <w:smallCaps w:val="0"/>
                      <w:color w:val="000000"/>
                      <w:sz w:val="22"/>
                      <w:szCs w:val="22"/>
                      <w:bdr w:val="nil"/>
                      <w:rtl w:val="0"/>
                    </w:rPr>
                    <w:t xml:space="preserve"> 10</w:t>
                  </w:r>
                  <w:r>
                    <w:rPr>
                      <w:rStyle w:val="DefaultParagraphFont"/>
                      <w:b w:val="0"/>
                      <w:bCs w:val="0"/>
                      <w:i w:val="0"/>
                      <w:iCs w:val="0"/>
                      <w:smallCaps w:val="0"/>
                      <w:color w:val="000000"/>
                      <w:sz w:val="28"/>
                      <w:szCs w:val="28"/>
                      <w:bdr w:val="nil"/>
                      <w:vertAlign w:val="superscript"/>
                      <w:rtl w:val="0"/>
                    </w:rPr>
                    <w:t>23</w:t>
                  </w:r>
                  <w:r>
                    <w:rPr>
                      <w:rStyle w:val="DefaultParagraphFont"/>
                      <w:b w:val="0"/>
                      <w:bCs w:val="0"/>
                      <w:i w:val="0"/>
                      <w:iCs w:val="0"/>
                      <w:smallCaps w:val="0"/>
                      <w:color w:val="000000"/>
                      <w:sz w:val="22"/>
                      <w:szCs w:val="22"/>
                      <w:bdr w:val="nil"/>
                      <w:rtl w:val="0"/>
                    </w:rPr>
                    <w:t xml:space="preserve">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55.9 u.</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 xml:space="preserve">6.02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b w:val="0"/>
                      <w:bCs w:val="0"/>
                      <w:i w:val="0"/>
                      <w:iCs w:val="0"/>
                      <w:smallCaps w:val="0"/>
                      <w:color w:val="000000"/>
                      <w:sz w:val="22"/>
                      <w:szCs w:val="22"/>
                      <w:bdr w:val="nil"/>
                      <w:rtl w:val="0"/>
                    </w:rPr>
                    <w:t xml:space="preserve"> 10</w:t>
                  </w:r>
                  <w:r>
                    <w:rPr>
                      <w:rStyle w:val="DefaultParagraphFont"/>
                      <w:rFonts w:ascii="times" w:eastAsia="times" w:hAnsi="times" w:cs="times"/>
                      <w:b w:val="0"/>
                      <w:bCs w:val="0"/>
                      <w:i w:val="0"/>
                      <w:iCs w:val="0"/>
                      <w:smallCaps w:val="0"/>
                      <w:color w:val="000000"/>
                      <w:sz w:val="18"/>
                      <w:szCs w:val="18"/>
                      <w:bdr w:val="nil"/>
                      <w:rtl w:val="0"/>
                    </w:rPr>
                    <w:t>−</w:t>
                  </w:r>
                  <w:r>
                    <w:rPr>
                      <w:rStyle w:val="DefaultParagraphFont"/>
                      <w:b w:val="0"/>
                      <w:bCs w:val="0"/>
                      <w:i w:val="0"/>
                      <w:iCs w:val="0"/>
                      <w:smallCaps w:val="0"/>
                      <w:color w:val="000000"/>
                      <w:sz w:val="28"/>
                      <w:szCs w:val="28"/>
                      <w:bdr w:val="nil"/>
                      <w:vertAlign w:val="superscript"/>
                      <w:rtl w:val="0"/>
                    </w:rPr>
                    <w:t>23</w:t>
                  </w:r>
                  <w:r>
                    <w:rPr>
                      <w:rStyle w:val="DefaultParagraphFont"/>
                      <w:b w:val="0"/>
                      <w:bCs w:val="0"/>
                      <w:i w:val="0"/>
                      <w:iCs w:val="0"/>
                      <w:smallCaps w:val="0"/>
                      <w:color w:val="000000"/>
                      <w:sz w:val="22"/>
                      <w:szCs w:val="22"/>
                      <w:bdr w:val="nil"/>
                      <w:rtl w:val="0"/>
                    </w:rPr>
                    <w:t xml:space="preserve">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29. </w:t>
            </w:r>
            <w:r>
              <w:rPr>
                <w:rStyle w:val="DefaultParagraphFont"/>
                <w:b/>
                <w:bCs/>
                <w:i w:val="0"/>
                <w:iCs w:val="0"/>
                <w:smallCaps w:val="0"/>
                <w:color w:val="000000"/>
                <w:sz w:val="22"/>
                <w:szCs w:val="22"/>
                <w:bdr w:val="nil"/>
                <w:rtl w:val="0"/>
              </w:rPr>
              <w:t>How many atoms are contained in a sample of krypton, Kr, that weighs 8.38 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2729"/>
              <w:gridCol w:w="245"/>
              <w:gridCol w:w="32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one Avogadro's number</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one-tenth Avogadro's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one</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one-tenth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30. </w:t>
            </w:r>
            <w:r>
              <w:rPr>
                <w:rStyle w:val="DefaultParagraphFont"/>
                <w:b/>
                <w:bCs/>
                <w:i w:val="0"/>
                <w:iCs w:val="0"/>
                <w:smallCaps w:val="0"/>
                <w:color w:val="000000"/>
                <w:sz w:val="22"/>
                <w:szCs w:val="22"/>
                <w:bdr w:val="nil"/>
                <w:rtl w:val="0"/>
              </w:rPr>
              <w:t>Which of the following has the largest mass?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1668"/>
              <w:gridCol w:w="245"/>
              <w:gridCol w:w="1656"/>
              <w:gridCol w:w="232"/>
              <w:gridCol w:w="1341"/>
              <w:gridCol w:w="245"/>
              <w:gridCol w:w="1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5.0 mol H</w:t>
                  </w:r>
                  <w:r>
                    <w:rPr>
                      <w:rStyle w:val="DefaultParagraphFont"/>
                      <w:b w:val="0"/>
                      <w:bCs w:val="0"/>
                      <w:i w:val="0"/>
                      <w:iCs w:val="0"/>
                      <w:smallCaps w:val="0"/>
                      <w:color w:val="000000"/>
                      <w:sz w:val="28"/>
                      <w:szCs w:val="28"/>
                      <w:bdr w:val="nil"/>
                      <w:vertAlign w:val="subscript"/>
                      <w:rtl w:val="0"/>
                    </w:rPr>
                    <w:t>2</w:t>
                  </w:r>
                  <w:r>
                    <w:rPr>
                      <w:rStyle w:val="DefaultParagraphFont"/>
                      <w:b w:val="0"/>
                      <w:bCs w:val="0"/>
                      <w:i w:val="0"/>
                      <w:iCs w:val="0"/>
                      <w:smallCaps w:val="0"/>
                      <w:color w:val="000000"/>
                      <w:sz w:val="22"/>
                      <w:szCs w:val="22"/>
                      <w:bdr w:val="nil"/>
                      <w:rtl w:val="0"/>
                    </w:rPr>
                    <w:t>O</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3.5 mol NH</w:t>
                  </w:r>
                  <w:r>
                    <w:rPr>
                      <w:rStyle w:val="DefaultParagraphFont"/>
                      <w:b w:val="0"/>
                      <w:bCs w:val="0"/>
                      <w:i w:val="0"/>
                      <w:iCs w:val="0"/>
                      <w:smallCaps w:val="0"/>
                      <w:color w:val="000000"/>
                      <w:sz w:val="28"/>
                      <w:szCs w:val="28"/>
                      <w:bdr w:val="nil"/>
                      <w:vertAlign w:val="subscript"/>
                      <w:rtl w:val="0"/>
                    </w:rPr>
                    <w:t>3</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8.0 mol C</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6.0 mol C</w:t>
                  </w:r>
                  <w:r>
                    <w:rPr>
                      <w:rStyle w:val="DefaultParagraphFont"/>
                      <w:b w:val="0"/>
                      <w:bCs w:val="0"/>
                      <w:i w:val="0"/>
                      <w:iCs w:val="0"/>
                      <w:smallCaps w:val="0"/>
                      <w:color w:val="000000"/>
                      <w:sz w:val="28"/>
                      <w:szCs w:val="28"/>
                      <w:bdr w:val="nil"/>
                      <w:vertAlign w:val="subscript"/>
                      <w:rtl w:val="0"/>
                    </w:rPr>
                    <w:t>2</w:t>
                  </w:r>
                  <w:r>
                    <w:rPr>
                      <w:rStyle w:val="DefaultParagraphFont"/>
                      <w:b w:val="0"/>
                      <w:bCs w:val="0"/>
                      <w:i w:val="0"/>
                      <w:iCs w:val="0"/>
                      <w:smallCaps w:val="0"/>
                      <w:color w:val="000000"/>
                      <w:sz w:val="22"/>
                      <w:szCs w:val="22"/>
                      <w:bdr w:val="nil"/>
                      <w:rtl w:val="0"/>
                    </w:rPr>
                    <w:t>H</w:t>
                  </w:r>
                  <w:r>
                    <w:rPr>
                      <w:rStyle w:val="DefaultParagraphFont"/>
                      <w:b w:val="0"/>
                      <w:bCs w:val="0"/>
                      <w:i w:val="0"/>
                      <w:iCs w:val="0"/>
                      <w:smallCaps w:val="0"/>
                      <w:color w:val="000000"/>
                      <w:sz w:val="28"/>
                      <w:szCs w:val="28"/>
                      <w:bdr w:val="nil"/>
                      <w:vertAlign w:val="sub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31. </w:t>
            </w:r>
            <w:r>
              <w:rPr>
                <w:rStyle w:val="DefaultParagraphFont"/>
                <w:b/>
                <w:bCs/>
                <w:i w:val="0"/>
                <w:iCs w:val="0"/>
                <w:smallCaps w:val="0"/>
                <w:color w:val="000000"/>
                <w:sz w:val="22"/>
                <w:szCs w:val="22"/>
                <w:bdr w:val="nil"/>
                <w:rtl w:val="0"/>
              </w:rPr>
              <w:t>How many silicon atoms (Si) are contained in a 12.5 g sample of silicon?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1631"/>
              <w:gridCol w:w="245"/>
              <w:gridCol w:w="1732"/>
              <w:gridCol w:w="232"/>
              <w:gridCol w:w="1631"/>
              <w:gridCol w:w="245"/>
              <w:gridCol w:w="1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 xml:space="preserve">2.68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b w:val="0"/>
                      <w:bCs w:val="0"/>
                      <w:i w:val="0"/>
                      <w:iCs w:val="0"/>
                      <w:smallCaps w:val="0"/>
                      <w:color w:val="000000"/>
                      <w:sz w:val="22"/>
                      <w:szCs w:val="22"/>
                      <w:bdr w:val="nil"/>
                      <w:rtl w:val="0"/>
                    </w:rPr>
                    <w:t xml:space="preserve"> 10</w:t>
                  </w:r>
                  <w:r>
                    <w:rPr>
                      <w:rStyle w:val="DefaultParagraphFont"/>
                      <w:b w:val="0"/>
                      <w:bCs w:val="0"/>
                      <w:i w:val="0"/>
                      <w:iCs w:val="0"/>
                      <w:smallCaps w:val="0"/>
                      <w:color w:val="000000"/>
                      <w:sz w:val="28"/>
                      <w:szCs w:val="28"/>
                      <w:bdr w:val="nil"/>
                      <w:vertAlign w:val="superscript"/>
                      <w:rtl w:val="0"/>
                    </w:rPr>
                    <w:t>23</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 xml:space="preserve">5.83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b w:val="0"/>
                      <w:bCs w:val="0"/>
                      <w:i w:val="0"/>
                      <w:iCs w:val="0"/>
                      <w:smallCaps w:val="0"/>
                      <w:color w:val="000000"/>
                      <w:sz w:val="22"/>
                      <w:szCs w:val="22"/>
                      <w:bdr w:val="nil"/>
                      <w:rtl w:val="0"/>
                    </w:rPr>
                    <w:t xml:space="preserve"> 10</w:t>
                  </w:r>
                  <w:r>
                    <w:rPr>
                      <w:rStyle w:val="DefaultParagraphFont"/>
                      <w:rFonts w:ascii="times" w:eastAsia="times" w:hAnsi="times" w:cs="times"/>
                      <w:b w:val="0"/>
                      <w:bCs w:val="0"/>
                      <w:i w:val="0"/>
                      <w:iCs w:val="0"/>
                      <w:smallCaps w:val="0"/>
                      <w:color w:val="000000"/>
                      <w:sz w:val="18"/>
                      <w:szCs w:val="18"/>
                      <w:bdr w:val="nil"/>
                      <w:rtl w:val="0"/>
                    </w:rPr>
                    <w:t>−</w:t>
                  </w:r>
                  <w:r>
                    <w:rPr>
                      <w:rStyle w:val="DefaultParagraphFont"/>
                      <w:b w:val="0"/>
                      <w:bCs w:val="0"/>
                      <w:i w:val="0"/>
                      <w:iCs w:val="0"/>
                      <w:smallCaps w:val="0"/>
                      <w:color w:val="000000"/>
                      <w:sz w:val="28"/>
                      <w:szCs w:val="28"/>
                      <w:bdr w:val="nil"/>
                      <w:vertAlign w:val="superscript"/>
                      <w:rtl w:val="0"/>
                    </w:rPr>
                    <w:t>22</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 xml:space="preserve">1.35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b w:val="0"/>
                      <w:bCs w:val="0"/>
                      <w:i w:val="0"/>
                      <w:iCs w:val="0"/>
                      <w:smallCaps w:val="0"/>
                      <w:color w:val="000000"/>
                      <w:sz w:val="22"/>
                      <w:szCs w:val="22"/>
                      <w:bdr w:val="nil"/>
                      <w:rtl w:val="0"/>
                    </w:rPr>
                    <w:t xml:space="preserve"> 10</w:t>
                  </w:r>
                  <w:r>
                    <w:rPr>
                      <w:rStyle w:val="DefaultParagraphFont"/>
                      <w:b w:val="0"/>
                      <w:bCs w:val="0"/>
                      <w:i w:val="0"/>
                      <w:iCs w:val="0"/>
                      <w:smallCaps w:val="0"/>
                      <w:color w:val="000000"/>
                      <w:sz w:val="28"/>
                      <w:szCs w:val="28"/>
                      <w:bdr w:val="nil"/>
                      <w:vertAlign w:val="superscript"/>
                      <w:rtl w:val="0"/>
                    </w:rPr>
                    <w:t>24</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 xml:space="preserve">1.71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b w:val="0"/>
                      <w:bCs w:val="0"/>
                      <w:i w:val="0"/>
                      <w:iCs w:val="0"/>
                      <w:smallCaps w:val="0"/>
                      <w:color w:val="000000"/>
                      <w:sz w:val="22"/>
                      <w:szCs w:val="22"/>
                      <w:bdr w:val="nil"/>
                      <w:rtl w:val="0"/>
                    </w:rPr>
                    <w:t xml:space="preserve"> 10</w:t>
                  </w:r>
                  <w:r>
                    <w:rPr>
                      <w:rStyle w:val="DefaultParagraphFont"/>
                      <w:b w:val="0"/>
                      <w:bCs w:val="0"/>
                      <w:i w:val="0"/>
                      <w:iCs w:val="0"/>
                      <w:smallCaps w:val="0"/>
                      <w:color w:val="000000"/>
                      <w:sz w:val="28"/>
                      <w:szCs w:val="28"/>
                      <w:bdr w:val="nil"/>
                      <w:vertAlign w:val="superscript"/>
                      <w:rtl w:val="0"/>
                    </w:rPr>
                    <w:t>21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32. </w:t>
            </w:r>
            <w:r>
              <w:rPr>
                <w:rStyle w:val="DefaultParagraphFont"/>
                <w:b/>
                <w:bCs/>
                <w:i w:val="0"/>
                <w:iCs w:val="0"/>
                <w:smallCaps w:val="0"/>
                <w:color w:val="000000"/>
                <w:sz w:val="22"/>
                <w:szCs w:val="22"/>
                <w:bdr w:val="nil"/>
                <w:rtl w:val="0"/>
              </w:rPr>
              <w:t>What is the number of hydrogen atoms in a 18.016 gram sample of water?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951"/>
              <w:gridCol w:w="245"/>
              <w:gridCol w:w="1753"/>
              <w:gridCol w:w="232"/>
              <w:gridCol w:w="951"/>
              <w:gridCol w:w="245"/>
              <w:gridCol w:w="17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2.000</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 xml:space="preserve">6.022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b w:val="0"/>
                      <w:bCs w:val="0"/>
                      <w:i w:val="0"/>
                      <w:iCs w:val="0"/>
                      <w:smallCaps w:val="0"/>
                      <w:color w:val="000000"/>
                      <w:sz w:val="22"/>
                      <w:szCs w:val="22"/>
                      <w:bdr w:val="nil"/>
                      <w:rtl w:val="0"/>
                    </w:rPr>
                    <w:t xml:space="preserve"> 10</w:t>
                  </w:r>
                  <w:r>
                    <w:rPr>
                      <w:rStyle w:val="DefaultParagraphFont"/>
                      <w:b w:val="0"/>
                      <w:bCs w:val="0"/>
                      <w:i w:val="0"/>
                      <w:iCs w:val="0"/>
                      <w:smallCaps w:val="0"/>
                      <w:color w:val="000000"/>
                      <w:sz w:val="28"/>
                      <w:szCs w:val="28"/>
                      <w:bdr w:val="nil"/>
                      <w:vertAlign w:val="superscript"/>
                      <w:rtl w:val="0"/>
                    </w:rPr>
                    <w:t>23</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18.02</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 xml:space="preserve">1.204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b w:val="0"/>
                      <w:bCs w:val="0"/>
                      <w:i w:val="0"/>
                      <w:iCs w:val="0"/>
                      <w:smallCaps w:val="0"/>
                      <w:color w:val="000000"/>
                      <w:sz w:val="22"/>
                      <w:szCs w:val="22"/>
                      <w:bdr w:val="nil"/>
                      <w:rtl w:val="0"/>
                    </w:rPr>
                    <w:t xml:space="preserve"> 10</w:t>
                  </w:r>
                  <w:r>
                    <w:rPr>
                      <w:rStyle w:val="DefaultParagraphFont"/>
                      <w:b w:val="0"/>
                      <w:bCs w:val="0"/>
                      <w:i w:val="0"/>
                      <w:iCs w:val="0"/>
                      <w:smallCaps w:val="0"/>
                      <w:color w:val="000000"/>
                      <w:sz w:val="28"/>
                      <w:szCs w:val="28"/>
                      <w:bdr w:val="nil"/>
                      <w:vertAlign w:val="superscript"/>
                      <w:rtl w:val="0"/>
                    </w:rPr>
                    <w:t>24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33. </w:t>
            </w:r>
            <w:r>
              <w:rPr>
                <w:rStyle w:val="DefaultParagraphFont"/>
                <w:b/>
                <w:bCs/>
                <w:i w:val="0"/>
                <w:iCs w:val="0"/>
                <w:smallCaps w:val="0"/>
                <w:color w:val="000000"/>
                <w:sz w:val="22"/>
                <w:szCs w:val="22"/>
                <w:bdr w:val="nil"/>
                <w:rtl w:val="0"/>
              </w:rPr>
              <w:t>How many moles of oxygen atoms are in one mole of CO</w:t>
            </w:r>
            <w:r>
              <w:rPr>
                <w:rStyle w:val="DefaultParagraphFont"/>
                <w:b/>
                <w:bCs/>
                <w:i w:val="0"/>
                <w:iCs w:val="0"/>
                <w:smallCaps w:val="0"/>
                <w:color w:val="000000"/>
                <w:sz w:val="28"/>
                <w:szCs w:val="28"/>
                <w:bdr w:val="nil"/>
                <w:vertAlign w:val="subscript"/>
                <w:rtl w:val="0"/>
              </w:rPr>
              <w:t>2</w:t>
            </w:r>
            <w:r>
              <w:rPr>
                <w:rStyle w:val="DefaultParagraphFont"/>
                <w:b/>
                <w:bCs/>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522"/>
              <w:gridCol w:w="245"/>
              <w:gridCol w:w="522"/>
              <w:gridCol w:w="232"/>
              <w:gridCol w:w="1631"/>
              <w:gridCol w:w="245"/>
              <w:gridCol w:w="17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2</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 xml:space="preserve">6.02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b w:val="0"/>
                      <w:bCs w:val="0"/>
                      <w:i w:val="0"/>
                      <w:iCs w:val="0"/>
                      <w:smallCaps w:val="0"/>
                      <w:color w:val="000000"/>
                      <w:sz w:val="22"/>
                      <w:szCs w:val="22"/>
                      <w:bdr w:val="nil"/>
                      <w:rtl w:val="0"/>
                    </w:rPr>
                    <w:t xml:space="preserve"> 10</w:t>
                  </w:r>
                  <w:r>
                    <w:rPr>
                      <w:rStyle w:val="DefaultParagraphFont"/>
                      <w:b w:val="0"/>
                      <w:bCs w:val="0"/>
                      <w:i w:val="0"/>
                      <w:iCs w:val="0"/>
                      <w:smallCaps w:val="0"/>
                      <w:color w:val="000000"/>
                      <w:sz w:val="28"/>
                      <w:szCs w:val="28"/>
                      <w:bdr w:val="nil"/>
                      <w:vertAlign w:val="superscript"/>
                      <w:rtl w:val="0"/>
                    </w:rPr>
                    <w:t>23</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 xml:space="preserve">12.04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b w:val="0"/>
                      <w:bCs w:val="0"/>
                      <w:i w:val="0"/>
                      <w:iCs w:val="0"/>
                      <w:smallCaps w:val="0"/>
                      <w:color w:val="000000"/>
                      <w:sz w:val="22"/>
                      <w:szCs w:val="22"/>
                      <w:bdr w:val="nil"/>
                      <w:rtl w:val="0"/>
                    </w:rPr>
                    <w:t xml:space="preserve"> 10</w:t>
                  </w:r>
                  <w:r>
                    <w:rPr>
                      <w:rStyle w:val="DefaultParagraphFont"/>
                      <w:b w:val="0"/>
                      <w:bCs w:val="0"/>
                      <w:i w:val="0"/>
                      <w:iCs w:val="0"/>
                      <w:smallCaps w:val="0"/>
                      <w:color w:val="000000"/>
                      <w:sz w:val="28"/>
                      <w:szCs w:val="28"/>
                      <w:bdr w:val="nil"/>
                      <w:vertAlign w:val="superscript"/>
                      <w:rtl w:val="0"/>
                    </w:rPr>
                    <w:t>23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34. </w:t>
            </w:r>
            <w:r>
              <w:rPr>
                <w:rStyle w:val="DefaultParagraphFont"/>
                <w:b/>
                <w:bCs/>
                <w:i w:val="0"/>
                <w:iCs w:val="0"/>
                <w:smallCaps w:val="0"/>
                <w:color w:val="000000"/>
                <w:sz w:val="22"/>
                <w:szCs w:val="22"/>
                <w:bdr w:val="nil"/>
                <w:rtl w:val="0"/>
              </w:rPr>
              <w:t>How many hydrogen atoms are in 1.00 mole of NH</w:t>
            </w:r>
            <w:r>
              <w:rPr>
                <w:rStyle w:val="DefaultParagraphFont"/>
                <w:b/>
                <w:bCs/>
                <w:i w:val="0"/>
                <w:iCs w:val="0"/>
                <w:smallCaps w:val="0"/>
                <w:color w:val="000000"/>
                <w:sz w:val="28"/>
                <w:szCs w:val="28"/>
                <w:bdr w:val="nil"/>
                <w:vertAlign w:val="subscript"/>
                <w:rtl w:val="0"/>
              </w:rPr>
              <w:t>3</w:t>
            </w:r>
            <w:r>
              <w:rPr>
                <w:rStyle w:val="DefaultParagraphFont"/>
                <w:b/>
                <w:bCs/>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828"/>
              <w:gridCol w:w="245"/>
              <w:gridCol w:w="1631"/>
              <w:gridCol w:w="232"/>
              <w:gridCol w:w="1631"/>
              <w:gridCol w:w="245"/>
              <w:gridCol w:w="1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3.00</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 xml:space="preserve">6.02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b w:val="0"/>
                      <w:bCs w:val="0"/>
                      <w:i w:val="0"/>
                      <w:iCs w:val="0"/>
                      <w:smallCaps w:val="0"/>
                      <w:color w:val="000000"/>
                      <w:sz w:val="22"/>
                      <w:szCs w:val="22"/>
                      <w:bdr w:val="nil"/>
                      <w:rtl w:val="0"/>
                    </w:rPr>
                    <w:t xml:space="preserve"> 10</w:t>
                  </w:r>
                  <w:r>
                    <w:rPr>
                      <w:rStyle w:val="DefaultParagraphFont"/>
                      <w:b w:val="0"/>
                      <w:bCs w:val="0"/>
                      <w:i w:val="0"/>
                      <w:iCs w:val="0"/>
                      <w:smallCaps w:val="0"/>
                      <w:color w:val="000000"/>
                      <w:sz w:val="28"/>
                      <w:szCs w:val="28"/>
                      <w:bdr w:val="nil"/>
                      <w:vertAlign w:val="superscript"/>
                      <w:rtl w:val="0"/>
                    </w:rPr>
                    <w:t>23</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 xml:space="preserve">12.0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b w:val="0"/>
                      <w:bCs w:val="0"/>
                      <w:i w:val="0"/>
                      <w:iCs w:val="0"/>
                      <w:smallCaps w:val="0"/>
                      <w:color w:val="000000"/>
                      <w:sz w:val="22"/>
                      <w:szCs w:val="22"/>
                      <w:bdr w:val="nil"/>
                      <w:rtl w:val="0"/>
                    </w:rPr>
                    <w:t xml:space="preserve"> 10</w:t>
                  </w:r>
                  <w:r>
                    <w:rPr>
                      <w:rStyle w:val="DefaultParagraphFont"/>
                      <w:b w:val="0"/>
                      <w:bCs w:val="0"/>
                      <w:i w:val="0"/>
                      <w:iCs w:val="0"/>
                      <w:smallCaps w:val="0"/>
                      <w:color w:val="000000"/>
                      <w:sz w:val="28"/>
                      <w:szCs w:val="28"/>
                      <w:bdr w:val="nil"/>
                      <w:vertAlign w:val="superscript"/>
                      <w:rtl w:val="0"/>
                    </w:rPr>
                    <w:t>23</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 xml:space="preserve">18.1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b w:val="0"/>
                      <w:bCs w:val="0"/>
                      <w:i w:val="0"/>
                      <w:iCs w:val="0"/>
                      <w:smallCaps w:val="0"/>
                      <w:color w:val="000000"/>
                      <w:sz w:val="22"/>
                      <w:szCs w:val="22"/>
                      <w:bdr w:val="nil"/>
                      <w:rtl w:val="0"/>
                    </w:rPr>
                    <w:t xml:space="preserve"> 10</w:t>
                  </w:r>
                  <w:r>
                    <w:rPr>
                      <w:rStyle w:val="DefaultParagraphFont"/>
                      <w:b w:val="0"/>
                      <w:bCs w:val="0"/>
                      <w:i w:val="0"/>
                      <w:iCs w:val="0"/>
                      <w:smallCaps w:val="0"/>
                      <w:color w:val="000000"/>
                      <w:sz w:val="28"/>
                      <w:szCs w:val="28"/>
                      <w:bdr w:val="nil"/>
                      <w:vertAlign w:val="superscript"/>
                      <w:rtl w:val="0"/>
                    </w:rPr>
                    <w:t>23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35. </w:t>
            </w:r>
            <w:r>
              <w:rPr>
                <w:rStyle w:val="DefaultParagraphFont"/>
                <w:b/>
                <w:bCs/>
                <w:i w:val="0"/>
                <w:iCs w:val="0"/>
                <w:smallCaps w:val="0"/>
                <w:color w:val="000000"/>
                <w:sz w:val="22"/>
                <w:szCs w:val="22"/>
                <w:bdr w:val="nil"/>
                <w:rtl w:val="0"/>
              </w:rPr>
              <w:t>How many moles of hydrogen molecules (H</w:t>
            </w:r>
            <w:r>
              <w:rPr>
                <w:rStyle w:val="DefaultParagraphFont"/>
                <w:b/>
                <w:bCs/>
                <w:i w:val="0"/>
                <w:iCs w:val="0"/>
                <w:smallCaps w:val="0"/>
                <w:color w:val="000000"/>
                <w:sz w:val="28"/>
                <w:szCs w:val="28"/>
                <w:bdr w:val="nil"/>
                <w:vertAlign w:val="subscript"/>
                <w:rtl w:val="0"/>
              </w:rPr>
              <w:t>2</w:t>
            </w:r>
            <w:r>
              <w:rPr>
                <w:rStyle w:val="DefaultParagraphFont"/>
                <w:b/>
                <w:bCs/>
                <w:i w:val="0"/>
                <w:iCs w:val="0"/>
                <w:smallCaps w:val="0"/>
                <w:color w:val="000000"/>
                <w:sz w:val="22"/>
                <w:szCs w:val="22"/>
                <w:bdr w:val="nil"/>
                <w:rtl w:val="0"/>
              </w:rPr>
              <w:t>) would be required to produce two moles of hydrogen peroxide (H</w:t>
            </w:r>
            <w:r>
              <w:rPr>
                <w:rStyle w:val="DefaultParagraphFont"/>
                <w:b/>
                <w:bCs/>
                <w:i w:val="0"/>
                <w:iCs w:val="0"/>
                <w:smallCaps w:val="0"/>
                <w:color w:val="000000"/>
                <w:sz w:val="28"/>
                <w:szCs w:val="28"/>
                <w:bdr w:val="nil"/>
                <w:vertAlign w:val="subscript"/>
                <w:rtl w:val="0"/>
              </w:rPr>
              <w:t>2</w:t>
            </w:r>
            <w:r>
              <w:rPr>
                <w:rStyle w:val="DefaultParagraphFont"/>
                <w:b/>
                <w:bCs/>
                <w:i w:val="0"/>
                <w:iCs w:val="0"/>
                <w:smallCaps w:val="0"/>
                <w:color w:val="000000"/>
                <w:sz w:val="22"/>
                <w:szCs w:val="22"/>
                <w:bdr w:val="nil"/>
                <w:rtl w:val="0"/>
              </w:rPr>
              <w:t>O</w:t>
            </w:r>
            <w:r>
              <w:rPr>
                <w:rStyle w:val="DefaultParagraphFont"/>
                <w:b/>
                <w:bCs/>
                <w:i w:val="0"/>
                <w:iCs w:val="0"/>
                <w:smallCaps w:val="0"/>
                <w:color w:val="000000"/>
                <w:sz w:val="28"/>
                <w:szCs w:val="28"/>
                <w:bdr w:val="nil"/>
                <w:vertAlign w:val="subscript"/>
                <w:rtl w:val="0"/>
              </w:rPr>
              <w:t>2</w:t>
            </w:r>
            <w:r>
              <w:rPr>
                <w:rStyle w:val="DefaultParagraphFont"/>
                <w:b/>
                <w:bCs/>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522"/>
              <w:gridCol w:w="245"/>
              <w:gridCol w:w="522"/>
              <w:gridCol w:w="232"/>
              <w:gridCol w:w="522"/>
              <w:gridCol w:w="245"/>
              <w:gridCol w:w="5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2</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3</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36. </w:t>
            </w:r>
            <w:r>
              <w:rPr>
                <w:rStyle w:val="DefaultParagraphFont"/>
                <w:b/>
                <w:bCs/>
                <w:i w:val="0"/>
                <w:iCs w:val="0"/>
                <w:smallCaps w:val="0"/>
                <w:color w:val="000000"/>
                <w:sz w:val="22"/>
                <w:szCs w:val="22"/>
                <w:bdr w:val="nil"/>
                <w:rtl w:val="0"/>
              </w:rPr>
              <w:t>Calculate the weight percentage of hydrogen in water.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828"/>
              <w:gridCol w:w="245"/>
              <w:gridCol w:w="828"/>
              <w:gridCol w:w="232"/>
              <w:gridCol w:w="828"/>
              <w:gridCol w:w="245"/>
              <w:gridCol w:w="8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33.3</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66.7</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2.00</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11.1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37. </w:t>
            </w:r>
            <w:r>
              <w:rPr>
                <w:rStyle w:val="DefaultParagraphFont"/>
                <w:b/>
                <w:bCs/>
                <w:i w:val="0"/>
                <w:iCs w:val="0"/>
                <w:smallCaps w:val="0"/>
                <w:color w:val="000000"/>
                <w:sz w:val="22"/>
                <w:szCs w:val="22"/>
                <w:bdr w:val="nil"/>
                <w:rtl w:val="0"/>
              </w:rPr>
              <w:t>What is the weight percentage of nitrogen in urea, CN</w:t>
            </w:r>
            <w:r>
              <w:rPr>
                <w:rStyle w:val="DefaultParagraphFont"/>
                <w:b/>
                <w:bCs/>
                <w:i w:val="0"/>
                <w:iCs w:val="0"/>
                <w:smallCaps w:val="0"/>
                <w:color w:val="000000"/>
                <w:sz w:val="28"/>
                <w:szCs w:val="28"/>
                <w:bdr w:val="nil"/>
                <w:vertAlign w:val="subscript"/>
                <w:rtl w:val="0"/>
              </w:rPr>
              <w:t>2</w:t>
            </w:r>
            <w:r>
              <w:rPr>
                <w:rStyle w:val="DefaultParagraphFont"/>
                <w:b/>
                <w:bCs/>
                <w:i w:val="0"/>
                <w:iCs w:val="0"/>
                <w:smallCaps w:val="0"/>
                <w:color w:val="000000"/>
                <w:sz w:val="22"/>
                <w:szCs w:val="22"/>
                <w:bdr w:val="nil"/>
                <w:rtl w:val="0"/>
              </w:rPr>
              <w:t>H</w:t>
            </w:r>
            <w:r>
              <w:rPr>
                <w:rStyle w:val="DefaultParagraphFont"/>
                <w:b/>
                <w:bCs/>
                <w:i w:val="0"/>
                <w:iCs w:val="0"/>
                <w:smallCaps w:val="0"/>
                <w:color w:val="000000"/>
                <w:sz w:val="28"/>
                <w:szCs w:val="28"/>
                <w:bdr w:val="nil"/>
                <w:vertAlign w:val="subscript"/>
                <w:rtl w:val="0"/>
              </w:rPr>
              <w:t>4</w:t>
            </w:r>
            <w:r>
              <w:rPr>
                <w:rStyle w:val="DefaultParagraphFont"/>
                <w:b/>
                <w:bCs/>
                <w:i w:val="0"/>
                <w:iCs w:val="0"/>
                <w:smallCaps w:val="0"/>
                <w:color w:val="000000"/>
                <w:sz w:val="22"/>
                <w:szCs w:val="22"/>
                <w:bdr w:val="nil"/>
                <w:rtl w:val="0"/>
              </w:rPr>
              <w: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828"/>
              <w:gridCol w:w="245"/>
              <w:gridCol w:w="828"/>
              <w:gridCol w:w="232"/>
              <w:gridCol w:w="828"/>
              <w:gridCol w:w="245"/>
              <w:gridCol w:w="8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46.7</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30.4</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32.6</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16.3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38. </w:t>
            </w:r>
            <w:r>
              <w:rPr>
                <w:rStyle w:val="DefaultParagraphFont"/>
                <w:b/>
                <w:bCs/>
                <w:i w:val="0"/>
                <w:iCs w:val="0"/>
                <w:smallCaps w:val="0"/>
                <w:color w:val="000000"/>
                <w:sz w:val="22"/>
                <w:szCs w:val="22"/>
                <w:bdr w:val="nil"/>
                <w:rtl w:val="0"/>
              </w:rPr>
              <w:t>How many carbon atoms are contained in 5.50 g of ethane, C</w:t>
            </w:r>
            <w:r>
              <w:rPr>
                <w:rStyle w:val="DefaultParagraphFont"/>
                <w:b/>
                <w:bCs/>
                <w:i w:val="0"/>
                <w:iCs w:val="0"/>
                <w:smallCaps w:val="0"/>
                <w:color w:val="000000"/>
                <w:sz w:val="28"/>
                <w:szCs w:val="28"/>
                <w:bdr w:val="nil"/>
                <w:vertAlign w:val="subscript"/>
                <w:rtl w:val="0"/>
              </w:rPr>
              <w:t>2</w:t>
            </w:r>
            <w:r>
              <w:rPr>
                <w:rStyle w:val="DefaultParagraphFont"/>
                <w:b/>
                <w:bCs/>
                <w:i w:val="0"/>
                <w:iCs w:val="0"/>
                <w:smallCaps w:val="0"/>
                <w:color w:val="000000"/>
                <w:sz w:val="22"/>
                <w:szCs w:val="22"/>
                <w:bdr w:val="nil"/>
                <w:rtl w:val="0"/>
              </w:rPr>
              <w:t>H</w:t>
            </w:r>
            <w:r>
              <w:rPr>
                <w:rStyle w:val="DefaultParagraphFont"/>
                <w:b/>
                <w:bCs/>
                <w:i w:val="0"/>
                <w:iCs w:val="0"/>
                <w:smallCaps w:val="0"/>
                <w:color w:val="000000"/>
                <w:sz w:val="28"/>
                <w:szCs w:val="28"/>
                <w:bdr w:val="nil"/>
                <w:vertAlign w:val="subscript"/>
                <w:rtl w:val="0"/>
              </w:rPr>
              <w:t>6</w:t>
            </w:r>
            <w:r>
              <w:rPr>
                <w:rStyle w:val="DefaultParagraphFont"/>
                <w:b/>
                <w:bCs/>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1732"/>
              <w:gridCol w:w="245"/>
              <w:gridCol w:w="1631"/>
              <w:gridCol w:w="232"/>
              <w:gridCol w:w="1631"/>
              <w:gridCol w:w="245"/>
              <w:gridCol w:w="1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 xml:space="preserve">2.75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b w:val="0"/>
                      <w:bCs w:val="0"/>
                      <w:i w:val="0"/>
                      <w:iCs w:val="0"/>
                      <w:smallCaps w:val="0"/>
                      <w:color w:val="000000"/>
                      <w:sz w:val="22"/>
                      <w:szCs w:val="22"/>
                      <w:bdr w:val="nil"/>
                      <w:rtl w:val="0"/>
                    </w:rPr>
                    <w:t xml:space="preserve"> 10</w:t>
                  </w:r>
                  <w:r>
                    <w:rPr>
                      <w:rStyle w:val="DefaultParagraphFont"/>
                      <w:rFonts w:ascii="times" w:eastAsia="times" w:hAnsi="times" w:cs="times"/>
                      <w:b w:val="0"/>
                      <w:bCs w:val="0"/>
                      <w:i w:val="0"/>
                      <w:iCs w:val="0"/>
                      <w:smallCaps w:val="0"/>
                      <w:color w:val="000000"/>
                      <w:sz w:val="18"/>
                      <w:szCs w:val="18"/>
                      <w:bdr w:val="nil"/>
                      <w:rtl w:val="0"/>
                    </w:rPr>
                    <w:t>−</w:t>
                  </w:r>
                  <w:r>
                    <w:rPr>
                      <w:rStyle w:val="DefaultParagraphFont"/>
                      <w:b w:val="0"/>
                      <w:bCs w:val="0"/>
                      <w:i w:val="0"/>
                      <w:iCs w:val="0"/>
                      <w:smallCaps w:val="0"/>
                      <w:color w:val="000000"/>
                      <w:sz w:val="28"/>
                      <w:szCs w:val="28"/>
                      <w:bdr w:val="nil"/>
                      <w:vertAlign w:val="superscript"/>
                      <w:rtl w:val="0"/>
                    </w:rPr>
                    <w:t>22</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 xml:space="preserve">3.29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b w:val="0"/>
                      <w:bCs w:val="0"/>
                      <w:i w:val="0"/>
                      <w:iCs w:val="0"/>
                      <w:smallCaps w:val="0"/>
                      <w:color w:val="000000"/>
                      <w:sz w:val="22"/>
                      <w:szCs w:val="22"/>
                      <w:bdr w:val="nil"/>
                      <w:rtl w:val="0"/>
                    </w:rPr>
                    <w:t xml:space="preserve"> 10</w:t>
                  </w:r>
                  <w:r>
                    <w:rPr>
                      <w:rStyle w:val="DefaultParagraphFont"/>
                      <w:b w:val="0"/>
                      <w:bCs w:val="0"/>
                      <w:i w:val="0"/>
                      <w:iCs w:val="0"/>
                      <w:smallCaps w:val="0"/>
                      <w:color w:val="000000"/>
                      <w:sz w:val="28"/>
                      <w:szCs w:val="28"/>
                      <w:bdr w:val="nil"/>
                      <w:vertAlign w:val="superscript"/>
                      <w:rtl w:val="0"/>
                    </w:rPr>
                    <w:t>24</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 xml:space="preserve">1.10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b w:val="0"/>
                      <w:bCs w:val="0"/>
                      <w:i w:val="0"/>
                      <w:iCs w:val="0"/>
                      <w:smallCaps w:val="0"/>
                      <w:color w:val="000000"/>
                      <w:sz w:val="22"/>
                      <w:szCs w:val="22"/>
                      <w:bdr w:val="nil"/>
                      <w:rtl w:val="0"/>
                    </w:rPr>
                    <w:t xml:space="preserve"> 10</w:t>
                  </w:r>
                  <w:r>
                    <w:rPr>
                      <w:rStyle w:val="DefaultParagraphFont"/>
                      <w:b w:val="0"/>
                      <w:bCs w:val="0"/>
                      <w:i w:val="0"/>
                      <w:iCs w:val="0"/>
                      <w:smallCaps w:val="0"/>
                      <w:color w:val="000000"/>
                      <w:sz w:val="28"/>
                      <w:szCs w:val="28"/>
                      <w:bdr w:val="nil"/>
                      <w:vertAlign w:val="superscript"/>
                      <w:rtl w:val="0"/>
                    </w:rPr>
                    <w:t>23</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 xml:space="preserve">2.21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b w:val="0"/>
                      <w:bCs w:val="0"/>
                      <w:i w:val="0"/>
                      <w:iCs w:val="0"/>
                      <w:smallCaps w:val="0"/>
                      <w:color w:val="000000"/>
                      <w:sz w:val="22"/>
                      <w:szCs w:val="22"/>
                      <w:bdr w:val="nil"/>
                      <w:rtl w:val="0"/>
                    </w:rPr>
                    <w:t xml:space="preserve"> 10</w:t>
                  </w:r>
                  <w:r>
                    <w:rPr>
                      <w:rStyle w:val="DefaultParagraphFont"/>
                      <w:b w:val="0"/>
                      <w:bCs w:val="0"/>
                      <w:i w:val="0"/>
                      <w:iCs w:val="0"/>
                      <w:smallCaps w:val="0"/>
                      <w:color w:val="000000"/>
                      <w:sz w:val="28"/>
                      <w:szCs w:val="28"/>
                      <w:bdr w:val="nil"/>
                      <w:vertAlign w:val="superscript"/>
                      <w:rtl w:val="0"/>
                    </w:rPr>
                    <w:t>23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39. </w:t>
            </w:r>
            <w:r>
              <w:rPr>
                <w:rStyle w:val="DefaultParagraphFont"/>
                <w:b/>
                <w:bCs/>
                <w:i w:val="0"/>
                <w:iCs w:val="0"/>
                <w:smallCaps w:val="0"/>
                <w:color w:val="000000"/>
                <w:sz w:val="22"/>
                <w:szCs w:val="22"/>
                <w:bdr w:val="nil"/>
                <w:rtl w:val="0"/>
              </w:rPr>
              <w:t>Which element is approximately 65 percent of sulfuric acid by weight?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1317"/>
              <w:gridCol w:w="245"/>
              <w:gridCol w:w="938"/>
              <w:gridCol w:w="232"/>
              <w:gridCol w:w="1109"/>
              <w:gridCol w:w="245"/>
              <w:gridCol w:w="1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hydrogen</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sulfur</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oxygen</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any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40. </w:t>
            </w:r>
            <w:r>
              <w:rPr>
                <w:rStyle w:val="DefaultParagraphFont"/>
                <w:b/>
                <w:bCs/>
                <w:i w:val="0"/>
                <w:iCs w:val="0"/>
                <w:smallCaps w:val="0"/>
                <w:color w:val="000000"/>
                <w:sz w:val="22"/>
                <w:szCs w:val="22"/>
                <w:bdr w:val="nil"/>
                <w:rtl w:val="0"/>
              </w:rPr>
              <w:t>How many moles of N</w:t>
            </w:r>
            <w:r>
              <w:rPr>
                <w:rStyle w:val="DefaultParagraphFont"/>
                <w:b/>
                <w:bCs/>
                <w:i w:val="0"/>
                <w:iCs w:val="0"/>
                <w:smallCaps w:val="0"/>
                <w:color w:val="000000"/>
                <w:sz w:val="28"/>
                <w:szCs w:val="28"/>
                <w:bdr w:val="nil"/>
                <w:vertAlign w:val="subscript"/>
                <w:rtl w:val="0"/>
              </w:rPr>
              <w:t>2</w:t>
            </w:r>
            <w:r>
              <w:rPr>
                <w:rStyle w:val="DefaultParagraphFont"/>
                <w:b/>
                <w:bCs/>
                <w:i w:val="0"/>
                <w:iCs w:val="0"/>
                <w:smallCaps w:val="0"/>
                <w:color w:val="000000"/>
                <w:sz w:val="22"/>
                <w:szCs w:val="22"/>
                <w:bdr w:val="nil"/>
                <w:rtl w:val="0"/>
              </w:rPr>
              <w:t>O contain the same number of nitrogen atoms as 4.60 g of NO</w:t>
            </w:r>
            <w:r>
              <w:rPr>
                <w:rStyle w:val="DefaultParagraphFont"/>
                <w:b/>
                <w:bCs/>
                <w:i w:val="0"/>
                <w:iCs w:val="0"/>
                <w:smallCaps w:val="0"/>
                <w:color w:val="000000"/>
                <w:sz w:val="28"/>
                <w:szCs w:val="28"/>
                <w:bdr w:val="nil"/>
                <w:vertAlign w:val="subscript"/>
                <w:rtl w:val="0"/>
              </w:rPr>
              <w:t>2</w:t>
            </w:r>
            <w:r>
              <w:rPr>
                <w:rStyle w:val="DefaultParagraphFont"/>
                <w:b/>
                <w:bCs/>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951"/>
              <w:gridCol w:w="245"/>
              <w:gridCol w:w="1073"/>
              <w:gridCol w:w="232"/>
              <w:gridCol w:w="951"/>
              <w:gridCol w:w="245"/>
              <w:gridCol w:w="9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0.500</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0.0500</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0.100</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0.200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41. </w:t>
            </w:r>
            <w:r>
              <w:rPr>
                <w:rStyle w:val="DefaultParagraphFont"/>
                <w:b/>
                <w:bCs/>
                <w:i w:val="0"/>
                <w:iCs w:val="0"/>
                <w:smallCaps w:val="0"/>
                <w:color w:val="000000"/>
                <w:sz w:val="22"/>
                <w:szCs w:val="22"/>
                <w:bdr w:val="nil"/>
                <w:rtl w:val="0"/>
              </w:rPr>
              <w:t>How many grams of iron (Fe) is contained in 15.8 g of Fe(OH)</w:t>
            </w:r>
            <w:r>
              <w:rPr>
                <w:rStyle w:val="DefaultParagraphFont"/>
                <w:b/>
                <w:bCs/>
                <w:i w:val="0"/>
                <w:iCs w:val="0"/>
                <w:smallCaps w:val="0"/>
                <w:color w:val="000000"/>
                <w:sz w:val="28"/>
                <w:szCs w:val="28"/>
                <w:bdr w:val="nil"/>
                <w:vertAlign w:val="subscript"/>
                <w:rtl w:val="0"/>
              </w:rPr>
              <w:t>3</w:t>
            </w:r>
            <w:r>
              <w:rPr>
                <w:rStyle w:val="DefaultParagraphFont"/>
                <w:b/>
                <w:bCs/>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828"/>
              <w:gridCol w:w="245"/>
              <w:gridCol w:w="828"/>
              <w:gridCol w:w="232"/>
              <w:gridCol w:w="828"/>
              <w:gridCol w:w="245"/>
              <w:gridCol w:w="8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12.1</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8.26</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11.8</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5.21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42. </w:t>
            </w:r>
            <w:r>
              <w:rPr>
                <w:rStyle w:val="DefaultParagraphFont"/>
                <w:b/>
                <w:bCs/>
                <w:i w:val="0"/>
                <w:iCs w:val="0"/>
                <w:smallCaps w:val="0"/>
                <w:color w:val="000000"/>
                <w:sz w:val="22"/>
                <w:szCs w:val="22"/>
                <w:bdr w:val="nil"/>
                <w:rtl w:val="0"/>
              </w:rPr>
              <w:t>The symbol for bromine is _____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547"/>
              <w:gridCol w:w="245"/>
              <w:gridCol w:w="620"/>
              <w:gridCol w:w="232"/>
              <w:gridCol w:w="669"/>
              <w:gridCol w:w="245"/>
              <w:gridCol w:w="1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B</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Br</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Be</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43. </w:t>
            </w:r>
            <w:r>
              <w:rPr>
                <w:rStyle w:val="DefaultParagraphFont"/>
                <w:b/>
                <w:bCs/>
                <w:i w:val="0"/>
                <w:iCs w:val="0"/>
                <w:smallCaps w:val="0"/>
                <w:color w:val="000000"/>
                <w:sz w:val="22"/>
                <w:szCs w:val="22"/>
                <w:bdr w:val="nil"/>
                <w:rtl w:val="0"/>
              </w:rPr>
              <w:t>The weight % of S in K</w:t>
            </w:r>
            <w:r>
              <w:rPr>
                <w:rStyle w:val="DefaultParagraphFont"/>
                <w:b/>
                <w:bCs/>
                <w:i w:val="0"/>
                <w:iCs w:val="0"/>
                <w:smallCaps w:val="0"/>
                <w:color w:val="000000"/>
                <w:sz w:val="28"/>
                <w:szCs w:val="28"/>
                <w:bdr w:val="nil"/>
                <w:vertAlign w:val="subscript"/>
                <w:rtl w:val="0"/>
              </w:rPr>
              <w:t>2</w:t>
            </w:r>
            <w:r>
              <w:rPr>
                <w:rStyle w:val="DefaultParagraphFont"/>
                <w:b/>
                <w:bCs/>
                <w:i w:val="0"/>
                <w:iCs w:val="0"/>
                <w:smallCaps w:val="0"/>
                <w:color w:val="000000"/>
                <w:sz w:val="22"/>
                <w:szCs w:val="22"/>
                <w:bdr w:val="nil"/>
                <w:rtl w:val="0"/>
              </w:rPr>
              <w:t>SO</w:t>
            </w:r>
            <w:r>
              <w:rPr>
                <w:rStyle w:val="DefaultParagraphFont"/>
                <w:b/>
                <w:bCs/>
                <w:i w:val="0"/>
                <w:iCs w:val="0"/>
                <w:smallCaps w:val="0"/>
                <w:color w:val="000000"/>
                <w:sz w:val="28"/>
                <w:szCs w:val="28"/>
                <w:bdr w:val="nil"/>
                <w:vertAlign w:val="subscript"/>
                <w:rtl w:val="0"/>
              </w:rPr>
              <w:t>4</w:t>
            </w:r>
            <w:r>
              <w:rPr>
                <w:rStyle w:val="DefaultParagraphFont"/>
                <w:b/>
                <w:bCs/>
                <w:i w:val="0"/>
                <w:iCs w:val="0"/>
                <w:smallCaps w:val="0"/>
                <w:color w:val="000000"/>
                <w:sz w:val="22"/>
                <w:szCs w:val="22"/>
                <w:bdr w:val="nil"/>
                <w:rtl w:val="0"/>
              </w:rPr>
              <w:t xml:space="preserve"> is _____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1024"/>
              <w:gridCol w:w="245"/>
              <w:gridCol w:w="1024"/>
              <w:gridCol w:w="232"/>
              <w:gridCol w:w="1024"/>
              <w:gridCol w:w="245"/>
              <w:gridCol w:w="1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14.2%</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18.4%</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54.4%</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22.4%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44. </w:t>
            </w:r>
            <w:r>
              <w:rPr>
                <w:rStyle w:val="DefaultParagraphFont"/>
                <w:b/>
                <w:bCs/>
                <w:i w:val="0"/>
                <w:iCs w:val="0"/>
                <w:smallCaps w:val="0"/>
                <w:color w:val="000000"/>
                <w:sz w:val="22"/>
                <w:szCs w:val="22"/>
                <w:bdr w:val="nil"/>
                <w:rtl w:val="0"/>
              </w:rPr>
              <w:t>What is the number of moles of water in one liter of water if one gram of water takes up one milliliter of space?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522"/>
              <w:gridCol w:w="245"/>
              <w:gridCol w:w="645"/>
              <w:gridCol w:w="232"/>
              <w:gridCol w:w="828"/>
              <w:gridCol w:w="245"/>
              <w:gridCol w:w="8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18</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55.6</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45. </w:t>
            </w:r>
            <w:r>
              <w:rPr>
                <w:rStyle w:val="DefaultParagraphFont"/>
                <w:b/>
                <w:bCs/>
                <w:i w:val="0"/>
                <w:iCs w:val="0"/>
                <w:smallCaps w:val="0"/>
                <w:color w:val="000000"/>
                <w:sz w:val="22"/>
                <w:szCs w:val="22"/>
                <w:bdr w:val="nil"/>
                <w:rtl w:val="0"/>
              </w:rPr>
              <w:t>How many neutrons are in an atom that has a mass number of 75 and contains 35 protons?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645"/>
              <w:gridCol w:w="245"/>
              <w:gridCol w:w="645"/>
              <w:gridCol w:w="232"/>
              <w:gridCol w:w="645"/>
              <w:gridCol w:w="245"/>
              <w:gridCol w:w="12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40</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35</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75</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can’t tell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46. </w:t>
            </w:r>
            <w:r>
              <w:rPr>
                <w:rStyle w:val="DefaultParagraphFont"/>
                <w:b/>
                <w:bCs/>
                <w:i w:val="0"/>
                <w:iCs w:val="0"/>
                <w:smallCaps w:val="0"/>
                <w:color w:val="000000"/>
                <w:sz w:val="22"/>
                <w:szCs w:val="22"/>
                <w:bdr w:val="nil"/>
                <w:rtl w:val="0"/>
              </w:rPr>
              <w:t>Atoms that have the same atomic number but differ by mass number are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1134"/>
              <w:gridCol w:w="245"/>
              <w:gridCol w:w="1256"/>
              <w:gridCol w:w="232"/>
              <w:gridCol w:w="1219"/>
              <w:gridCol w:w="245"/>
              <w:gridCol w:w="12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protons</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neutrons</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isotopes</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positrons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47. </w:t>
            </w:r>
            <w:r>
              <w:rPr>
                <w:rStyle w:val="DefaultParagraphFont"/>
                <w:b/>
                <w:bCs/>
                <w:i w:val="0"/>
                <w:iCs w:val="0"/>
                <w:smallCaps w:val="0"/>
                <w:color w:val="000000"/>
                <w:sz w:val="22"/>
                <w:szCs w:val="22"/>
                <w:bdr w:val="nil"/>
                <w:rtl w:val="0"/>
              </w:rPr>
              <w:t xml:space="preserve">If you have 3.011 </w:t>
            </w:r>
            <w:r>
              <w:rPr>
                <w:rStyle w:val="DefaultParagraphFont"/>
                <w:rFonts w:ascii="times" w:eastAsia="times" w:hAnsi="times" w:cs="times"/>
                <w:b/>
                <w:bCs/>
                <w:i w:val="0"/>
                <w:iCs w:val="0"/>
                <w:smallCaps w:val="0"/>
                <w:color w:val="000000"/>
                <w:sz w:val="22"/>
                <w:szCs w:val="22"/>
                <w:bdr w:val="nil"/>
                <w:rtl w:val="0"/>
              </w:rPr>
              <w:t>×</w:t>
            </w:r>
            <w:r>
              <w:rPr>
                <w:rStyle w:val="DefaultParagraphFont"/>
                <w:b/>
                <w:bCs/>
                <w:i w:val="0"/>
                <w:iCs w:val="0"/>
                <w:smallCaps w:val="0"/>
                <w:color w:val="000000"/>
                <w:sz w:val="22"/>
                <w:szCs w:val="22"/>
                <w:bdr w:val="nil"/>
                <w:rtl w:val="0"/>
              </w:rPr>
              <w:t xml:space="preserve"> 10</w:t>
            </w:r>
            <w:r>
              <w:rPr>
                <w:rStyle w:val="DefaultParagraphFont"/>
                <w:b/>
                <w:bCs/>
                <w:i w:val="0"/>
                <w:iCs w:val="0"/>
                <w:smallCaps w:val="0"/>
                <w:color w:val="000000"/>
                <w:sz w:val="28"/>
                <w:szCs w:val="28"/>
                <w:bdr w:val="nil"/>
                <w:vertAlign w:val="superscript"/>
                <w:rtl w:val="0"/>
              </w:rPr>
              <w:t>23</w:t>
            </w:r>
            <w:r>
              <w:rPr>
                <w:rStyle w:val="DefaultParagraphFont"/>
                <w:b/>
                <w:bCs/>
                <w:i w:val="0"/>
                <w:iCs w:val="0"/>
                <w:smallCaps w:val="0"/>
                <w:color w:val="000000"/>
                <w:sz w:val="22"/>
                <w:szCs w:val="22"/>
                <w:bdr w:val="nil"/>
                <w:rtl w:val="0"/>
              </w:rPr>
              <w:t xml:space="preserve"> atoms of carbon, what would you expect its mass to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1134"/>
              <w:gridCol w:w="245"/>
              <w:gridCol w:w="1134"/>
              <w:gridCol w:w="232"/>
              <w:gridCol w:w="1134"/>
              <w:gridCol w:w="245"/>
              <w:gridCol w:w="11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12.01 g</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6.005 g</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3.003 g</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1.000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48. </w:t>
            </w:r>
            <w:r>
              <w:rPr>
                <w:rStyle w:val="DefaultParagraphFont"/>
                <w:b/>
                <w:bCs/>
                <w:i w:val="0"/>
                <w:iCs w:val="0"/>
                <w:smallCaps w:val="0"/>
                <w:color w:val="000000"/>
                <w:sz w:val="22"/>
                <w:szCs w:val="22"/>
                <w:bdr w:val="nil"/>
                <w:rtl w:val="0"/>
              </w:rPr>
              <w:t>What is wrong with the following molecular formula: SOO (sulfur dioxide)?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3115"/>
              <w:gridCol w:w="245"/>
              <w:gridCol w:w="31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OSO is the correct form</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SO should be So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OO should be written as O2</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OO should be written as O</w:t>
                  </w:r>
                  <w:r>
                    <w:rPr>
                      <w:rStyle w:val="DefaultParagraphFont"/>
                      <w:b w:val="0"/>
                      <w:bCs w:val="0"/>
                      <w:i w:val="0"/>
                      <w:iCs w:val="0"/>
                      <w:smallCaps w:val="0"/>
                      <w:color w:val="000000"/>
                      <w:sz w:val="28"/>
                      <w:szCs w:val="28"/>
                      <w:bdr w:val="nil"/>
                      <w:vertAlign w:val="sub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49. </w:t>
            </w:r>
            <w:r>
              <w:rPr>
                <w:rStyle w:val="DefaultParagraphFont"/>
                <w:b/>
                <w:bCs/>
                <w:i w:val="0"/>
                <w:iCs w:val="0"/>
                <w:smallCaps w:val="0"/>
                <w:color w:val="000000"/>
                <w:sz w:val="22"/>
                <w:szCs w:val="22"/>
                <w:bdr w:val="nil"/>
                <w:rtl w:val="0"/>
              </w:rPr>
              <w:t>Determine the number of electrons and protons in the element Tc.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2760"/>
              <w:gridCol w:w="245"/>
              <w:gridCol w:w="2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43 protons, 43 electrons</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43 protons, 56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56 protons, 43 electrons</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99 protons, 43 electrons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50. </w:t>
            </w:r>
            <w:r>
              <w:rPr>
                <w:rStyle w:val="DefaultParagraphFont"/>
                <w:b/>
                <w:bCs/>
                <w:i w:val="0"/>
                <w:iCs w:val="0"/>
                <w:smallCaps w:val="0"/>
                <w:color w:val="000000"/>
                <w:sz w:val="22"/>
                <w:szCs w:val="22"/>
                <w:bdr w:val="nil"/>
                <w:rtl w:val="0"/>
              </w:rPr>
              <w:t>The system of atomic mass units is based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76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 xml:space="preserve">assigning </w:t>
                  </w:r>
                  <w:r>
                    <w:rPr>
                      <w:rStyle w:val="DefaultParagraphFont"/>
                      <w:b w:val="0"/>
                      <w:bCs w:val="0"/>
                      <w:i w:val="0"/>
                      <w:iCs w:val="0"/>
                      <w:smallCaps w:val="0"/>
                      <w:color w:val="000000"/>
                      <w:sz w:val="28"/>
                      <w:szCs w:val="28"/>
                      <w:bdr w:val="nil"/>
                      <w:vertAlign w:val="superscript"/>
                      <w:rtl w:val="0"/>
                    </w:rPr>
                    <w:t>12</w:t>
                  </w:r>
                  <w:r>
                    <w:rPr>
                      <w:rStyle w:val="DefaultParagraphFont"/>
                      <w:b w:val="0"/>
                      <w:bCs w:val="0"/>
                      <w:i w:val="0"/>
                      <w:iCs w:val="0"/>
                      <w:smallCaps w:val="0"/>
                      <w:color w:val="000000"/>
                      <w:sz w:val="22"/>
                      <w:szCs w:val="22"/>
                      <w:bdr w:val="nil"/>
                      <w:rtl w:val="0"/>
                    </w:rPr>
                    <w:t>C as weighing exactly 12 u &amp; comparing other elements to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measuring the true mass of each subatomic particle.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comparing the differences in protons and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viewing how atoms are affected by electromagnetic fields.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51. </w:t>
            </w:r>
            <w:r>
              <w:rPr>
                <w:rStyle w:val="DefaultParagraphFont"/>
                <w:b/>
                <w:bCs/>
                <w:i w:val="0"/>
                <w:iCs w:val="0"/>
                <w:smallCaps w:val="0"/>
                <w:color w:val="000000"/>
                <w:sz w:val="22"/>
                <w:szCs w:val="22"/>
                <w:bdr w:val="nil"/>
                <w:rtl w:val="0"/>
              </w:rPr>
              <w:t>How many moles of Na</w:t>
            </w:r>
            <w:r>
              <w:rPr>
                <w:rStyle w:val="DefaultParagraphFont"/>
                <w:b/>
                <w:bCs/>
                <w:i w:val="0"/>
                <w:iCs w:val="0"/>
                <w:smallCaps w:val="0"/>
                <w:color w:val="000000"/>
                <w:sz w:val="28"/>
                <w:szCs w:val="28"/>
                <w:bdr w:val="nil"/>
                <w:vertAlign w:val="subscript"/>
                <w:rtl w:val="0"/>
              </w:rPr>
              <w:t>2</w:t>
            </w:r>
            <w:r>
              <w:rPr>
                <w:rStyle w:val="DefaultParagraphFont"/>
                <w:b/>
                <w:bCs/>
                <w:i w:val="0"/>
                <w:iCs w:val="0"/>
                <w:smallCaps w:val="0"/>
                <w:color w:val="000000"/>
                <w:sz w:val="22"/>
                <w:szCs w:val="22"/>
                <w:bdr w:val="nil"/>
                <w:rtl w:val="0"/>
              </w:rPr>
              <w:t>Cr</w:t>
            </w:r>
            <w:r>
              <w:rPr>
                <w:rStyle w:val="DefaultParagraphFont"/>
                <w:b/>
                <w:bCs/>
                <w:i w:val="0"/>
                <w:iCs w:val="0"/>
                <w:smallCaps w:val="0"/>
                <w:color w:val="000000"/>
                <w:sz w:val="28"/>
                <w:szCs w:val="28"/>
                <w:bdr w:val="nil"/>
                <w:vertAlign w:val="subscript"/>
                <w:rtl w:val="0"/>
              </w:rPr>
              <w:t>2</w:t>
            </w:r>
            <w:r>
              <w:rPr>
                <w:rStyle w:val="DefaultParagraphFont"/>
                <w:b/>
                <w:bCs/>
                <w:i w:val="0"/>
                <w:iCs w:val="0"/>
                <w:smallCaps w:val="0"/>
                <w:color w:val="000000"/>
                <w:sz w:val="22"/>
                <w:szCs w:val="22"/>
                <w:bdr w:val="nil"/>
                <w:rtl w:val="0"/>
              </w:rPr>
              <w:t>O</w:t>
            </w:r>
            <w:r>
              <w:rPr>
                <w:rStyle w:val="DefaultParagraphFont"/>
                <w:b/>
                <w:bCs/>
                <w:i w:val="0"/>
                <w:iCs w:val="0"/>
                <w:smallCaps w:val="0"/>
                <w:color w:val="000000"/>
                <w:sz w:val="28"/>
                <w:szCs w:val="28"/>
                <w:bdr w:val="nil"/>
                <w:vertAlign w:val="subscript"/>
                <w:rtl w:val="0"/>
              </w:rPr>
              <w:t>7</w:t>
            </w:r>
            <w:r>
              <w:rPr>
                <w:rStyle w:val="DefaultParagraphFont"/>
                <w:b/>
                <w:bCs/>
                <w:i w:val="0"/>
                <w:iCs w:val="0"/>
                <w:smallCaps w:val="0"/>
                <w:color w:val="000000"/>
                <w:sz w:val="22"/>
                <w:szCs w:val="22"/>
                <w:bdr w:val="nil"/>
                <w:rtl w:val="0"/>
              </w:rPr>
              <w:t xml:space="preserve"> contain 14 moles of oxygen atoms?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2151"/>
              <w:gridCol w:w="245"/>
              <w:gridCol w:w="22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2 mol Na</w:t>
                  </w:r>
                  <w:r>
                    <w:rPr>
                      <w:rStyle w:val="DefaultParagraphFont"/>
                      <w:b w:val="0"/>
                      <w:bCs w:val="0"/>
                      <w:i w:val="0"/>
                      <w:iCs w:val="0"/>
                      <w:smallCaps w:val="0"/>
                      <w:color w:val="000000"/>
                      <w:sz w:val="28"/>
                      <w:szCs w:val="28"/>
                      <w:bdr w:val="nil"/>
                      <w:vertAlign w:val="subscript"/>
                      <w:rtl w:val="0"/>
                    </w:rPr>
                    <w:t>2</w:t>
                  </w:r>
                  <w:r>
                    <w:rPr>
                      <w:rStyle w:val="DefaultParagraphFont"/>
                      <w:b w:val="0"/>
                      <w:bCs w:val="0"/>
                      <w:i w:val="0"/>
                      <w:iCs w:val="0"/>
                      <w:smallCaps w:val="0"/>
                      <w:color w:val="000000"/>
                      <w:sz w:val="22"/>
                      <w:szCs w:val="22"/>
                      <w:bdr w:val="nil"/>
                      <w:rtl w:val="0"/>
                    </w:rPr>
                    <w:t>Cr</w:t>
                  </w:r>
                  <w:r>
                    <w:rPr>
                      <w:rStyle w:val="DefaultParagraphFont"/>
                      <w:b w:val="0"/>
                      <w:bCs w:val="0"/>
                      <w:i w:val="0"/>
                      <w:iCs w:val="0"/>
                      <w:smallCaps w:val="0"/>
                      <w:color w:val="000000"/>
                      <w:sz w:val="28"/>
                      <w:szCs w:val="28"/>
                      <w:bdr w:val="nil"/>
                      <w:vertAlign w:val="subscript"/>
                      <w:rtl w:val="0"/>
                    </w:rPr>
                    <w:t>2</w:t>
                  </w:r>
                  <w:r>
                    <w:rPr>
                      <w:rStyle w:val="DefaultParagraphFont"/>
                      <w:b w:val="0"/>
                      <w:bCs w:val="0"/>
                      <w:i w:val="0"/>
                      <w:iCs w:val="0"/>
                      <w:smallCaps w:val="0"/>
                      <w:color w:val="000000"/>
                      <w:sz w:val="22"/>
                      <w:szCs w:val="22"/>
                      <w:bdr w:val="nil"/>
                      <w:rtl w:val="0"/>
                    </w:rPr>
                    <w:t>O</w:t>
                  </w:r>
                  <w:r>
                    <w:rPr>
                      <w:rStyle w:val="DefaultParagraphFont"/>
                      <w:b w:val="0"/>
                      <w:bCs w:val="0"/>
                      <w:i w:val="0"/>
                      <w:iCs w:val="0"/>
                      <w:smallCaps w:val="0"/>
                      <w:color w:val="000000"/>
                      <w:sz w:val="28"/>
                      <w:szCs w:val="28"/>
                      <w:bdr w:val="nil"/>
                      <w:vertAlign w:val="subscript"/>
                      <w:rtl w:val="0"/>
                    </w:rPr>
                    <w:t>7</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14 mol Na</w:t>
                  </w:r>
                  <w:r>
                    <w:rPr>
                      <w:rStyle w:val="DefaultParagraphFont"/>
                      <w:b w:val="0"/>
                      <w:bCs w:val="0"/>
                      <w:i w:val="0"/>
                      <w:iCs w:val="0"/>
                      <w:smallCaps w:val="0"/>
                      <w:color w:val="000000"/>
                      <w:sz w:val="28"/>
                      <w:szCs w:val="28"/>
                      <w:bdr w:val="nil"/>
                      <w:vertAlign w:val="subscript"/>
                      <w:rtl w:val="0"/>
                    </w:rPr>
                    <w:t>2</w:t>
                  </w:r>
                  <w:r>
                    <w:rPr>
                      <w:rStyle w:val="DefaultParagraphFont"/>
                      <w:b w:val="0"/>
                      <w:bCs w:val="0"/>
                      <w:i w:val="0"/>
                      <w:iCs w:val="0"/>
                      <w:smallCaps w:val="0"/>
                      <w:color w:val="000000"/>
                      <w:sz w:val="22"/>
                      <w:szCs w:val="22"/>
                      <w:bdr w:val="nil"/>
                      <w:rtl w:val="0"/>
                    </w:rPr>
                    <w:t>Cr</w:t>
                  </w:r>
                  <w:r>
                    <w:rPr>
                      <w:rStyle w:val="DefaultParagraphFont"/>
                      <w:b w:val="0"/>
                      <w:bCs w:val="0"/>
                      <w:i w:val="0"/>
                      <w:iCs w:val="0"/>
                      <w:smallCaps w:val="0"/>
                      <w:color w:val="000000"/>
                      <w:sz w:val="28"/>
                      <w:szCs w:val="28"/>
                      <w:bdr w:val="nil"/>
                      <w:vertAlign w:val="subscript"/>
                      <w:rtl w:val="0"/>
                    </w:rPr>
                    <w:t>2</w:t>
                  </w:r>
                  <w:r>
                    <w:rPr>
                      <w:rStyle w:val="DefaultParagraphFont"/>
                      <w:b w:val="0"/>
                      <w:bCs w:val="0"/>
                      <w:i w:val="0"/>
                      <w:iCs w:val="0"/>
                      <w:smallCaps w:val="0"/>
                      <w:color w:val="000000"/>
                      <w:sz w:val="22"/>
                      <w:szCs w:val="22"/>
                      <w:bdr w:val="nil"/>
                      <w:rtl w:val="0"/>
                    </w:rPr>
                    <w:t>O</w:t>
                  </w:r>
                  <w:r>
                    <w:rPr>
                      <w:rStyle w:val="DefaultParagraphFont"/>
                      <w:b w:val="0"/>
                      <w:bCs w:val="0"/>
                      <w:i w:val="0"/>
                      <w:iCs w:val="0"/>
                      <w:smallCaps w:val="0"/>
                      <w:color w:val="000000"/>
                      <w:sz w:val="28"/>
                      <w:szCs w:val="28"/>
                      <w:bdr w:val="nil"/>
                      <w:vertAlign w:val="subscript"/>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7 mol Na</w:t>
                  </w:r>
                  <w:r>
                    <w:rPr>
                      <w:rStyle w:val="DefaultParagraphFont"/>
                      <w:b w:val="0"/>
                      <w:bCs w:val="0"/>
                      <w:i w:val="0"/>
                      <w:iCs w:val="0"/>
                      <w:smallCaps w:val="0"/>
                      <w:color w:val="000000"/>
                      <w:sz w:val="28"/>
                      <w:szCs w:val="28"/>
                      <w:bdr w:val="nil"/>
                      <w:vertAlign w:val="subscript"/>
                      <w:rtl w:val="0"/>
                    </w:rPr>
                    <w:t>2</w:t>
                  </w:r>
                  <w:r>
                    <w:rPr>
                      <w:rStyle w:val="DefaultParagraphFont"/>
                      <w:b w:val="0"/>
                      <w:bCs w:val="0"/>
                      <w:i w:val="0"/>
                      <w:iCs w:val="0"/>
                      <w:smallCaps w:val="0"/>
                      <w:color w:val="000000"/>
                      <w:sz w:val="22"/>
                      <w:szCs w:val="22"/>
                      <w:bdr w:val="nil"/>
                      <w:rtl w:val="0"/>
                    </w:rPr>
                    <w:t>Cr</w:t>
                  </w:r>
                  <w:r>
                    <w:rPr>
                      <w:rStyle w:val="DefaultParagraphFont"/>
                      <w:b w:val="0"/>
                      <w:bCs w:val="0"/>
                      <w:i w:val="0"/>
                      <w:iCs w:val="0"/>
                      <w:smallCaps w:val="0"/>
                      <w:color w:val="000000"/>
                      <w:sz w:val="28"/>
                      <w:szCs w:val="28"/>
                      <w:bdr w:val="nil"/>
                      <w:vertAlign w:val="subscript"/>
                      <w:rtl w:val="0"/>
                    </w:rPr>
                    <w:t>2</w:t>
                  </w:r>
                  <w:r>
                    <w:rPr>
                      <w:rStyle w:val="DefaultParagraphFont"/>
                      <w:b w:val="0"/>
                      <w:bCs w:val="0"/>
                      <w:i w:val="0"/>
                      <w:iCs w:val="0"/>
                      <w:smallCaps w:val="0"/>
                      <w:color w:val="000000"/>
                      <w:sz w:val="22"/>
                      <w:szCs w:val="22"/>
                      <w:bdr w:val="nil"/>
                      <w:rtl w:val="0"/>
                    </w:rPr>
                    <w:t>O</w:t>
                  </w:r>
                  <w:r>
                    <w:rPr>
                      <w:rStyle w:val="DefaultParagraphFont"/>
                      <w:b w:val="0"/>
                      <w:bCs w:val="0"/>
                      <w:i w:val="0"/>
                      <w:iCs w:val="0"/>
                      <w:smallCaps w:val="0"/>
                      <w:color w:val="000000"/>
                      <w:sz w:val="28"/>
                      <w:szCs w:val="28"/>
                      <w:bdr w:val="nil"/>
                      <w:vertAlign w:val="subscript"/>
                      <w:rtl w:val="0"/>
                    </w:rPr>
                    <w:t>7</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 mol Na</w:t>
                  </w:r>
                  <w:r>
                    <w:rPr>
                      <w:rStyle w:val="DefaultParagraphFont"/>
                      <w:b w:val="0"/>
                      <w:bCs w:val="0"/>
                      <w:i w:val="0"/>
                      <w:iCs w:val="0"/>
                      <w:smallCaps w:val="0"/>
                      <w:color w:val="000000"/>
                      <w:sz w:val="28"/>
                      <w:szCs w:val="28"/>
                      <w:bdr w:val="nil"/>
                      <w:vertAlign w:val="subscript"/>
                      <w:rtl w:val="0"/>
                    </w:rPr>
                    <w:t>2</w:t>
                  </w:r>
                  <w:r>
                    <w:rPr>
                      <w:rStyle w:val="DefaultParagraphFont"/>
                      <w:b w:val="0"/>
                      <w:bCs w:val="0"/>
                      <w:i w:val="0"/>
                      <w:iCs w:val="0"/>
                      <w:smallCaps w:val="0"/>
                      <w:color w:val="000000"/>
                      <w:sz w:val="22"/>
                      <w:szCs w:val="22"/>
                      <w:bdr w:val="nil"/>
                      <w:rtl w:val="0"/>
                    </w:rPr>
                    <w:t>Cr</w:t>
                  </w:r>
                  <w:r>
                    <w:rPr>
                      <w:rStyle w:val="DefaultParagraphFont"/>
                      <w:b w:val="0"/>
                      <w:bCs w:val="0"/>
                      <w:i w:val="0"/>
                      <w:iCs w:val="0"/>
                      <w:smallCaps w:val="0"/>
                      <w:color w:val="000000"/>
                      <w:sz w:val="28"/>
                      <w:szCs w:val="28"/>
                      <w:bdr w:val="nil"/>
                      <w:vertAlign w:val="subscript"/>
                      <w:rtl w:val="0"/>
                    </w:rPr>
                    <w:t>2</w:t>
                  </w:r>
                  <w:r>
                    <w:rPr>
                      <w:rStyle w:val="DefaultParagraphFont"/>
                      <w:b w:val="0"/>
                      <w:bCs w:val="0"/>
                      <w:i w:val="0"/>
                      <w:iCs w:val="0"/>
                      <w:smallCaps w:val="0"/>
                      <w:color w:val="000000"/>
                      <w:sz w:val="22"/>
                      <w:szCs w:val="22"/>
                      <w:bdr w:val="nil"/>
                      <w:rtl w:val="0"/>
                    </w:rPr>
                    <w:t>O</w:t>
                  </w:r>
                  <w:r>
                    <w:rPr>
                      <w:rStyle w:val="DefaultParagraphFont"/>
                      <w:b w:val="0"/>
                      <w:bCs w:val="0"/>
                      <w:i w:val="0"/>
                      <w:iCs w:val="0"/>
                      <w:smallCaps w:val="0"/>
                      <w:color w:val="000000"/>
                      <w:sz w:val="28"/>
                      <w:szCs w:val="28"/>
                      <w:bdr w:val="nil"/>
                      <w:vertAlign w:val="subscript"/>
                      <w:rtl w:val="0"/>
                    </w:rPr>
                    <w:t>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52. </w:t>
            </w:r>
            <w:r>
              <w:rPr>
                <w:rStyle w:val="DefaultParagraphFont"/>
                <w:b/>
                <w:bCs/>
                <w:i w:val="0"/>
                <w:iCs w:val="0"/>
                <w:smallCaps w:val="0"/>
                <w:color w:val="000000"/>
                <w:sz w:val="22"/>
                <w:szCs w:val="22"/>
                <w:bdr w:val="nil"/>
                <w:rtl w:val="0"/>
              </w:rPr>
              <w:t>An isotope of a given element has a mass number equal to twice the atomic number.  This neutral isotope contains twelve electrons.  This isotope is _____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1916"/>
              <w:gridCol w:w="245"/>
              <w:gridCol w:w="19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magnesium-12.</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magnesium-24.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chromium-24.</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chromium-12.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53. </w:t>
            </w:r>
            <w:r>
              <w:rPr>
                <w:rStyle w:val="DefaultParagraphFont"/>
                <w:b/>
                <w:bCs/>
                <w:i w:val="0"/>
                <w:iCs w:val="0"/>
                <w:smallCaps w:val="0"/>
                <w:color w:val="000000"/>
                <w:sz w:val="22"/>
                <w:szCs w:val="22"/>
                <w:bdr w:val="nil"/>
                <w:rtl w:val="0"/>
              </w:rPr>
              <w:t>Approximately, how many atoms of beryllium would be required to equal the mass of 10 atoms of aluminum?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2491"/>
              <w:gridCol w:w="245"/>
              <w:gridCol w:w="24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3 atoms of beryllium</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10 atoms of beryllium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30 atoms of beryllium</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4 atoms of beryllium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54. </w:t>
            </w:r>
            <w:r>
              <w:rPr>
                <w:rStyle w:val="DefaultParagraphFont"/>
                <w:b/>
                <w:bCs/>
                <w:i w:val="0"/>
                <w:iCs w:val="0"/>
                <w:smallCaps w:val="0"/>
                <w:color w:val="000000"/>
                <w:sz w:val="22"/>
                <w:szCs w:val="22"/>
                <w:bdr w:val="nil"/>
                <w:rtl w:val="0"/>
              </w:rPr>
              <w:t>If calcium carbonate found in limestone is 40.0% calcium, how many grams of calcium are in 485 g of calcium carbonate?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2308"/>
              <w:gridCol w:w="245"/>
              <w:gridCol w:w="20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12.1 g of calcium</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291 g of calcium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19,400 g of calcium</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194 g of calcium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55. </w:t>
            </w:r>
            <w:r>
              <w:rPr>
                <w:rStyle w:val="DefaultParagraphFont"/>
                <w:b/>
                <w:bCs/>
                <w:i w:val="0"/>
                <w:iCs w:val="0"/>
                <w:smallCaps w:val="0"/>
                <w:color w:val="000000"/>
                <w:sz w:val="22"/>
                <w:szCs w:val="22"/>
                <w:bdr w:val="nil"/>
                <w:rtl w:val="0"/>
              </w:rPr>
              <w:t>Which of the following correctly describes subatomic particles?</w:t>
            </w:r>
            <w:r>
              <w:rPr>
                <w:rStyle w:val="DefaultParagraphFont"/>
                <w:b/>
                <w:bCs/>
                <w:i w:val="0"/>
                <w:iCs w:val="0"/>
                <w:smallCaps w:val="0"/>
                <w:color w:val="000000"/>
                <w:sz w:val="22"/>
                <w:szCs w:val="22"/>
                <w:bdr w:val="nil"/>
                <w:rtl w:val="0"/>
              </w:rPr>
              <w:br/>
            </w:r>
            <w:r>
              <w:rPr>
                <w:rStyle w:val="DefaultParagraphFont"/>
                <w:b/>
                <w:bCs/>
                <w:i w:val="0"/>
                <w:iCs w:val="0"/>
                <w:smallCaps w:val="0"/>
                <w:color w:val="000000"/>
                <w:sz w:val="22"/>
                <w:szCs w:val="22"/>
                <w:bdr w:val="nil"/>
                <w:rtl w:val="0"/>
              </w:rPr>
              <w:t>            1. Mass:  </w:t>
            </w:r>
            <w:r>
              <w:rPr>
                <w:rStyle w:val="DefaultParagraphFont"/>
                <w:b/>
                <w:bCs/>
                <w:i w:val="0"/>
                <w:iCs w:val="0"/>
                <w:smallCaps w:val="0"/>
                <w:color w:val="000000"/>
                <w:position w:val="-6"/>
                <w:sz w:val="22"/>
                <w:szCs w:val="22"/>
                <w:bdr w:val="nil"/>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16.5pt;width:15pt">
                  <v:imagedata r:id="rId4" o:title=""/>
                </v:shape>
              </w:pict>
            </w:r>
            <w:r>
              <w:rPr>
                <w:rStyle w:val="DefaultParagraphFont"/>
                <w:b/>
                <w:bCs/>
                <w:i w:val="0"/>
                <w:iCs w:val="0"/>
                <w:smallCaps w:val="0"/>
                <w:color w:val="000000"/>
                <w:sz w:val="22"/>
                <w:szCs w:val="22"/>
                <w:bdr w:val="nil"/>
                <w:rtl w:val="0"/>
              </w:rPr>
              <w:t xml:space="preserve"> &lt; </w:t>
            </w:r>
            <w:r>
              <w:rPr>
                <w:rStyle w:val="DefaultParagraphFont"/>
                <w:b/>
                <w:bCs/>
                <w:i w:val="0"/>
                <w:iCs w:val="0"/>
                <w:smallCaps w:val="0"/>
                <w:color w:val="000000"/>
                <w:position w:val="-9"/>
                <w:sz w:val="22"/>
                <w:szCs w:val="22"/>
                <w:bdr w:val="nil"/>
                <w:rtl w:val="0"/>
              </w:rPr>
              <w:pict>
                <v:shape id="_x0000_i1027" type="#_x0000_t75" style="height:19.5pt;width:15.75pt">
                  <v:imagedata r:id="rId5" o:title=""/>
                </v:shape>
              </w:pict>
            </w:r>
            <w:r>
              <w:rPr>
                <w:rStyle w:val="DefaultParagraphFont"/>
                <w:b/>
                <w:bCs/>
                <w:i w:val="0"/>
                <w:iCs w:val="0"/>
                <w:smallCaps w:val="0"/>
                <w:color w:val="000000"/>
                <w:sz w:val="22"/>
                <w:szCs w:val="22"/>
                <w:bdr w:val="nil"/>
                <w:rtl w:val="0"/>
              </w:rPr>
              <w:t xml:space="preserve">= </w:t>
            </w:r>
            <w:r>
              <w:rPr>
                <w:rStyle w:val="DefaultParagraphFont"/>
                <w:b/>
                <w:bCs/>
                <w:i/>
                <w:iCs/>
                <w:smallCaps w:val="0"/>
                <w:color w:val="000000"/>
                <w:sz w:val="22"/>
                <w:szCs w:val="22"/>
                <w:bdr w:val="nil"/>
                <w:rtl w:val="0"/>
              </w:rPr>
              <w:t>n</w:t>
            </w:r>
            <w:r>
              <w:rPr>
                <w:rStyle w:val="DefaultParagraphFont"/>
                <w:b/>
                <w:bCs/>
                <w:i/>
                <w:iCs/>
                <w:smallCaps w:val="0"/>
                <w:color w:val="000000"/>
                <w:sz w:val="22"/>
                <w:szCs w:val="22"/>
                <w:bdr w:val="nil"/>
                <w:rtl w:val="0"/>
              </w:rPr>
              <w:br/>
            </w:r>
            <w:r>
              <w:rPr>
                <w:rStyle w:val="DefaultParagraphFont"/>
                <w:b/>
                <w:bCs/>
                <w:i/>
                <w:iCs/>
                <w:smallCaps w:val="0"/>
                <w:color w:val="000000"/>
                <w:sz w:val="22"/>
                <w:szCs w:val="22"/>
                <w:bdr w:val="nil"/>
                <w:rtl w:val="0"/>
              </w:rPr>
              <w:t>            </w:t>
            </w:r>
            <w:r>
              <w:rPr>
                <w:rStyle w:val="DefaultParagraphFont"/>
                <w:b/>
                <w:bCs/>
                <w:i w:val="0"/>
                <w:iCs w:val="0"/>
                <w:smallCaps w:val="0"/>
                <w:color w:val="000000"/>
                <w:sz w:val="22"/>
                <w:szCs w:val="22"/>
                <w:bdr w:val="nil"/>
                <w:rtl w:val="0"/>
              </w:rPr>
              <w:t xml:space="preserve">2. Magnitude of charge:   </w:t>
            </w:r>
            <w:r>
              <w:rPr>
                <w:rStyle w:val="DefaultParagraphFont"/>
                <w:b/>
                <w:bCs/>
                <w:i/>
                <w:iCs/>
                <w:smallCaps w:val="0"/>
                <w:color w:val="000000"/>
                <w:sz w:val="22"/>
                <w:szCs w:val="22"/>
                <w:bdr w:val="nil"/>
                <w:rtl w:val="0"/>
              </w:rPr>
              <w:t>n &lt;</w:t>
            </w:r>
            <w:r>
              <w:rPr>
                <w:rStyle w:val="DefaultParagraphFont"/>
                <w:b/>
                <w:bCs/>
                <w:i w:val="0"/>
                <w:iCs w:val="0"/>
                <w:smallCaps w:val="0"/>
                <w:color w:val="000000"/>
                <w:sz w:val="22"/>
                <w:szCs w:val="22"/>
                <w:bdr w:val="nil"/>
                <w:rtl w:val="0"/>
              </w:rPr>
              <w:t xml:space="preserve"> </w:t>
            </w:r>
            <w:r>
              <w:rPr>
                <w:rStyle w:val="DefaultParagraphFont"/>
                <w:b/>
                <w:bCs/>
                <w:i w:val="0"/>
                <w:iCs w:val="0"/>
                <w:smallCaps w:val="0"/>
                <w:color w:val="000000"/>
                <w:position w:val="-6"/>
                <w:sz w:val="22"/>
                <w:szCs w:val="22"/>
                <w:bdr w:val="nil"/>
                <w:rtl w:val="0"/>
              </w:rPr>
              <w:pict>
                <v:shape id="_x0000_i1028" type="#_x0000_t75" style="height:16.5pt;width:15pt">
                  <v:imagedata r:id="rId4" o:title=""/>
                </v:shape>
              </w:pict>
            </w:r>
            <w:r>
              <w:rPr>
                <w:rStyle w:val="DefaultParagraphFont"/>
                <w:b/>
                <w:bCs/>
                <w:i w:val="0"/>
                <w:iCs w:val="0"/>
                <w:smallCaps w:val="0"/>
                <w:color w:val="000000"/>
                <w:sz w:val="22"/>
                <w:szCs w:val="22"/>
                <w:bdr w:val="nil"/>
                <w:rtl w:val="0"/>
              </w:rPr>
              <w:t xml:space="preserve">= </w:t>
            </w:r>
            <w:r>
              <w:rPr>
                <w:rStyle w:val="DefaultParagraphFont"/>
                <w:b/>
                <w:bCs/>
                <w:i w:val="0"/>
                <w:iCs w:val="0"/>
                <w:smallCaps w:val="0"/>
                <w:color w:val="000000"/>
                <w:position w:val="-9"/>
                <w:sz w:val="22"/>
                <w:szCs w:val="22"/>
                <w:bdr w:val="nil"/>
                <w:rtl w:val="0"/>
              </w:rPr>
              <w:pict>
                <v:shape id="_x0000_i1029" type="#_x0000_t75" style="height:19.5pt;width:15.75pt">
                  <v:imagedata r:id="rId5" o:title=""/>
                </v:shape>
              </w:pict>
            </w:r>
          </w:p>
          <w:p>
            <w:pPr>
              <w:pStyle w:val="p"/>
              <w:bidi w:val="0"/>
              <w:spacing w:before="0" w:beforeAutospacing="0" w:after="0" w:afterAutospacing="0"/>
              <w:jc w:val="left"/>
            </w:pPr>
            <w:r>
              <w:rPr>
                <w:rStyle w:val="DefaultParagraphFont"/>
                <w:b/>
                <w:bCs/>
                <w:i w:val="0"/>
                <w:iCs w:val="0"/>
                <w:smallCaps w:val="0"/>
                <w:color w:val="000000"/>
                <w:sz w:val="22"/>
                <w:szCs w:val="22"/>
                <w:bdr w:val="nil"/>
                <w:rtl w:val="0"/>
              </w:rPr>
              <w:t>            3. Location:   outside nucleus  </w:t>
            </w:r>
            <w:r>
              <w:rPr>
                <w:rStyle w:val="DefaultParagraphFont"/>
                <w:b/>
                <w:bCs/>
                <w:i w:val="0"/>
                <w:iCs w:val="0"/>
                <w:smallCaps w:val="0"/>
                <w:color w:val="000000"/>
                <w:position w:val="-6"/>
                <w:sz w:val="22"/>
                <w:szCs w:val="22"/>
                <w:bdr w:val="nil"/>
                <w:rtl w:val="0"/>
              </w:rPr>
              <w:pict>
                <v:shape id="_x0000_i1030" type="#_x0000_t75" style="height:16.5pt;width:15pt">
                  <v:imagedata r:id="rId4" o:title=""/>
                </v:shape>
              </w:pict>
            </w:r>
            <w:r>
              <w:rPr>
                <w:rStyle w:val="DefaultParagraphFont"/>
                <w:b/>
                <w:bCs/>
                <w:i w:val="0"/>
                <w:iCs w:val="0"/>
                <w:smallCaps w:val="0"/>
                <w:color w:val="000000"/>
                <w:sz w:val="22"/>
                <w:szCs w:val="22"/>
                <w:bdr w:val="nil"/>
                <w:rtl w:val="0"/>
              </w:rPr>
              <w:t xml:space="preserve"> ,  </w:t>
            </w:r>
            <w:r>
              <w:rPr>
                <w:rStyle w:val="DefaultParagraphFont"/>
                <w:b/>
                <w:bCs/>
                <w:i w:val="0"/>
                <w:iCs w:val="0"/>
                <w:smallCaps w:val="0"/>
                <w:color w:val="000000"/>
                <w:position w:val="-9"/>
                <w:sz w:val="22"/>
                <w:szCs w:val="22"/>
                <w:bdr w:val="nil"/>
                <w:rtl w:val="0"/>
              </w:rPr>
              <w:pict>
                <v:shape id="_x0000_i1031" type="#_x0000_t75" style="height:19.5pt;width:15.75pt">
                  <v:imagedata r:id="rId5" o:title=""/>
                </v:shape>
              </w:pict>
            </w:r>
            <w:r>
              <w:rPr>
                <w:rStyle w:val="DefaultParagraphFont"/>
                <w:b/>
                <w:bCs/>
                <w:i w:val="0"/>
                <w:iCs w:val="0"/>
                <w:smallCaps w:val="0"/>
                <w:color w:val="000000"/>
                <w:sz w:val="22"/>
                <w:szCs w:val="22"/>
                <w:bdr w:val="nil"/>
                <w:rtl w:val="0"/>
              </w:rPr>
              <w:t xml:space="preserve">, inside nucleus     </w:t>
            </w:r>
            <w:r>
              <w:rPr>
                <w:rStyle w:val="DefaultParagraphFont"/>
                <w:b/>
                <w:bCs/>
                <w:i/>
                <w:iCs/>
                <w:smallCaps w:val="0"/>
                <w:color w:val="000000"/>
                <w:sz w:val="22"/>
                <w:szCs w:val="22"/>
                <w:bdr w:val="nil"/>
                <w:rtl w:val="0"/>
              </w:rPr>
              <w:t>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987"/>
              <w:gridCol w:w="245"/>
              <w:gridCol w:w="987"/>
              <w:gridCol w:w="232"/>
              <w:gridCol w:w="987"/>
              <w:gridCol w:w="245"/>
              <w:gridCol w:w="11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 only</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2 only</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3 only</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 and 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56. </w:t>
            </w:r>
            <w:r>
              <w:rPr>
                <w:rStyle w:val="DefaultParagraphFont"/>
                <w:b/>
                <w:bCs/>
                <w:i w:val="0"/>
                <w:iCs w:val="0"/>
                <w:smallCaps w:val="0"/>
                <w:color w:val="000000"/>
                <w:sz w:val="22"/>
                <w:szCs w:val="22"/>
                <w:bdr w:val="nil"/>
                <w:rtl w:val="0"/>
              </w:rPr>
              <w:t>Write the formula for a compound consisting of 3 sodium atoms, 1 phosphorus atom, and 4 oxygen atoms.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1176"/>
              <w:gridCol w:w="245"/>
              <w:gridCol w:w="1244"/>
              <w:gridCol w:w="232"/>
              <w:gridCol w:w="1579"/>
              <w:gridCol w:w="245"/>
              <w:gridCol w:w="13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S</w:t>
                  </w:r>
                  <w:r>
                    <w:rPr>
                      <w:rStyle w:val="DefaultParagraphFont"/>
                      <w:b w:val="0"/>
                      <w:bCs w:val="0"/>
                      <w:i w:val="0"/>
                      <w:iCs w:val="0"/>
                      <w:smallCaps w:val="0"/>
                      <w:color w:val="000000"/>
                      <w:sz w:val="28"/>
                      <w:szCs w:val="28"/>
                      <w:bdr w:val="nil"/>
                      <w:vertAlign w:val="subscript"/>
                      <w:rtl w:val="0"/>
                    </w:rPr>
                    <w:t>3</w:t>
                  </w:r>
                  <w:r>
                    <w:rPr>
                      <w:rStyle w:val="DefaultParagraphFont"/>
                      <w:b w:val="0"/>
                      <w:bCs w:val="0"/>
                      <w:i w:val="0"/>
                      <w:iCs w:val="0"/>
                      <w:smallCaps w:val="0"/>
                      <w:color w:val="000000"/>
                      <w:sz w:val="22"/>
                      <w:szCs w:val="22"/>
                      <w:bdr w:val="nil"/>
                      <w:rtl w:val="0"/>
                    </w:rPr>
                    <w:t>PO</w:t>
                  </w:r>
                  <w:r>
                    <w:rPr>
                      <w:rStyle w:val="DefaultParagraphFont"/>
                      <w:b w:val="0"/>
                      <w:bCs w:val="0"/>
                      <w:i w:val="0"/>
                      <w:iCs w:val="0"/>
                      <w:smallCaps w:val="0"/>
                      <w:color w:val="000000"/>
                      <w:sz w:val="28"/>
                      <w:szCs w:val="28"/>
                      <w:bdr w:val="nil"/>
                      <w:vertAlign w:val="subscript"/>
                      <w:rtl w:val="0"/>
                    </w:rPr>
                    <w:t>4</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3NaP4O</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Na</w:t>
                  </w:r>
                  <w:r>
                    <w:rPr>
                      <w:rStyle w:val="DefaultParagraphFont"/>
                      <w:b w:val="0"/>
                      <w:bCs w:val="0"/>
                      <w:i w:val="0"/>
                      <w:iCs w:val="0"/>
                      <w:smallCaps w:val="0"/>
                      <w:color w:val="000000"/>
                      <w:sz w:val="28"/>
                      <w:szCs w:val="28"/>
                      <w:bdr w:val="nil"/>
                      <w:vertAlign w:val="subscript"/>
                      <w:rtl w:val="0"/>
                    </w:rPr>
                    <w:t>3</w:t>
                  </w:r>
                  <w:r>
                    <w:rPr>
                      <w:rStyle w:val="DefaultParagraphFont"/>
                      <w:b w:val="0"/>
                      <w:bCs w:val="0"/>
                      <w:i w:val="0"/>
                      <w:iCs w:val="0"/>
                      <w:smallCaps w:val="0"/>
                      <w:color w:val="000000"/>
                      <w:sz w:val="22"/>
                      <w:szCs w:val="22"/>
                      <w:bdr w:val="nil"/>
                      <w:rtl w:val="0"/>
                    </w:rPr>
                    <w:t>P2(O</w:t>
                  </w:r>
                  <w:r>
                    <w:rPr>
                      <w:rStyle w:val="DefaultParagraphFont"/>
                      <w:b w:val="0"/>
                      <w:bCs w:val="0"/>
                      <w:i w:val="0"/>
                      <w:iCs w:val="0"/>
                      <w:smallCaps w:val="0"/>
                      <w:color w:val="000000"/>
                      <w:sz w:val="28"/>
                      <w:szCs w:val="28"/>
                      <w:bdr w:val="nil"/>
                      <w:vertAlign w:val="subscript"/>
                      <w:rtl w:val="0"/>
                    </w:rPr>
                    <w:t>2</w:t>
                  </w:r>
                  <w:r>
                    <w:rPr>
                      <w:rStyle w:val="DefaultParagraphFont"/>
                      <w:b w:val="0"/>
                      <w:bCs w:val="0"/>
                      <w:i w:val="0"/>
                      <w:iCs w:val="0"/>
                      <w:smallCaps w:val="0"/>
                      <w:color w:val="000000"/>
                      <w:sz w:val="22"/>
                      <w:szCs w:val="22"/>
                      <w:bdr w:val="nil"/>
                      <w:rtl w:val="0"/>
                    </w:rPr>
                    <w:t>)</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Na</w:t>
                  </w:r>
                  <w:r>
                    <w:rPr>
                      <w:rStyle w:val="DefaultParagraphFont"/>
                      <w:b w:val="0"/>
                      <w:bCs w:val="0"/>
                      <w:i w:val="0"/>
                      <w:iCs w:val="0"/>
                      <w:smallCaps w:val="0"/>
                      <w:color w:val="000000"/>
                      <w:sz w:val="28"/>
                      <w:szCs w:val="28"/>
                      <w:bdr w:val="nil"/>
                      <w:vertAlign w:val="subscript"/>
                      <w:rtl w:val="0"/>
                    </w:rPr>
                    <w:t>3</w:t>
                  </w:r>
                  <w:r>
                    <w:rPr>
                      <w:rStyle w:val="DefaultParagraphFont"/>
                      <w:b w:val="0"/>
                      <w:bCs w:val="0"/>
                      <w:i w:val="0"/>
                      <w:iCs w:val="0"/>
                      <w:smallCaps w:val="0"/>
                      <w:color w:val="000000"/>
                      <w:sz w:val="22"/>
                      <w:szCs w:val="22"/>
                      <w:bdr w:val="nil"/>
                      <w:rtl w:val="0"/>
                    </w:rPr>
                    <w:t>PO</w:t>
                  </w:r>
                  <w:r>
                    <w:rPr>
                      <w:rStyle w:val="DefaultParagraphFont"/>
                      <w:b w:val="0"/>
                      <w:bCs w:val="0"/>
                      <w:i w:val="0"/>
                      <w:iCs w:val="0"/>
                      <w:smallCaps w:val="0"/>
                      <w:color w:val="000000"/>
                      <w:sz w:val="28"/>
                      <w:szCs w:val="28"/>
                      <w:bdr w:val="nil"/>
                      <w:vertAlign w:val="subscript"/>
                      <w:rtl w:val="0"/>
                    </w:rPr>
                    <w:t>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57. </w:t>
            </w:r>
            <w:r>
              <w:rPr>
                <w:rStyle w:val="DefaultParagraphFont"/>
                <w:b/>
                <w:bCs/>
                <w:i w:val="0"/>
                <w:iCs w:val="0"/>
                <w:smallCaps w:val="0"/>
                <w:color w:val="000000"/>
                <w:sz w:val="22"/>
                <w:szCs w:val="22"/>
                <w:bdr w:val="nil"/>
                <w:rtl w:val="0"/>
              </w:rPr>
              <w:t>Consider the representation shown below.  It should be classified as</w:t>
            </w:r>
          </w:p>
          <w:p>
            <w:pPr>
              <w:pStyle w:val="p"/>
              <w:bidi w:val="0"/>
              <w:spacing w:before="0" w:beforeAutospacing="0" w:after="0" w:afterAutospacing="0"/>
              <w:jc w:val="left"/>
            </w:pPr>
            <w:r>
              <w:rPr>
                <w:position w:val="-51"/>
              </w:rPr>
              <w:pict>
                <v:shape id="_x0000_i1032" type="#_x0000_t75" style="height:63pt;width:63pt">
                  <v:imagedata r:id="rId6"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49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an element consisting of 6 atoms.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 compound containing atoms of two 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 homogenous mixture of two 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 homogenous mixture of two compounds.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58. </w:t>
            </w:r>
            <w:r>
              <w:rPr>
                <w:rStyle w:val="DefaultParagraphFont"/>
                <w:b/>
                <w:bCs/>
                <w:i w:val="0"/>
                <w:iCs w:val="0"/>
                <w:smallCaps w:val="0"/>
                <w:color w:val="000000"/>
                <w:sz w:val="22"/>
                <w:szCs w:val="22"/>
                <w:bdr w:val="nil"/>
                <w:rtl w:val="0"/>
              </w:rPr>
              <w:t>A neutral isotope of an element contains 21 electrons and 24 neutrons.  What is the following representation for this nucleus?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940"/>
              <w:gridCol w:w="245"/>
              <w:gridCol w:w="940"/>
              <w:gridCol w:w="232"/>
              <w:gridCol w:w="955"/>
              <w:gridCol w:w="245"/>
              <w:gridCol w:w="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3"/>
                    </w:rPr>
                    <w:pict>
                      <v:shape id="_x0000_i1033" type="#_x0000_t75" style="height:24.75pt;width:27pt">
                        <v:imagedata r:id="rId7" o:title=""/>
                      </v:shape>
                    </w:pic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3"/>
                    </w:rPr>
                    <w:pict>
                      <v:shape id="_x0000_i1034" type="#_x0000_t75" style="height:24.75pt;width:27pt">
                        <v:imagedata r:id="rId8" o:title=""/>
                      </v:shape>
                    </w:pic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3"/>
                    </w:rPr>
                    <w:pict>
                      <v:shape id="_x0000_i1035" type="#_x0000_t75" style="height:24.75pt;width:27.75pt">
                        <v:imagedata r:id="rId9" o:title=""/>
                      </v:shape>
                    </w:pic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3"/>
                    </w:rPr>
                    <w:pict>
                      <v:shape id="_x0000_i1036" type="#_x0000_t75" style="height:24.75pt;width:26.25pt">
                        <v:imagedata r:id="rId10"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59. </w:t>
            </w:r>
            <w:r>
              <w:rPr>
                <w:rStyle w:val="DefaultParagraphFont"/>
                <w:b/>
                <w:bCs/>
                <w:i w:val="0"/>
                <w:iCs w:val="0"/>
                <w:smallCaps w:val="0"/>
                <w:color w:val="000000"/>
                <w:sz w:val="22"/>
                <w:szCs w:val="22"/>
                <w:bdr w:val="nil"/>
                <w:rtl w:val="0"/>
              </w:rPr>
              <w:t>How many electrons are found around the species below?</w:t>
            </w:r>
          </w:p>
          <w:p>
            <w:pPr>
              <w:pStyle w:val="p"/>
              <w:bidi w:val="0"/>
              <w:spacing w:before="0" w:beforeAutospacing="0" w:after="0" w:afterAutospacing="0"/>
              <w:jc w:val="left"/>
            </w:pPr>
            <w:r>
              <w:rPr>
                <w:position w:val="-11"/>
              </w:rPr>
              <w:pict>
                <v:shape id="_x0000_i1037" type="#_x0000_t75" style="height:22.5pt;width:37.5pt">
                  <v:imagedata r:id="rId11"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596"/>
              <w:gridCol w:w="245"/>
              <w:gridCol w:w="522"/>
              <w:gridCol w:w="232"/>
              <w:gridCol w:w="522"/>
              <w:gridCol w:w="245"/>
              <w:gridCol w:w="5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-2</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0</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2</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60. </w:t>
            </w:r>
            <w:r>
              <w:rPr>
                <w:rStyle w:val="DefaultParagraphFont"/>
                <w:b/>
                <w:bCs/>
                <w:i w:val="0"/>
                <w:iCs w:val="0"/>
                <w:smallCaps w:val="0"/>
                <w:color w:val="000000"/>
                <w:sz w:val="22"/>
                <w:szCs w:val="22"/>
                <w:bdr w:val="nil"/>
                <w:rtl w:val="0"/>
              </w:rPr>
              <w:t>What is the molar mass of Ba</w:t>
            </w:r>
            <w:r>
              <w:rPr>
                <w:rStyle w:val="DefaultParagraphFont"/>
                <w:b/>
                <w:bCs/>
                <w:i w:val="0"/>
                <w:iCs w:val="0"/>
                <w:smallCaps w:val="0"/>
                <w:color w:val="000000"/>
                <w:sz w:val="28"/>
                <w:szCs w:val="28"/>
                <w:bdr w:val="nil"/>
                <w:vertAlign w:val="subscript"/>
                <w:rtl w:val="0"/>
              </w:rPr>
              <w:t>3</w:t>
            </w:r>
            <w:r>
              <w:rPr>
                <w:rStyle w:val="DefaultParagraphFont"/>
                <w:b/>
                <w:bCs/>
                <w:i w:val="0"/>
                <w:iCs w:val="0"/>
                <w:smallCaps w:val="0"/>
                <w:color w:val="000000"/>
                <w:sz w:val="22"/>
                <w:szCs w:val="22"/>
                <w:bdr w:val="nil"/>
                <w:rtl w:val="0"/>
              </w:rPr>
              <w:t>(PO</w:t>
            </w:r>
            <w:r>
              <w:rPr>
                <w:rStyle w:val="DefaultParagraphFont"/>
                <w:b/>
                <w:bCs/>
                <w:i w:val="0"/>
                <w:iCs w:val="0"/>
                <w:smallCaps w:val="0"/>
                <w:color w:val="000000"/>
                <w:sz w:val="28"/>
                <w:szCs w:val="28"/>
                <w:bdr w:val="nil"/>
                <w:vertAlign w:val="subscript"/>
                <w:rtl w:val="0"/>
              </w:rPr>
              <w:t>4</w:t>
            </w:r>
            <w:r>
              <w:rPr>
                <w:rStyle w:val="DefaultParagraphFont"/>
                <w:b/>
                <w:bCs/>
                <w:i w:val="0"/>
                <w:iCs w:val="0"/>
                <w:smallCaps w:val="0"/>
                <w:color w:val="000000"/>
                <w:sz w:val="22"/>
                <w:szCs w:val="22"/>
                <w:bdr w:val="nil"/>
                <w:rtl w:val="0"/>
              </w:rPr>
              <w:t>)</w:t>
            </w:r>
            <w:r>
              <w:rPr>
                <w:rStyle w:val="DefaultParagraphFont"/>
                <w:b/>
                <w:bCs/>
                <w:i w:val="0"/>
                <w:iCs w:val="0"/>
                <w:smallCaps w:val="0"/>
                <w:color w:val="000000"/>
                <w:sz w:val="28"/>
                <w:szCs w:val="28"/>
                <w:bdr w:val="nil"/>
                <w:vertAlign w:val="subscript"/>
                <w:rtl w:val="0"/>
              </w:rPr>
              <w:t>2</w:t>
            </w:r>
            <w:r>
              <w:rPr>
                <w:rStyle w:val="DefaultParagraphFont"/>
                <w:b/>
                <w:bCs/>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1672"/>
              <w:gridCol w:w="245"/>
              <w:gridCol w:w="1672"/>
              <w:gridCol w:w="232"/>
              <w:gridCol w:w="1672"/>
              <w:gridCol w:w="245"/>
              <w:gridCol w:w="1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232.30 g/mol</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327.27 g/mol</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369.63 g/mol</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601.92 g/mol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61. </w:t>
            </w:r>
            <w:r>
              <w:rPr>
                <w:position w:val="-11"/>
              </w:rPr>
              <w:pict>
                <v:shape id="_x0000_i1038" type="#_x0000_t75" style="height:22.5pt;width:30pt">
                  <v:imagedata r:id="rId12" o:title=""/>
                </v:shape>
              </w:pict>
            </w:r>
            <w:r>
              <w:rPr>
                <w:rStyle w:val="DefaultParagraphFont"/>
                <w:b/>
                <w:bCs/>
                <w:i w:val="0"/>
                <w:iCs w:val="0"/>
                <w:smallCaps w:val="0"/>
                <w:color w:val="000000"/>
                <w:sz w:val="22"/>
                <w:szCs w:val="22"/>
                <w:bdr w:val="nil"/>
                <w:rtl w:val="0"/>
              </w:rPr>
              <w:t xml:space="preserve"> is the form of uranium used to make atomic bombs.  One atom of this isotope consists of 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42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92 protons, 92 electrons, 92 neutrons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92 protons, 143 electrons, 92 neutrons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92 protons, 92 electrons. 143 neutrons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143 protons, 143 electrons, 92 neutrons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62. </w:t>
            </w:r>
            <w:r>
              <w:rPr>
                <w:rStyle w:val="DefaultParagraphFont"/>
                <w:b/>
                <w:bCs/>
                <w:i w:val="0"/>
                <w:iCs w:val="0"/>
                <w:smallCaps w:val="0"/>
                <w:color w:val="000000"/>
                <w:sz w:val="22"/>
                <w:szCs w:val="22"/>
                <w:bdr w:val="nil"/>
                <w:rtl w:val="0"/>
              </w:rPr>
              <w:t>Oxalic acid is found in many plants, like spinach and black tea.  What is the mass of the carbon found in one mole of oxalic acid, H</w:t>
            </w:r>
            <w:r>
              <w:rPr>
                <w:rStyle w:val="DefaultParagraphFont"/>
                <w:b/>
                <w:bCs/>
                <w:i w:val="0"/>
                <w:iCs w:val="0"/>
                <w:smallCaps w:val="0"/>
                <w:color w:val="000000"/>
                <w:sz w:val="28"/>
                <w:szCs w:val="28"/>
                <w:bdr w:val="nil"/>
                <w:vertAlign w:val="subscript"/>
                <w:rtl w:val="0"/>
              </w:rPr>
              <w:t>2</w:t>
            </w:r>
            <w:r>
              <w:rPr>
                <w:rStyle w:val="DefaultParagraphFont"/>
                <w:b/>
                <w:bCs/>
                <w:i w:val="0"/>
                <w:iCs w:val="0"/>
                <w:smallCaps w:val="0"/>
                <w:color w:val="000000"/>
                <w:sz w:val="22"/>
                <w:szCs w:val="22"/>
                <w:bdr w:val="nil"/>
                <w:rtl w:val="0"/>
              </w:rPr>
              <w:t>C</w:t>
            </w:r>
            <w:r>
              <w:rPr>
                <w:rStyle w:val="DefaultParagraphFont"/>
                <w:b/>
                <w:bCs/>
                <w:i w:val="0"/>
                <w:iCs w:val="0"/>
                <w:smallCaps w:val="0"/>
                <w:color w:val="000000"/>
                <w:sz w:val="28"/>
                <w:szCs w:val="28"/>
                <w:bdr w:val="nil"/>
                <w:vertAlign w:val="subscript"/>
                <w:rtl w:val="0"/>
              </w:rPr>
              <w:t>2</w:t>
            </w:r>
            <w:r>
              <w:rPr>
                <w:rStyle w:val="DefaultParagraphFont"/>
                <w:b/>
                <w:bCs/>
                <w:i w:val="0"/>
                <w:iCs w:val="0"/>
                <w:smallCaps w:val="0"/>
                <w:color w:val="000000"/>
                <w:sz w:val="22"/>
                <w:szCs w:val="22"/>
                <w:bdr w:val="nil"/>
                <w:rtl w:val="0"/>
              </w:rPr>
              <w:t>O</w:t>
            </w:r>
            <w:r>
              <w:rPr>
                <w:rStyle w:val="DefaultParagraphFont"/>
                <w:b/>
                <w:bCs/>
                <w:i w:val="0"/>
                <w:iCs w:val="0"/>
                <w:smallCaps w:val="0"/>
                <w:color w:val="000000"/>
                <w:sz w:val="28"/>
                <w:szCs w:val="28"/>
                <w:bdr w:val="nil"/>
                <w:vertAlign w:val="subscript"/>
                <w:rtl w:val="0"/>
              </w:rPr>
              <w:t>4</w:t>
            </w:r>
            <w:r>
              <w:rPr>
                <w:rStyle w:val="DefaultParagraphFont"/>
                <w:b/>
                <w:bCs/>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1599"/>
              <w:gridCol w:w="245"/>
              <w:gridCol w:w="1647"/>
              <w:gridCol w:w="232"/>
              <w:gridCol w:w="1599"/>
              <w:gridCol w:w="245"/>
              <w:gridCol w:w="1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12.01 g of C</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24.02 g of Cl</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45.01 g of C</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90.02 g of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63. </w:t>
            </w:r>
            <w:r>
              <w:rPr>
                <w:rStyle w:val="DefaultParagraphFont"/>
                <w:b/>
                <w:bCs/>
                <w:i w:val="0"/>
                <w:iCs w:val="0"/>
                <w:smallCaps w:val="0"/>
                <w:color w:val="000000"/>
                <w:sz w:val="22"/>
                <w:szCs w:val="22"/>
                <w:bdr w:val="nil"/>
                <w:rtl w:val="0"/>
              </w:rPr>
              <w:t xml:space="preserve">You discover a new element which consists of two isotopes.  The first isotope, </w:t>
            </w:r>
            <w:r>
              <w:rPr>
                <w:rStyle w:val="DefaultParagraphFont"/>
                <w:b/>
                <w:bCs/>
                <w:i w:val="0"/>
                <w:iCs w:val="0"/>
                <w:smallCaps w:val="0"/>
                <w:color w:val="000000"/>
                <w:sz w:val="28"/>
                <w:szCs w:val="28"/>
                <w:bdr w:val="nil"/>
                <w:vertAlign w:val="superscript"/>
                <w:rtl w:val="0"/>
              </w:rPr>
              <w:t>243</w:t>
            </w:r>
            <w:r>
              <w:rPr>
                <w:rStyle w:val="DefaultParagraphFont"/>
                <w:b/>
                <w:bCs/>
                <w:i w:val="0"/>
                <w:iCs w:val="0"/>
                <w:smallCaps w:val="0"/>
                <w:color w:val="000000"/>
                <w:sz w:val="22"/>
                <w:szCs w:val="22"/>
                <w:bdr w:val="nil"/>
                <w:rtl w:val="0"/>
              </w:rPr>
              <w:t xml:space="preserve">X (mass = 242.45 u)  comprises 40.000% of the total.  The second isotope, </w:t>
            </w:r>
            <w:r>
              <w:rPr>
                <w:rStyle w:val="DefaultParagraphFont"/>
                <w:b/>
                <w:bCs/>
                <w:i w:val="0"/>
                <w:iCs w:val="0"/>
                <w:smallCaps w:val="0"/>
                <w:color w:val="000000"/>
                <w:sz w:val="28"/>
                <w:szCs w:val="28"/>
                <w:bdr w:val="nil"/>
                <w:vertAlign w:val="superscript"/>
                <w:rtl w:val="0"/>
              </w:rPr>
              <w:t>248</w:t>
            </w:r>
            <w:r>
              <w:rPr>
                <w:rStyle w:val="DefaultParagraphFont"/>
                <w:b/>
                <w:bCs/>
                <w:i w:val="0"/>
                <w:iCs w:val="0"/>
                <w:smallCaps w:val="0"/>
                <w:color w:val="000000"/>
                <w:sz w:val="22"/>
                <w:szCs w:val="22"/>
                <w:bdr w:val="nil"/>
                <w:rtl w:val="0"/>
              </w:rPr>
              <w:t>X (mass = 247.11 u) accounts for the rest.  What would be the average atomic mass for your new element?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1256"/>
              <w:gridCol w:w="245"/>
              <w:gridCol w:w="1256"/>
              <w:gridCol w:w="232"/>
              <w:gridCol w:w="1073"/>
              <w:gridCol w:w="245"/>
              <w:gridCol w:w="10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242.45 u</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244.32 u</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245.25</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247.11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64. </w:t>
            </w:r>
            <w:r>
              <w:rPr>
                <w:rStyle w:val="DefaultParagraphFont"/>
                <w:b/>
                <w:bCs/>
                <w:i w:val="0"/>
                <w:iCs w:val="0"/>
                <w:smallCaps w:val="0"/>
                <w:color w:val="000000"/>
                <w:sz w:val="22"/>
                <w:szCs w:val="22"/>
                <w:bdr w:val="nil"/>
                <w:rtl w:val="0"/>
              </w:rPr>
              <w:t>Individuals, ages 19-70, should include at least 1000 mg of calcium in their daily diet.  What is the minimum number of one-gram calcium supplement tablets you would need to take each day to meet this requirement if a tablet is 40% by mass calcium?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522"/>
              <w:gridCol w:w="245"/>
              <w:gridCol w:w="522"/>
              <w:gridCol w:w="232"/>
              <w:gridCol w:w="522"/>
              <w:gridCol w:w="245"/>
              <w:gridCol w:w="5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1</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2</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3</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65. </w:t>
            </w:r>
            <w:r>
              <w:rPr>
                <w:rStyle w:val="DefaultParagraphFont"/>
                <w:b/>
                <w:bCs/>
                <w:i w:val="0"/>
                <w:iCs w:val="0"/>
                <w:smallCaps w:val="0"/>
                <w:color w:val="000000"/>
                <w:sz w:val="22"/>
                <w:szCs w:val="22"/>
                <w:bdr w:val="nil"/>
                <w:rtl w:val="0"/>
              </w:rPr>
              <w:t>The symbols for all of the elements are derived from the Latin names.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9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66. </w:t>
            </w:r>
            <w:r>
              <w:rPr>
                <w:rStyle w:val="DefaultParagraphFont"/>
                <w:b/>
                <w:bCs/>
                <w:i w:val="0"/>
                <w:iCs w:val="0"/>
                <w:smallCaps w:val="0"/>
                <w:color w:val="000000"/>
                <w:sz w:val="22"/>
                <w:szCs w:val="22"/>
                <w:bdr w:val="nil"/>
                <w:rtl w:val="0"/>
              </w:rPr>
              <w:t>The symbols for all of the elements always begin with a capital letter.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9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67. </w:t>
            </w:r>
            <w:r>
              <w:rPr>
                <w:rStyle w:val="DefaultParagraphFont"/>
                <w:b/>
                <w:bCs/>
                <w:i w:val="0"/>
                <w:iCs w:val="0"/>
                <w:smallCaps w:val="0"/>
                <w:color w:val="000000"/>
                <w:sz w:val="22"/>
                <w:szCs w:val="22"/>
                <w:bdr w:val="nil"/>
                <w:rtl w:val="0"/>
              </w:rPr>
              <w:t>The first letter of the symbol for each of the elements is the first letter of its English name.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9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68. </w:t>
            </w:r>
            <w:r>
              <w:rPr>
                <w:rStyle w:val="DefaultParagraphFont"/>
                <w:b/>
                <w:bCs/>
                <w:i w:val="0"/>
                <w:iCs w:val="0"/>
                <w:smallCaps w:val="0"/>
                <w:color w:val="000000"/>
                <w:sz w:val="22"/>
                <w:szCs w:val="22"/>
                <w:bdr w:val="nil"/>
                <w:rtl w:val="0"/>
              </w:rPr>
              <w:t>The most accurate way to determine atomic mass is with a mass spectrometer.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9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69. </w:t>
            </w:r>
            <w:r>
              <w:rPr>
                <w:rStyle w:val="DefaultParagraphFont"/>
                <w:b/>
                <w:bCs/>
                <w:i w:val="0"/>
                <w:iCs w:val="0"/>
                <w:smallCaps w:val="0"/>
                <w:color w:val="000000"/>
                <w:sz w:val="22"/>
                <w:szCs w:val="22"/>
                <w:bdr w:val="nil"/>
                <w:rtl w:val="0"/>
              </w:rPr>
              <w:t>H</w:t>
            </w:r>
            <w:r>
              <w:rPr>
                <w:rStyle w:val="DefaultParagraphFont"/>
                <w:b/>
                <w:bCs/>
                <w:i w:val="0"/>
                <w:iCs w:val="0"/>
                <w:smallCaps w:val="0"/>
                <w:color w:val="000000"/>
                <w:sz w:val="28"/>
                <w:szCs w:val="28"/>
                <w:bdr w:val="nil"/>
                <w:vertAlign w:val="subscript"/>
                <w:rtl w:val="0"/>
              </w:rPr>
              <w:t>2</w:t>
            </w:r>
            <w:r>
              <w:rPr>
                <w:rStyle w:val="DefaultParagraphFont"/>
                <w:b/>
                <w:bCs/>
                <w:i w:val="0"/>
                <w:iCs w:val="0"/>
                <w:smallCaps w:val="0"/>
                <w:color w:val="000000"/>
                <w:sz w:val="22"/>
                <w:szCs w:val="22"/>
                <w:bdr w:val="nil"/>
                <w:rtl w:val="0"/>
              </w:rPr>
              <w:t>O</w:t>
            </w:r>
            <w:r>
              <w:rPr>
                <w:rStyle w:val="DefaultParagraphFont"/>
                <w:b/>
                <w:bCs/>
                <w:i w:val="0"/>
                <w:iCs w:val="0"/>
                <w:smallCaps w:val="0"/>
                <w:color w:val="000000"/>
                <w:sz w:val="28"/>
                <w:szCs w:val="28"/>
                <w:bdr w:val="nil"/>
                <w:vertAlign w:val="subscript"/>
                <w:rtl w:val="0"/>
              </w:rPr>
              <w:t>2</w:t>
            </w:r>
            <w:r>
              <w:rPr>
                <w:rStyle w:val="DefaultParagraphFont"/>
                <w:b/>
                <w:bCs/>
                <w:i w:val="0"/>
                <w:iCs w:val="0"/>
                <w:smallCaps w:val="0"/>
                <w:color w:val="000000"/>
                <w:sz w:val="22"/>
                <w:szCs w:val="22"/>
                <w:bdr w:val="nil"/>
                <w:rtl w:val="0"/>
              </w:rPr>
              <w:t xml:space="preserve"> contains equal parts by weight of hydrogen and oxygen.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9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70. </w:t>
            </w:r>
            <w:r>
              <w:rPr>
                <w:rStyle w:val="DefaultParagraphFont"/>
                <w:b/>
                <w:bCs/>
                <w:i w:val="0"/>
                <w:iCs w:val="0"/>
                <w:smallCaps w:val="0"/>
                <w:color w:val="000000"/>
                <w:sz w:val="22"/>
                <w:szCs w:val="22"/>
                <w:bdr w:val="nil"/>
                <w:rtl w:val="0"/>
              </w:rPr>
              <w:t>Electrons do not make an important contribution to the mass of an atom.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9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71. </w:t>
            </w:r>
            <w:r>
              <w:rPr>
                <w:rStyle w:val="DefaultParagraphFont"/>
                <w:b/>
                <w:bCs/>
                <w:i w:val="0"/>
                <w:iCs w:val="0"/>
                <w:smallCaps w:val="0"/>
                <w:color w:val="000000"/>
                <w:sz w:val="22"/>
                <w:szCs w:val="22"/>
                <w:bdr w:val="nil"/>
                <w:rtl w:val="0"/>
              </w:rPr>
              <w:t>The charge of the nucleus depends only on the atomic number.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9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72. </w:t>
            </w:r>
            <w:r>
              <w:rPr>
                <w:rStyle w:val="DefaultParagraphFont"/>
                <w:b/>
                <w:bCs/>
                <w:i w:val="0"/>
                <w:iCs w:val="0"/>
                <w:smallCaps w:val="0"/>
                <w:color w:val="000000"/>
                <w:sz w:val="22"/>
                <w:szCs w:val="22"/>
                <w:bdr w:val="nil"/>
                <w:rtl w:val="0"/>
              </w:rPr>
              <w:t>Isotopes of the same element always have the same number of neutrons.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9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73. </w:t>
            </w:r>
            <w:r>
              <w:rPr>
                <w:rStyle w:val="DefaultParagraphFont"/>
                <w:b/>
                <w:bCs/>
                <w:i w:val="0"/>
                <w:iCs w:val="0"/>
                <w:smallCaps w:val="0"/>
                <w:color w:val="000000"/>
                <w:sz w:val="22"/>
                <w:szCs w:val="22"/>
                <w:bdr w:val="nil"/>
                <w:rtl w:val="0"/>
              </w:rPr>
              <w:t>Isotopes of the same element always have the same atomic number.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9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74. </w:t>
            </w:r>
            <w:r>
              <w:rPr>
                <w:rStyle w:val="DefaultParagraphFont"/>
                <w:b/>
                <w:bCs/>
                <w:i w:val="0"/>
                <w:iCs w:val="0"/>
                <w:smallCaps w:val="0"/>
                <w:color w:val="000000"/>
                <w:sz w:val="22"/>
                <w:szCs w:val="22"/>
                <w:bdr w:val="nil"/>
                <w:rtl w:val="0"/>
              </w:rPr>
              <w:t>Isotopes of the same element always have the same atomic mass.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9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75. </w:t>
            </w:r>
            <w:r>
              <w:rPr>
                <w:rStyle w:val="DefaultParagraphFont"/>
                <w:b/>
                <w:bCs/>
                <w:i w:val="0"/>
                <w:iCs w:val="0"/>
                <w:smallCaps w:val="0"/>
                <w:color w:val="000000"/>
                <w:sz w:val="22"/>
                <w:szCs w:val="22"/>
                <w:bdr w:val="nil"/>
                <w:rtl w:val="0"/>
              </w:rPr>
              <w:t>A mole of copper contains the same number of atoms as a mole of zinc.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9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76. </w:t>
            </w:r>
            <w:r>
              <w:rPr>
                <w:rStyle w:val="DefaultParagraphFont"/>
                <w:b/>
                <w:bCs/>
                <w:i w:val="0"/>
                <w:iCs w:val="0"/>
                <w:smallCaps w:val="0"/>
                <w:color w:val="000000"/>
                <w:sz w:val="22"/>
                <w:szCs w:val="22"/>
                <w:bdr w:val="nil"/>
                <w:rtl w:val="0"/>
              </w:rPr>
              <w:t>One mole of an element would weigh the same as a mole of an isotope of the same element.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9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77. </w:t>
            </w:r>
            <w:r>
              <w:rPr>
                <w:rStyle w:val="DefaultParagraphFont"/>
                <w:b/>
                <w:bCs/>
                <w:i w:val="0"/>
                <w:iCs w:val="0"/>
                <w:smallCaps w:val="0"/>
                <w:color w:val="000000"/>
                <w:sz w:val="22"/>
                <w:szCs w:val="22"/>
                <w:bdr w:val="nil"/>
                <w:rtl w:val="0"/>
              </w:rPr>
              <w:t>One mole of silver would contain the same number of atoms as a mole of gold.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9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78. </w:t>
            </w:r>
            <w:r>
              <w:rPr>
                <w:rStyle w:val="DefaultParagraphFont"/>
                <w:b/>
                <w:bCs/>
                <w:i w:val="0"/>
                <w:iCs w:val="0"/>
                <w:smallCaps w:val="0"/>
                <w:color w:val="000000"/>
                <w:sz w:val="22"/>
                <w:szCs w:val="22"/>
                <w:bdr w:val="nil"/>
                <w:rtl w:val="0"/>
              </w:rPr>
              <w:t>One mole of an element would weigh the same as a mole of an isotope of the same element.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9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79. </w:t>
            </w:r>
            <w:r>
              <w:rPr>
                <w:rStyle w:val="DefaultParagraphFont"/>
                <w:b/>
                <w:bCs/>
                <w:i w:val="0"/>
                <w:iCs w:val="0"/>
                <w:smallCaps w:val="0"/>
                <w:color w:val="000000"/>
                <w:sz w:val="22"/>
                <w:szCs w:val="22"/>
                <w:bdr w:val="nil"/>
                <w:rtl w:val="0"/>
              </w:rPr>
              <w:t>One mole of H</w:t>
            </w:r>
            <w:r>
              <w:rPr>
                <w:rStyle w:val="DefaultParagraphFont"/>
                <w:b/>
                <w:bCs/>
                <w:i w:val="0"/>
                <w:iCs w:val="0"/>
                <w:smallCaps w:val="0"/>
                <w:color w:val="000000"/>
                <w:sz w:val="28"/>
                <w:szCs w:val="28"/>
                <w:bdr w:val="nil"/>
                <w:vertAlign w:val="subscript"/>
                <w:rtl w:val="0"/>
              </w:rPr>
              <w:t>2</w:t>
            </w:r>
            <w:r>
              <w:rPr>
                <w:rStyle w:val="DefaultParagraphFont"/>
                <w:b/>
                <w:bCs/>
                <w:i w:val="0"/>
                <w:iCs w:val="0"/>
                <w:smallCaps w:val="0"/>
                <w:color w:val="000000"/>
                <w:sz w:val="22"/>
                <w:szCs w:val="22"/>
                <w:bdr w:val="nil"/>
                <w:rtl w:val="0"/>
              </w:rPr>
              <w:t>O contains 2.0 grams of hydrogen.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9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80. </w:t>
            </w:r>
            <w:r>
              <w:rPr>
                <w:rStyle w:val="DefaultParagraphFont"/>
                <w:b/>
                <w:bCs/>
                <w:i w:val="0"/>
                <w:iCs w:val="0"/>
                <w:smallCaps w:val="0"/>
                <w:color w:val="000000"/>
                <w:sz w:val="22"/>
                <w:szCs w:val="22"/>
                <w:bdr w:val="nil"/>
                <w:rtl w:val="0"/>
              </w:rPr>
              <w:t>One mole of O</w:t>
            </w:r>
            <w:r>
              <w:rPr>
                <w:rStyle w:val="DefaultParagraphFont"/>
                <w:b/>
                <w:bCs/>
                <w:i w:val="0"/>
                <w:iCs w:val="0"/>
                <w:smallCaps w:val="0"/>
                <w:color w:val="000000"/>
                <w:sz w:val="28"/>
                <w:szCs w:val="28"/>
                <w:bdr w:val="nil"/>
                <w:vertAlign w:val="subscript"/>
                <w:rtl w:val="0"/>
              </w:rPr>
              <w:t>3</w:t>
            </w:r>
            <w:r>
              <w:rPr>
                <w:rStyle w:val="DefaultParagraphFont"/>
                <w:b/>
                <w:bCs/>
                <w:i w:val="0"/>
                <w:iCs w:val="0"/>
                <w:smallCaps w:val="0"/>
                <w:color w:val="000000"/>
                <w:sz w:val="22"/>
                <w:szCs w:val="22"/>
                <w:bdr w:val="nil"/>
                <w:rtl w:val="0"/>
              </w:rPr>
              <w:t xml:space="preserve"> weighs 16 grams.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9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81. </w:t>
            </w:r>
            <w:r>
              <w:rPr>
                <w:rStyle w:val="DefaultParagraphFont"/>
                <w:b/>
                <w:bCs/>
                <w:i w:val="0"/>
                <w:iCs w:val="0"/>
                <w:smallCaps w:val="0"/>
                <w:color w:val="000000"/>
                <w:sz w:val="22"/>
                <w:szCs w:val="22"/>
                <w:bdr w:val="nil"/>
                <w:rtl w:val="0"/>
              </w:rPr>
              <w:t>The pure substance, water, contains both hydrogen molecules and oxygen molecules.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9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82. </w:t>
            </w:r>
            <w:r>
              <w:rPr>
                <w:rStyle w:val="DefaultParagraphFont"/>
                <w:b/>
                <w:bCs/>
                <w:i w:val="0"/>
                <w:iCs w:val="0"/>
                <w:smallCaps w:val="0"/>
                <w:color w:val="000000"/>
                <w:sz w:val="22"/>
                <w:szCs w:val="22"/>
                <w:bdr w:val="nil"/>
                <w:rtl w:val="0"/>
              </w:rPr>
              <w:t>A diet is planned for a trip on a space ship and is lacking in milk, but is rich in turnips and broccoli. Such a diet could provide a sufficient amount of calcium for adults.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9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83. </w:t>
            </w:r>
            <w:r>
              <w:rPr>
                <w:rStyle w:val="DefaultParagraphFont"/>
                <w:b/>
                <w:bCs/>
                <w:i w:val="0"/>
                <w:iCs w:val="0"/>
                <w:smallCaps w:val="0"/>
                <w:color w:val="000000"/>
                <w:sz w:val="22"/>
                <w:szCs w:val="22"/>
                <w:bdr w:val="nil"/>
                <w:rtl w:val="0"/>
              </w:rPr>
              <w:t>Calcium supplements can be taken in 1,000 mg increments.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9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84. </w:t>
            </w:r>
            <w:r>
              <w:rPr>
                <w:rStyle w:val="DefaultParagraphFont"/>
                <w:b/>
                <w:bCs/>
                <w:i w:val="0"/>
                <w:iCs w:val="0"/>
                <w:smallCaps w:val="0"/>
                <w:color w:val="000000"/>
                <w:sz w:val="22"/>
                <w:szCs w:val="22"/>
                <w:bdr w:val="nil"/>
                <w:rtl w:val="0"/>
              </w:rPr>
              <w:t>Protons and neutrons have approximately the same mass.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9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85. </w:t>
            </w:r>
            <w:r>
              <w:rPr>
                <w:rStyle w:val="DefaultParagraphFont"/>
                <w:b/>
                <w:bCs/>
                <w:i w:val="0"/>
                <w:iCs w:val="0"/>
                <w:smallCaps w:val="0"/>
                <w:color w:val="000000"/>
                <w:sz w:val="22"/>
                <w:szCs w:val="22"/>
                <w:bdr w:val="nil"/>
                <w:rtl w:val="0"/>
              </w:rPr>
              <w:t>Neutral isotopes of the same element have the same number of electrons.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9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86. </w:t>
            </w:r>
            <w:r>
              <w:rPr>
                <w:rStyle w:val="DefaultParagraphFont"/>
                <w:b/>
                <w:bCs/>
                <w:i w:val="0"/>
                <w:iCs w:val="0"/>
                <w:smallCaps w:val="0"/>
                <w:color w:val="000000"/>
                <w:sz w:val="22"/>
                <w:szCs w:val="22"/>
                <w:bdr w:val="nil"/>
                <w:rtl w:val="0"/>
              </w:rPr>
              <w:t>An isotope of gallium consisting of 31 protons and 37 neutrons can be represented using the symbol shown below.</w:t>
            </w:r>
          </w:p>
          <w:p>
            <w:pPr>
              <w:pStyle w:val="p"/>
              <w:bidi w:val="0"/>
              <w:spacing w:before="0" w:beforeAutospacing="0" w:after="0" w:afterAutospacing="0"/>
              <w:jc w:val="left"/>
            </w:pPr>
            <w:r>
              <w:rPr>
                <w:position w:val="-13"/>
              </w:rPr>
              <w:pict>
                <v:shape id="_x0000_i1039" type="#_x0000_t75" style="height:24.75pt;width:27.75pt">
                  <v:imagedata r:id="rId13"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9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87. </w:t>
            </w:r>
            <w:r>
              <w:rPr>
                <w:rStyle w:val="DefaultParagraphFont"/>
                <w:b/>
                <w:bCs/>
                <w:i w:val="0"/>
                <w:iCs w:val="0"/>
                <w:smallCaps w:val="0"/>
                <w:color w:val="000000"/>
                <w:sz w:val="22"/>
                <w:szCs w:val="22"/>
                <w:bdr w:val="nil"/>
                <w:rtl w:val="0"/>
              </w:rPr>
              <w:t>The atomic mass number is a whole number and indicates a specific isotope of an element.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9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88. </w:t>
            </w:r>
            <w:r>
              <w:rPr>
                <w:rStyle w:val="DefaultParagraphFont"/>
                <w:b/>
                <w:bCs/>
                <w:i w:val="0"/>
                <w:iCs w:val="0"/>
                <w:smallCaps w:val="0"/>
                <w:color w:val="000000"/>
                <w:sz w:val="22"/>
                <w:szCs w:val="22"/>
                <w:bdr w:val="nil"/>
                <w:rtl w:val="0"/>
              </w:rPr>
              <w:t>In naturally occurring samples, all elements exist as a mixture of isotopes.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9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89. </w:t>
            </w:r>
            <w:r>
              <w:rPr>
                <w:rStyle w:val="DefaultParagraphFont"/>
                <w:b/>
                <w:bCs/>
                <w:i w:val="0"/>
                <w:iCs w:val="0"/>
                <w:smallCaps w:val="0"/>
                <w:color w:val="000000"/>
                <w:sz w:val="22"/>
                <w:szCs w:val="22"/>
                <w:bdr w:val="nil"/>
                <w:rtl w:val="0"/>
              </w:rPr>
              <w:t>One mole of any substance will contain one Avogadro’s number of atoms of that substance.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9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90. </w:t>
            </w:r>
            <w:r>
              <w:rPr>
                <w:rStyle w:val="DefaultParagraphFont"/>
                <w:b/>
                <w:bCs/>
                <w:i w:val="0"/>
                <w:iCs w:val="0"/>
                <w:smallCaps w:val="0"/>
                <w:color w:val="000000"/>
                <w:sz w:val="22"/>
                <w:szCs w:val="22"/>
                <w:bdr w:val="nil"/>
                <w:rtl w:val="0"/>
              </w:rPr>
              <w:t>A scanning tunneling microscope (STM) relies on a very strong light source to help see atoms.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9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91. </w:t>
            </w:r>
            <w:r>
              <w:rPr>
                <w:rStyle w:val="DefaultParagraphFont"/>
                <w:b/>
                <w:bCs/>
                <w:i w:val="0"/>
                <w:iCs w:val="0"/>
                <w:smallCaps w:val="0"/>
                <w:color w:val="000000"/>
                <w:sz w:val="22"/>
                <w:szCs w:val="22"/>
                <w:bdr w:val="nil"/>
                <w:rtl w:val="0"/>
              </w:rPr>
              <w:t>An MRI instrument cause the hydrogens in your body to line up because they are exposed to a very strong magnetic field.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9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3/4/2016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92. </w:t>
            </w: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bCs/>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bCs/>
                <w:i w:val="0"/>
                <w:iCs w:val="0"/>
                <w:smallCaps w:val="0"/>
                <w:color w:val="000000"/>
                <w:sz w:val="22"/>
                <w:szCs w:val="22"/>
                <w:bdr w:val="nil"/>
                <w:rtl w:val="0"/>
              </w:rPr>
              <w:t>The _____ _____ of an atom is the number equal to the number of protons in the nucleus of an atom and is represented by Z.</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19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r>
                    <w:rPr>
                      <w:rStyle w:val="DefaultParagraphFont"/>
                      <w:b w:val="0"/>
                      <w:bCs w:val="0"/>
                      <w:i w:val="0"/>
                      <w:iCs w:val="0"/>
                      <w:smallCaps w:val="0"/>
                      <w:color w:val="000000"/>
                      <w:sz w:val="22"/>
                      <w:szCs w:val="22"/>
                      <w:bdr w:val="nil"/>
                      <w:rtl w:val="0"/>
                    </w:rPr>
                    <w:t>neutron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r>
                    <w:rPr>
                      <w:rStyle w:val="DefaultParagraphFont"/>
                      <w:b w:val="0"/>
                      <w:bCs w:val="0"/>
                      <w:i w:val="0"/>
                      <w:iCs w:val="0"/>
                      <w:smallCaps w:val="0"/>
                      <w:color w:val="000000"/>
                      <w:sz w:val="22"/>
                      <w:szCs w:val="22"/>
                      <w:bdr w:val="nil"/>
                      <w:rtl w:val="0"/>
                    </w:rPr>
                    <w:t>mass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r>
                    <w:rPr>
                      <w:rStyle w:val="DefaultParagraphFont"/>
                      <w:b w:val="0"/>
                      <w:bCs w:val="0"/>
                      <w:i w:val="0"/>
                      <w:iCs w:val="0"/>
                      <w:smallCaps w:val="0"/>
                      <w:color w:val="000000"/>
                      <w:sz w:val="22"/>
                      <w:szCs w:val="22"/>
                      <w:bdr w:val="nil"/>
                      <w:rtl w:val="0"/>
                    </w:rPr>
                    <w:t>mass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r>
                    <w:rPr>
                      <w:rStyle w:val="DefaultParagraphFont"/>
                      <w:b w:val="0"/>
                      <w:bCs w:val="0"/>
                      <w:i w:val="0"/>
                      <w:iCs w:val="0"/>
                      <w:smallCaps w:val="0"/>
                      <w:color w:val="000000"/>
                      <w:sz w:val="22"/>
                      <w:szCs w:val="22"/>
                      <w:bdr w:val="nil"/>
                      <w:rtl w:val="0"/>
                    </w:rPr>
                    <w:t>atomic number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1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10/21/2016 12:57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10/21/2016 12:59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93. </w:t>
            </w:r>
            <w:r>
              <w:rPr>
                <w:rStyle w:val="DefaultParagraphFont"/>
                <w:b/>
                <w:bCs/>
                <w:i w:val="0"/>
                <w:iCs w:val="0"/>
                <w:smallCaps w:val="0"/>
                <w:color w:val="000000"/>
                <w:sz w:val="22"/>
                <w:szCs w:val="22"/>
                <w:bdr w:val="nil"/>
                <w:rtl w:val="0"/>
              </w:rPr>
              <w:t>​</w:t>
            </w:r>
            <w:r>
              <w:rPr>
                <w:rStyle w:val="DefaultParagraphFont"/>
                <w:b/>
                <w:bCs/>
                <w:i w:val="0"/>
                <w:iCs w:val="0"/>
                <w:smallCaps w:val="0"/>
                <w:color w:val="000000"/>
                <w:sz w:val="22"/>
                <w:szCs w:val="22"/>
                <w:bdr w:val="nil"/>
                <w:rtl w:val="0"/>
              </w:rPr>
              <w:t>Which of the following units is the relative mass of a molecule expressed in atomic mass units and is calculated by adding together the atomic weights of the atoms in the molecule?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18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r>
                    <w:rPr>
                      <w:rStyle w:val="DefaultParagraphFont"/>
                      <w:b w:val="0"/>
                      <w:bCs w:val="0"/>
                      <w:i w:val="0"/>
                      <w:iCs w:val="0"/>
                      <w:smallCaps w:val="0"/>
                      <w:color w:val="000000"/>
                      <w:sz w:val="22"/>
                      <w:szCs w:val="22"/>
                      <w:bdr w:val="nil"/>
                      <w:rtl w:val="0"/>
                    </w:rPr>
                    <w:t>Atomic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r>
                    <w:rPr>
                      <w:rStyle w:val="DefaultParagraphFont"/>
                      <w:b w:val="0"/>
                      <w:bCs w:val="0"/>
                      <w:i w:val="0"/>
                      <w:iCs w:val="0"/>
                      <w:smallCaps w:val="0"/>
                      <w:color w:val="000000"/>
                      <w:sz w:val="22"/>
                      <w:szCs w:val="22"/>
                      <w:bdr w:val="nil"/>
                      <w:rtl w:val="0"/>
                    </w:rPr>
                    <w:t>Mass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r>
                    <w:rPr>
                      <w:rStyle w:val="DefaultParagraphFont"/>
                      <w:b w:val="0"/>
                      <w:bCs w:val="0"/>
                      <w:i w:val="0"/>
                      <w:iCs w:val="0"/>
                      <w:smallCaps w:val="0"/>
                      <w:color w:val="000000"/>
                      <w:sz w:val="22"/>
                      <w:szCs w:val="22"/>
                      <w:bdr w:val="nil"/>
                      <w:rtl w:val="0"/>
                    </w:rPr>
                    <w:t>Mass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r>
                    <w:rPr>
                      <w:rStyle w:val="DefaultParagraphFont"/>
                      <w:b w:val="0"/>
                      <w:bCs w:val="0"/>
                      <w:i w:val="0"/>
                      <w:iCs w:val="0"/>
                      <w:smallCaps w:val="0"/>
                      <w:color w:val="000000"/>
                      <w:sz w:val="22"/>
                      <w:szCs w:val="22"/>
                      <w:bdr w:val="nil"/>
                      <w:rtl w:val="0"/>
                    </w:rPr>
                    <w:t>Atomic weight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1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10/21/2016 12:59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10/21/2016 1:05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94. </w:t>
            </w:r>
            <w:r>
              <w:rPr>
                <w:rStyle w:val="DefaultParagraphFont"/>
                <w:b/>
                <w:bCs/>
                <w:i w:val="0"/>
                <w:iCs w:val="0"/>
                <w:smallCaps w:val="0"/>
                <w:color w:val="000000"/>
                <w:sz w:val="22"/>
                <w:szCs w:val="22"/>
                <w:bdr w:val="nil"/>
                <w:rtl w:val="0"/>
              </w:rPr>
              <w:t>​</w:t>
            </w:r>
            <w:r>
              <w:rPr>
                <w:rStyle w:val="DefaultParagraphFont"/>
                <w:b/>
                <w:bCs/>
                <w:i w:val="0"/>
                <w:iCs w:val="0"/>
                <w:smallCaps w:val="0"/>
                <w:color w:val="000000"/>
                <w:sz w:val="22"/>
                <w:szCs w:val="22"/>
                <w:bdr w:val="nil"/>
                <w:rtl w:val="0"/>
              </w:rPr>
              <w:t>Why are the atomic weights of elements defined as the relative masses of average atoms of the elements?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r>
                    <w:rPr>
                      <w:rStyle w:val="DefaultParagraphFont"/>
                      <w:b w:val="0"/>
                      <w:bCs w:val="0"/>
                      <w:i w:val="0"/>
                      <w:iCs w:val="0"/>
                      <w:smallCaps w:val="0"/>
                      <w:color w:val="000000"/>
                      <w:sz w:val="22"/>
                      <w:szCs w:val="22"/>
                      <w:bdr w:val="nil"/>
                      <w:rtl w:val="0"/>
                    </w:rPr>
                    <w:t>The mass number of an isotope is the sum of the number of protons and neutrons in the nucleus of the atoms of the isotope. Also, both protons and neutrons have masses of 1 u. Since the masses of electrons are quite small, the atomic weights of isotopes are almost equal to their mass numbers. Therefore, the atomic weights of elements can be defined as the relative masses of average atoms of the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10/21/2016 1:01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10/21/2016 1:02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95. </w:t>
            </w:r>
            <w:r>
              <w:rPr>
                <w:rStyle w:val="DefaultParagraphFont"/>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b/>
                <w:bCs/>
                <w:i w:val="0"/>
                <w:iCs w:val="0"/>
                <w:smallCaps w:val="0"/>
                <w:color w:val="000000"/>
                <w:sz w:val="22"/>
                <w:szCs w:val="22"/>
                <w:bdr w:val="nil"/>
                <w:rtl w:val="0"/>
              </w:rPr>
              <w:t>Which of the following units can be used to collect a sample of atoms of one element with a mass in grams equal to the atomic weight of another element?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23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r>
                    <w:rPr>
                      <w:rStyle w:val="DefaultParagraphFont"/>
                      <w:b w:val="0"/>
                      <w:bCs w:val="0"/>
                      <w:i w:val="0"/>
                      <w:iCs w:val="0"/>
                      <w:smallCaps w:val="0"/>
                      <w:color w:val="000000"/>
                      <w:sz w:val="22"/>
                      <w:szCs w:val="22"/>
                      <w:bdr w:val="nil"/>
                      <w:rtl w:val="0"/>
                    </w:rPr>
                    <w:t>Molecular weight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r>
                    <w:rPr>
                      <w:rStyle w:val="DefaultParagraphFont"/>
                      <w:b w:val="0"/>
                      <w:bCs w:val="0"/>
                      <w:i w:val="0"/>
                      <w:iCs w:val="0"/>
                      <w:smallCaps w:val="0"/>
                      <w:color w:val="000000"/>
                      <w:sz w:val="22"/>
                      <w:szCs w:val="22"/>
                      <w:bdr w:val="nil"/>
                      <w:rtl w:val="0"/>
                    </w:rPr>
                    <w:t>Avogadro’s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r>
                    <w:rPr>
                      <w:rStyle w:val="DefaultParagraphFont"/>
                      <w:b w:val="0"/>
                      <w:bCs w:val="0"/>
                      <w:i w:val="0"/>
                      <w:iCs w:val="0"/>
                      <w:smallCaps w:val="0"/>
                      <w:color w:val="000000"/>
                      <w:sz w:val="22"/>
                      <w:szCs w:val="22"/>
                      <w:bdr w:val="nil"/>
                      <w:rtl w:val="0"/>
                    </w:rPr>
                    <w:t>Atomic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r>
                    <w:rPr>
                      <w:rStyle w:val="DefaultParagraphFont"/>
                      <w:b w:val="0"/>
                      <w:bCs w:val="0"/>
                      <w:i w:val="0"/>
                      <w:iCs w:val="0"/>
                      <w:smallCaps w:val="0"/>
                      <w:color w:val="000000"/>
                      <w:sz w:val="22"/>
                      <w:szCs w:val="22"/>
                      <w:bdr w:val="nil"/>
                      <w:rtl w:val="0"/>
                    </w:rPr>
                    <w:t>Atomic mass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10/21/2016 1:02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10/21/2016 1:04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96. </w:t>
            </w:r>
            <w:r>
              <w:rPr>
                <w:rStyle w:val="DefaultParagraphFont"/>
                <w:b w:val="0"/>
                <w:bCs w:val="0"/>
                <w:i w:val="0"/>
                <w:iCs w:val="0"/>
                <w:smallCaps w:val="0"/>
                <w:color w:val="000000"/>
                <w:sz w:val="22"/>
                <w:szCs w:val="22"/>
                <w:bdr w:val="nil"/>
                <w:rtl w:val="0"/>
              </w:rPr>
              <w:t>​</w:t>
            </w:r>
            <w:r>
              <w:rPr>
                <w:rStyle w:val="DefaultParagraphFont"/>
                <w:b/>
                <w:bCs/>
                <w:i w:val="0"/>
                <w:iCs w:val="0"/>
                <w:smallCaps w:val="0"/>
                <w:color w:val="000000"/>
                <w:sz w:val="22"/>
                <w:szCs w:val="22"/>
                <w:bdr w:val="nil"/>
                <w:rtl w:val="0"/>
              </w:rPr>
              <w:t>How many H atoms are there in 6.02 × 10</w:t>
            </w:r>
            <w:r>
              <w:rPr>
                <w:rStyle w:val="DefaultParagraphFont"/>
                <w:b/>
                <w:bCs/>
                <w:i w:val="0"/>
                <w:iCs w:val="0"/>
                <w:smallCaps w:val="0"/>
                <w:color w:val="000000"/>
                <w:sz w:val="28"/>
                <w:szCs w:val="28"/>
                <w:bdr w:val="nil"/>
                <w:vertAlign w:val="superscript"/>
                <w:rtl w:val="0"/>
              </w:rPr>
              <w:t>23</w:t>
            </w:r>
            <w:r>
              <w:rPr>
                <w:rStyle w:val="DefaultParagraphFont"/>
                <w:b/>
                <w:bCs/>
                <w:i w:val="0"/>
                <w:iCs w:val="0"/>
                <w:smallCaps w:val="0"/>
                <w:color w:val="000000"/>
                <w:sz w:val="22"/>
                <w:szCs w:val="22"/>
                <w:bdr w:val="nil"/>
                <w:rtl w:val="0"/>
              </w:rPr>
              <w:t xml:space="preserve"> H</w:t>
            </w:r>
            <w:r>
              <w:rPr>
                <w:rStyle w:val="DefaultParagraphFont"/>
                <w:b/>
                <w:bCs/>
                <w:i w:val="0"/>
                <w:iCs w:val="0"/>
                <w:smallCaps w:val="0"/>
                <w:color w:val="000000"/>
                <w:sz w:val="28"/>
                <w:szCs w:val="28"/>
                <w:bdr w:val="nil"/>
                <w:vertAlign w:val="subscript"/>
                <w:rtl w:val="0"/>
              </w:rPr>
              <w:t>2</w:t>
            </w:r>
            <w:r>
              <w:rPr>
                <w:rStyle w:val="DefaultParagraphFont"/>
                <w:b/>
                <w:bCs/>
                <w:i w:val="0"/>
                <w:iCs w:val="0"/>
                <w:smallCaps w:val="0"/>
                <w:color w:val="000000"/>
                <w:sz w:val="22"/>
                <w:szCs w:val="22"/>
                <w:bdr w:val="nil"/>
                <w:rtl w:val="0"/>
              </w:rPr>
              <w:t>O molecules?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5"/>
              <w:gridCol w:w="18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r>
                    <w:rPr>
                      <w:rStyle w:val="DefaultParagraphFont"/>
                      <w:b w:val="0"/>
                      <w:bCs w:val="0"/>
                      <w:i w:val="0"/>
                      <w:iCs w:val="0"/>
                      <w:smallCaps w:val="0"/>
                      <w:color w:val="000000"/>
                      <w:sz w:val="22"/>
                      <w:szCs w:val="22"/>
                      <w:bdr w:val="nil"/>
                      <w:rtl w:val="0"/>
                    </w:rPr>
                    <w:t>12.04 × 10</w:t>
                  </w:r>
                  <w:r>
                    <w:rPr>
                      <w:rStyle w:val="DefaultParagraphFont"/>
                      <w:b w:val="0"/>
                      <w:bCs w:val="0"/>
                      <w:i w:val="0"/>
                      <w:iCs w:val="0"/>
                      <w:smallCaps w:val="0"/>
                      <w:color w:val="000000"/>
                      <w:sz w:val="28"/>
                      <w:szCs w:val="28"/>
                      <w:bdr w:val="nil"/>
                      <w:vertAlign w:val="superscript"/>
                      <w:rtl w:val="0"/>
                    </w:rPr>
                    <w:t>23 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r>
                    <w:rPr>
                      <w:rStyle w:val="DefaultParagraphFont"/>
                      <w:b w:val="0"/>
                      <w:bCs w:val="0"/>
                      <w:i w:val="0"/>
                      <w:iCs w:val="0"/>
                      <w:smallCaps w:val="0"/>
                      <w:color w:val="000000"/>
                      <w:sz w:val="22"/>
                      <w:szCs w:val="22"/>
                      <w:bdr w:val="nil"/>
                      <w:rtl w:val="0"/>
                    </w:rPr>
                    <w:t>12.04 × 10</w:t>
                  </w:r>
                  <w:r>
                    <w:rPr>
                      <w:rStyle w:val="DefaultParagraphFont"/>
                      <w:b w:val="0"/>
                      <w:bCs w:val="0"/>
                      <w:i w:val="0"/>
                      <w:iCs w:val="0"/>
                      <w:smallCaps w:val="0"/>
                      <w:color w:val="000000"/>
                      <w:sz w:val="28"/>
                      <w:szCs w:val="28"/>
                      <w:bdr w:val="nil"/>
                      <w:vertAlign w:val="superscript"/>
                      <w:rtl w:val="0"/>
                    </w:rPr>
                    <w:t>46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r>
                    <w:rPr>
                      <w:rStyle w:val="DefaultParagraphFont"/>
                      <w:b w:val="0"/>
                      <w:bCs w:val="0"/>
                      <w:i w:val="0"/>
                      <w:iCs w:val="0"/>
                      <w:smallCaps w:val="0"/>
                      <w:color w:val="000000"/>
                      <w:sz w:val="22"/>
                      <w:szCs w:val="22"/>
                      <w:bdr w:val="nil"/>
                      <w:rtl w:val="0"/>
                    </w:rPr>
                    <w:t>6.02 × 10</w:t>
                  </w:r>
                  <w:r>
                    <w:rPr>
                      <w:rStyle w:val="DefaultParagraphFont"/>
                      <w:b w:val="0"/>
                      <w:bCs w:val="0"/>
                      <w:i w:val="0"/>
                      <w:iCs w:val="0"/>
                      <w:smallCaps w:val="0"/>
                      <w:color w:val="000000"/>
                      <w:sz w:val="28"/>
                      <w:szCs w:val="28"/>
                      <w:bdr w:val="nil"/>
                      <w:vertAlign w:val="superscript"/>
                      <w:rtl w:val="0"/>
                    </w:rPr>
                    <w:t>23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w:t>
                  </w:r>
                  <w:r>
                    <w:rPr>
                      <w:rStyle w:val="DefaultParagraphFont"/>
                      <w:b w:val="0"/>
                      <w:bCs w:val="0"/>
                      <w:i w:val="0"/>
                      <w:iCs w:val="0"/>
                      <w:smallCaps w:val="0"/>
                      <w:color w:val="000000"/>
                      <w:sz w:val="22"/>
                      <w:szCs w:val="22"/>
                      <w:bdr w:val="nil"/>
                      <w:rtl w:val="0"/>
                    </w:rPr>
                    <w:t>6.02 × 10</w:t>
                  </w:r>
                  <w:r>
                    <w:rPr>
                      <w:rStyle w:val="DefaultParagraphFont"/>
                      <w:b w:val="0"/>
                      <w:bCs w:val="0"/>
                      <w:i w:val="0"/>
                      <w:iCs w:val="0"/>
                      <w:smallCaps w:val="0"/>
                      <w:color w:val="000000"/>
                      <w:sz w:val="28"/>
                      <w:szCs w:val="28"/>
                      <w:bdr w:val="nil"/>
                      <w:vertAlign w:val="superscript"/>
                      <w:rtl w:val="0"/>
                    </w:rPr>
                    <w:t>23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10/21/2016 1:05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10/21/2016 1:07 AM</w:t>
                  </w:r>
                </w:p>
              </w:tc>
            </w:tr>
          </w:tbl>
          <w:p/>
        </w:tc>
      </w:tr>
    </w:tbl>
    <w:p>
      <w:pPr>
        <w:bidi w:val="0"/>
        <w:spacing w:after="75"/>
        <w:jc w:val="left"/>
      </w:pPr>
    </w:p>
    <w:p>
      <w:pPr>
        <w:bidi w:val="0"/>
        <w:spacing w:after="75"/>
        <w:jc w:val="left"/>
      </w:pPr>
    </w:p>
    <w:sectPr>
      <w:headerReference w:type="default" r:id="rId14"/>
      <w:footerReference w:type="default" r:id="rId1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b w:val="0"/>
        <w:bCs w:val="0"/>
        <w:color w:val="000000"/>
        <w:sz w:val="22"/>
        <w:szCs w:val="22"/>
        <w:bdr w:val="nil"/>
        <w:rtl w:val="0"/>
      </w:rPr>
      <w:t>Chapter 02 - Atoms and Molecules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header" Target="header1.xml" /><Relationship Id="rId15" Type="http://schemas.openxmlformats.org/officeDocument/2006/relationships/footer" Target="footer1.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02 - Atoms and Molecules</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SMQB Superuser</vt:lpwstr>
  </property>
</Properties>
</file>