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most important voyages of exploration undertaken by Europeans during the sixteenth and seventeenth centuries. What made them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 of Exploration and Expansion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role Muslim merchants played in the expansion of the world trade network at the end of the fifteenth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 of Exploration and Expansion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pros and cons of European discoveries and conquests of the Americas? How do historians view this process in a wider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Portuguese and Spanish conquests of the Americas. Include a discussion of their different ways of governing their empires.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protagonists of the Portuguese explorations, including the factors that led them to undertake their journeys and to ultimately take over the spice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Maritime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traditional African practices of slavery change after the arrival of Europeans and their entry into the slave trade? Give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Slave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consequences of the voyages of Columbus. Cite the positive and negative results of his exploration of the Americas.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Hero or Villain?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European impact, positive and negative, on the native populations of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Southeast Asia in the Era of the Spice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Spanish methods of dealing with their new territories in America affect the native populations there?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impact of Islam on the native populations of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Southeast Asia in the Era of the Spice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How, and to what extent, did the arrival of Europeans influence the scope and conduct of the spice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 of Exploration and Expansion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Maritime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impact of the European colonial nations in the Americas with the impact of the West in Southeast Asia. What are the similarities and what are the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Southeast Asia in the Era of the Spice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it Western Europe rather than China, the Muslim world, or some other non-Western society who effected the globalization era of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entire Chapter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Did "globalization" really begin in the sixteenth century? Why and/or why not? Give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entire Chapter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possible factors that allowed some non-western societies to resist or cope with the arrival of Westerners better than others? Give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entire Chapter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the arrival of Islam change the previously Buddhist and Hindu societies of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Kingship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Identify the following term(s).</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Paramesvara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Islam and the Spice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Malacca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Islam and the Spice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the Navigator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Maritime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Vasco da Gama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Chapter Introduction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En Route to India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Chapter Summary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Songhai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Empire of Songhai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sternpost rudder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New Spain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creoles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Tears of the Indians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Opposing Viewpoints: The March of Civilization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Columbian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Columbian Exchange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Vasco Nunez de Balboa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Opposing Viewpoints: The March of Civilization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Sonni Ali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Empire of Songhai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iCs/>
                <w:smallCaps w:val="0"/>
                <w:color w:val="000000"/>
                <w:sz w:val="22"/>
                <w:szCs w:val="22"/>
                <w:bdr w:val="nil"/>
                <w:rtl w:val="0"/>
              </w:rPr>
              <w:t>encomienda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Riches of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Askia Mohammed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Empire of Songhai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manioc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the Slave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Dom Joao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Plea Between Friends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astrolabe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conquistadors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New Player: Europe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iCs/>
                <w:smallCaps w:val="0"/>
                <w:color w:val="000000"/>
                <w:sz w:val="22"/>
                <w:szCs w:val="22"/>
                <w:bdr w:val="nil"/>
                <w:rtl w:val="0"/>
              </w:rPr>
              <w:t>portolani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caravels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viceroy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Afonso da Albuquerque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Search for Spices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Conquest of Malacca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Hero or Villain?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Triangular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Sources of Slaves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Pedro Cabral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Hispaniola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Treaty of Tordesillas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Amerigo Vespucci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Hernan Cortes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Moctezuma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Francisco Pizarro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iCs/>
                <w:smallCaps w:val="0"/>
                <w:color w:val="000000"/>
                <w:sz w:val="22"/>
                <w:szCs w:val="22"/>
                <w:bdr w:val="nil"/>
                <w:rtl w:val="0"/>
              </w:rPr>
              <w:t>encomienda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Riches of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Bartolome de Las Casas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Riches of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Ferdinand Magellan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Batavia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Dutch East India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VOC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Goa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Search for Spices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Spice Islands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Search for Spices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Cape of Good Hope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 route to India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Kilwa, Sofala, and Mombasa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 route to India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Mwene Mutapa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in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Boers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in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Afrikaans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in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peninsulares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Buddhist style of kingship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Kingship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roaring forties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the Dutch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Catholic nunneries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 Passage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Middle Passage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Slave Coast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and Social Structures in a Changing Continent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Tlaxcallan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Sor Juana Ines de la Cruz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Gonzalo Fernandez de Ovieda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3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Opposing Viewpoints: The March of Civilization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Javanese model of kingship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Kingship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Who allegedly contended that “Christians and spices” were the primary motives of the explorations of the fifteenth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Vasco da Gama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Leo Africanus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Sonni Ali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Marco Polo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one of the earliest West African states to become Muslim?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Zanj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Zimbabwe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Axum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356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charts containing detailed information on coastal contours, distances between ports, and compass readings were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astrolabes.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caravels.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portolani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horoscopes.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 charts.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city was a major commercial center on the trade route through Sahara in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Alexandria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Kilwa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Timbuktu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Dakar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Niger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Empire of Songhai</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City of Timbuktu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Europeans embarked on expansionist voyages for all of the following reasons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a potential for economic gain through increased world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desired to spread Christianity to other parts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developed confidence from improved cartography, navigational methods, and ship designs.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fear than Islam would occupy the rest of the world if Christendom did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of wind patterns in the Atlantic Ocean.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 of Explorations and Expansion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established a _____ in Portugal in 1419.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hospital for sailors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for naval gunners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kindergarten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for navigators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royal library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Maritime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In 1441, Portuguese ships back from the West African coastal voyages brought _____ to Portugal.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Maritime Empire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sailor was the first to round the Cape of Good Hope in 1487?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Abram Voorhies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Vasco da Gama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Ferdinand Magellan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Bartolomeu Dias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Henry the Navigator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 Route to India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leaders who first landed at Calicut and seized the port of Malacca were,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CE" w:eastAsia="Times New Roman CE" w:hAnsi="Times New Roman CE" w:cs="Times New Roman CE"/>
                      <w:b w:val="0"/>
                      <w:bCs w:val="0"/>
                      <w:i w:val="0"/>
                      <w:iCs w:val="0"/>
                      <w:smallCaps w:val="0"/>
                      <w:color w:val="000000"/>
                      <w:sz w:val="22"/>
                      <w:szCs w:val="22"/>
                      <w:bdr w:val="nil"/>
                      <w:rtl w:val="0"/>
                    </w:rPr>
                    <w:t>Vasco Núòez de Balboa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Pedro Martinez Munoa.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Gonzalo Fernández and Bartolomeu Dias.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Vasco da Gama and Afonso de Albuquerque.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Henry the Navigator and Henry da Bruscia.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Juan Montillo and Jorge Sikada Maio.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 Route to India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Search for Spices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were the primary threats to Portuguese control of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 climatic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the Dutch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Established native kingdoms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Rivals Enter the Scene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was of ____ origin.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Genoese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about European forays into the New World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never sailed into Chesapeake Bay.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Cabot explored the coast of New England on a voyage sponsored by Henry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explored along the coast of the Yucatan Peninsula.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Pedro Cabral discovered South America by accident.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Vespucci's many published letters describing the geography of the New World caused people to call the area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Treaty of Tordesillas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divided the "new" areas discovered by Europeans between the English and the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divided the "new" areas discovered by Europeans between Spain and 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the English the eastern route around the Cape of Good Hope.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gave the French the eastern route around the Cape of Good Hope.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the Hundred Years War.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answer correctly pairs Spanish conquistadors with the New World empires they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Pizarro and the Aztecs; de Soto and the Incas.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Magellan and the Incas; Albuquerque and the Iroquois.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Cortés and the Aztecs; Pizarro and the Incas.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Soto and the Aztecs; Cortés and the Incas.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Soto and the Incas; Cortés and the Aztecs.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Initially attracted to Brazil by the prospect of gold and silver, the Portuguese soon found _________ to be extremely profitable.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gambling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plantations of sugar and coffee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diamonds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in Brazil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name of the system under which European settlers received grants of land and could demand labor from indigenous peoples as tribute?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Encomienda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Circumnavigation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Authoritarian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Riches of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the publications of Bartolomé de Las Casas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Amerindian rights were recognized and respected.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encomienda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system was established.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Amerindians became more maltreated than before.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government tried to be more attentive to the needs of the native populations.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route to the Indies was discovered.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Exploiting the Riches of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American-born descendants of Europeans were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mestizos.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mulattos.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moranos.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Ameropeans.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the Church in Colonial Latin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control of the spice trade was ended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 attacks from Delhi.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circumnavigating voyage of Balboa.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of the British and Dutch East India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 Hindu merchants from the Ganges plain.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outbreak of the Black Death.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about the Columbian Exchange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Cows and horses were introduced into the Western hemisphere.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 and corn were introduced into Europe from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 and corn were introduced into the Americas from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 arrived in the Americas from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Gunpowder and guns were introduced into the Americas from Europe.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Columbian Exchange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people were bitter trade rivals in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Genoese and 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Dutch and 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and French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Brazilians and Peruvians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Chinese and Vietnamese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islands known today as Moluccas were called ____ in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Spice Islands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Batavia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Hispaniola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Hope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Search for Spices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Europeans were able to expand their exploration and command of the oceans due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shift away from traditional </w:t>
                  </w:r>
                  <w:r>
                    <w:rPr>
                      <w:rStyle w:val="DefaultParagraphFont"/>
                      <w:rFonts w:ascii="Times New Roman" w:eastAsia="Times New Roman" w:hAnsi="Times New Roman" w:cs="Times New Roman"/>
                      <w:b w:val="0"/>
                      <w:bCs w:val="0"/>
                      <w:i/>
                      <w:iCs/>
                      <w:smallCaps w:val="0"/>
                      <w:color w:val="000000"/>
                      <w:sz w:val="22"/>
                      <w:szCs w:val="22"/>
                      <w:bdr w:val="nil"/>
                      <w:rtl w:val="0"/>
                    </w:rPr>
                    <w:t>portolani.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rejection of the Chinese sternpost rudder.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combination of lateen sails with square rigging and the ability to build ever larger and more mobile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construction of gigantic 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cheaper cost of sailing.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statement about European contact with Africa is </w:t>
            </w:r>
            <w:r>
              <w:rPr>
                <w:rStyle w:val="DefaultParagraphFont"/>
                <w:rFonts w:ascii="Times New Roman" w:eastAsia="Times New Roman" w:hAnsi="Times New Roman" w:cs="Times New Roman"/>
                <w:b w:val="0"/>
                <w:bCs w:val="0"/>
                <w:i/>
                <w:iCs/>
                <w:smallCaps w:val="0"/>
                <w:color w:val="000000"/>
                <w:sz w:val="22"/>
                <w:szCs w:val="22"/>
                <w:bdr w:val="nil"/>
                <w:rtl w:val="0"/>
              </w:rPr>
              <w:t>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in the African interior were little influenced by Europeans in the 1500s.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took over the gold trade from Mwene Metapa in East African.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Dutch established a colony at Cape Town to supply its ships headed for the Spice Islands.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Boers were responsible for keeping other Europeans away from the Cape of Good Hope.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England established a colony at Zimbabwe in the late 1600s.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in Transition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most important reason for the massive growth of the African slave trade in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 to supply the mines of Peru with an abundant labor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to develop the tobacco plantations of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intense labor needs created by the development of sugar growing in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enormous growth in the African birth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ability to obtain slaves in many West African areas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Europeans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African slave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fundamentally altered by the French in the late 1400s.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involved the forcible movement of millions of African slaves overseas.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involved the deaths of less than one percent of those leaving West African ports before they arrived at a new home in the Americas.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began practices never before seen in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solved the labor shortage challenge in European agriculture.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Slave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Historians estimate that up to _______ of slaves died on the journey known as the Middle Passage.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one-third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one-tenth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one-half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two-thirds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Middle Passage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As a result of European expansion into Africa,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Mwene Metapa was entirely eliminated by the Portuguese.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conditions of the continent were unaltered.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African political regimes were toppled by French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conflict among native African groups was intensified.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Africans became wealthier.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and Social Structures in a Changing Continent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Slavery for Africans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originated with the massive trans-Atlantic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originated with the introduction of Islam to the continent.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consequence of European colonialism.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always been part of the continent's societies and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resulted from the Asia-Africa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Slave Trade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Dutch colonial efforts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incredibly unsuccessful, as their huge expenditures did not produce a single profitable colony.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ended by superior Portuguese power in North America before 1700.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weakened by their principled refusal to take part in the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highly successful in Southeast Asia, and particularly on the island of 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economically profitable in New Amsterdam.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power that emerged triumphant in the Indonesian archipelago, and took over virtually the entire region by the end of the eighteenth century,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Netherlands.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Southeast Asia, by the 1700s,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rigidly controlled by Europeans, with the French in control of Vietnam and the Portuguese elsewhere.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seen Islamic influence driven from the region by the joint French-Dutch "light" campaign.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saw Islamic influence spread from the Malay Peninsula to the northern coasts of Sumatra and 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come under the political control of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militarily dominated by India's Mughal rulers.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and Society in Precolonial Southeast Asia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The VOC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sacred ruler of the Khmer.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ten times more capital than the British West India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 secret police agency in Burma.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the "divine light" Javanese monarchs were believed to possess.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Malayan ruling 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product attracted the greatest European interest in Southeast Asia in the period between 1500 and 1800?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Pepper and other spices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Ayuthaya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New religions coming into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Islam, Shinto and Zoroastrianism.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often altered by new converts, who blended traditional beliefs with the new doctrines.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only temporarily considered, and then rejected, by the region's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the cult of the goddess Pomona.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Judaism.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Kingship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Ties between religion and kingship in Southeast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included Buddhist kings, Javanese kings, Vietnamese emperors, and Islamic sultans.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in fact, mainly an inaccurate perception held by uncomprehending European observers.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especially close in Christian areas, where kings were seen as spiritually superior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especially close in Muslim areas, where kings were seen as spiritually superior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not exist because of constitutional separations between religion and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Kingship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 of the empire of Songhai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Songhai.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Marco Polo.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Sonni Ali.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Askia Mohammed.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Empire of Songhai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Life in Southeast Asia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centered on large cities for most of the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lived by most people in houses made of stone.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male-controlled than in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favorable for women than elsewhere in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upon hunter-gatherer societies.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true about the economy of Southeast Asia in the sixteenth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Regional and interregional trade only began to expand with the arrival of the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agriculture was the economic basis of society, commerce was beginning to affect daily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region exported nothing but agricultural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Agriculture was becoming less commercialized.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artisans were the main producers and consumers of luxury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harsh environment, Islam had little impact in West Africa.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Islam in West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official primary motives of European expansion were "God, glory, and gold."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European nation to gain control of Southeast Asia's spice trade was the Netherlands.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Arrival of the West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Magellan and his expedition of five ships returned to Spain after circumnavigating the globe.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race for overseas empires, the Spanish started later than the Portuguese and were ultimately less successful.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conquistadors of Spain were financed and outfitted by the Spanish crown.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four voyages to the New World, Columbus finally realized he had discovered a 'New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Voyages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expedition led by Francisco Pizarro destroyed the Maya civilization.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Mortality rates for Europeans in the West Indies were much higher than for Europeans in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Slavery in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slave trade caused the depopulation of West Africa.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of the Slave Trade</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14</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cp:revision>0</cp:revision>
</cp:coreProperties>
</file>