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​Coins in the United States are manufactured and distributed by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​Federal Reserve.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​U.S. Mint.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​International Trade Administration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​Federal Bureau of Investigation.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​Comptroller of the Currency.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M1 money supply consists of:​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​only coins and currency held by the nonbank public.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​certificates of deposit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​coins and currency held by the nonbank public, checkable deposits, and traveler's checks.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​money market mutual fund accounts, savings accounts, and other miscellaneous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​only paper currency.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included in the narrow definition of the money supply?​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​Cash in bank vaults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​Savings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​Money market mutual fund accounts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​Negotiable certificates of deposit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M1 money supply consists primarily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​savings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​certificates of deposit.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​miscellaneous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​money market mutual fund accounts.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of the following is not true of Federal Reserve notes?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fiat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a liability of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redeemable for other Federal Reserve notes.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redeemable for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counted as currency in the money supply.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​If you returned a $5 Federal Reserve note to the Fed, you could receive: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 in silver.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 in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 one-dollar bills.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one-dollar bills.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small gold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Stores need not accept your check but must accept currency because:​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​currency is backed by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​checks are not money but currency 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​currency is legal tender, but checks are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​currency is easier to handle.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​currency is a medium of exchange, but checks are not.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2005 quarter is called token money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legal tender.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​its metal value exceeds its face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is less than a quarter's worth of metal in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can be used in the subway.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generally not accepted in exchange.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M2 consists of:​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8"/>
              <w:gridCol w:w="8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​M1 plus savings accounts, small time deposits, money market mutual funds, and miscellaneous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​coins, currency, and checkable deposits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​only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​M1 plus time deposits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​M1 plus money market mutual funds only.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distinction between M1 and M2 has blurred over time because:​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​M1 is now larger than M2.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​depositors can transfer funds between accounts easily.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Federal Reserve has defined them less precisely.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​M1 is becoming less liquid.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are now offering time deposits.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M1?​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equal to M2.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consists of all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consists of certificates of deposit.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the broader definition of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only a fraction of M2.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are part of M2 except one. Which is the exception?​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​Money market deposit accounts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​Traveler's checks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​Large-denomination time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​Savings deposits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credit cards?​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have eliminated the use of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currently the most popular means of payment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included in the narrow definition of money, M1.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near-monies.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are used to postpone the payment of money.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money?​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​Federal reserve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​Credit cards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advantage of using a credit card?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cards help account holders tap directly into their checking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cards help account holders get a loan from the card issuer.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cards require a PIN number and are therefore safe.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card holders can earn a fixed interest on their accounts.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Credit cards help eliminate the use of money.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disadvantage of using debit cards?​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are unsafe for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do not provide a grace period between a purchase and required payment.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delay payments.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are not not easy to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make purchases more expensive than they actually are.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people prefer debit cards to checks because:​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​checkbooks are not required and direct payments are made.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​checks are unsafe for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delay money payments.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​using checks is time consuming.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​debit cards help account holders get a loan from the card issuer.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act as financial intermediaries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bringing together car buyers and auto dealers.​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​bringing together real estate brokers and home buyers.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​printing money for all to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​serving the credit needs of borrowers and the security needs of savers.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​selling shares of stock to investors.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minimize the risk of loss to depositors by:​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​lending to government officials.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​making many different loans to different borrowers.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​refusing to lend money to the U.S.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​lending to the richest 1 percent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​making very long-term 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have more expertise than individual households in making loans because banks:​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​lend smaller amounts of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​are regulated by the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​also pay interest to savers.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​are subject to severe penalties if they make bad loans.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​make many more loans than individual households do.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Asymmetric information in financial markets exists when: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borrowers reveal their financial details to banks before borrowing funds.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borrowers know more about their ability to repay loans than lenders do.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lenders know more about borrowers than borrowers know about themselves.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borrowers pay off a loan before it is due.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borrowers and lenders have equal information about borrower creditworthiness.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help to overcome the problem of asymmetric information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lending to a single rich borrower and not diversifying their portfolio.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acquiring expertise in evaluating the credit histories of borrowers.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threatening borrowers.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offering only one type of loan.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providing information to lenders.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United Bank of Glassen only lent money to a limited number of big business houses. After a financial crisis, the bank went out of business. Which of the following reasons could have contributed to the collapse of this bank?​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​Their decision not to lend funds to the Federal Reserve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​Their decision not to diversify their asset portfolio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​Their decision to extend loans to a diversified pool of borrowers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​Their decision to extend mainly short-term loans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​Their decision to unnecessarily scrutinize each borrower's details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earn a profit on the difference between: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interest charged from depositors and the interest offered to borrowers.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interest charged on loans and the interest paid on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deposit and loan balances.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outstanding loans and interest.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dividends and interest.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banks?​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reduce the opportunity cost of holding idle cash.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act as intermediaries between the government and private investors.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can reduce risk by lending to rich borrowers.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reduce the transaction costs of borrowing and lending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can reduce risks by extending more 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bank's net worth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​equal to assets plus liabilities.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sometimes called the owners' equity.​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​equal to assets minus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same thing as net profits.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amount of interest charged by the bank for short-term 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 a bank's balance sheet, the value of its assets must equal the value of its: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 worth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revenues plus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value of its liabilities plus net worth.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revenues minus costs.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​If a bank has $1 million in assets and $50,000 in net worth, its liabilities must equal: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​$1,050,000.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 million.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​$1,000,000.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​$950,000.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asset to a bank?​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​Transaction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​Credit cards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​Borrowings from the Fed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customer deposits $1,000 in a bank, the deposit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asset of the Federal Reserve.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included in M1 if it is currently in the bank's vault.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liability to the customer.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asset to the bank if it is currently in the bank's vault.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liability for the bank as the bank owes it to the customer.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customer deposits $100 into a checking account, it:​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the bank's liabilities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the bank's liabilities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the bank's assets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both the bank's liabilities and its assets.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both the bank's liabilities and its assets.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liability for a bank?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government securities owned by the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with the Fed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 and business loans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Building and furniture owned by the bank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has $6,000 in checkable deposits and the required reserve ratio is 0.2, then the bank can lend: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exactly $4,000.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$16,000.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more than $4,800.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$13,000.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exactly $1,000.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a bank has $6,000 in checkable deposits and the required reserve ratio is 0.2. If the bank wishes to hold no excess reserves, its actual reserves will be:​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​$1,200.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​$3,000.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​less than $1,000.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​$4,800.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required reserve ratio is 20 percent and a bank has $100,000 in checkable deposits, then its:​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 are $500,000.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 are $20,000.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 are $500,000.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​liabilities are $500,000.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​net worth is $500,000.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required reserve ratio is 10 percent and a bank receives a new deposit for $100,000, then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 must keep $5,000 in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bank's required reserves increase by $45,000.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bank's liabilities increase by $100,000.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 must keep $10,000 in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 can increase its loans by up to $400,000.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a bank has $8,000 in checkable deposits and the required reserve ratio is 0.2. If actual reserves equal $3,000, then excess reserves equal:​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​$1,600.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​$1,400.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​$2,400.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​zero.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bank can legally hold reserves as:​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​gold and coins.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​gold and checks.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​cash in its vault and non-interest-bearing reserve deposits at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​gold and non-interest-bearing reserve deposits at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​U.S. government securities and coins.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​Suppose the required reserve ratio is 0.1 and Linda deposits $4,000 in cash at the College State Bank. If the bank held no excess reserves before Linda's deposit and now increases its reserves by $500,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must have lent out an additional $4,000.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​$500 is the value of the bank's required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now has excess reserves of $100.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​Both the bank's assets and its liabilities rise by $500.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now has $500 in excess reserves.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First National Bank acquires $500,000 in new deposits and the required reserve ratio is 12 percent. Which of the following is true?​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 on the new deposits are $12,000.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​Excess reserves on the new deposits are $500,000.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 on the new deposits are $60,000.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​Excess reserves on the new deposits are $12,000.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​Total reserves on the new deposits are $440,000.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liquidity of an asset indicates: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​its buying 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ease with which it can be converted into cash without a significant loss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ease with which it can be converted into another asset.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​how likely people are to trade it internationally.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​its intrinsic value.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has $50,000 in excess reserves at the end of a business day and the required reserve ratio is 20 percent, the bank can increase its profits by:​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​keeping the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​loaning out $40,000.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​loaning out $50,000 to another bank.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​borrowing $50,000 to remove the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​keeping $10,000 and depositing $40,000 with the Fed.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bank finds itself short of required reserves and therefore borrows from another commercial bank. The interest rate on this loan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prime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federal funds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required reserve ratio.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maximize its profit, a bank will:​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​minimize the number transactions it engages 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​maximize required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​minimize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​maximize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​minimize required reserves.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federal funds market,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make loans to the Fed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make short-term loans to other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make long-term loans to other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makes short-term loans to private borrowers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makes long-term loans to commercial banks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order to meet a deficiency of required reserves, a bank could:​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​buy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​deposit vault cash with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​turn some of its deposits at the Fed into cash.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​close some checking accounts.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​borrow from another bank in the federal funds market.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holding highly liquid assets to guard against sudden large withdrawals, banks:​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​sacrifice safety.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​sacrifice profitability.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profitability.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​diversify their portfolio.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​earn more interest than they could on business 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​Banks want to minimize their holdings of excess reserves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will be penalized by the Federal Reserve System if excess reserves are too high.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 are also minimized when banks minimize their holdings of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multiplier becomes too large if the excess reserves are high.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​they want to borrow more on the federal funds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​excess reserves earn no interest.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least liquid of the assets listed below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​real estate.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​currency.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​traveler's checks.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differ from other types of businesses because banks:​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​earn profits.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​combine economic resources to produce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​can go out of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​can create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​are regulated by the government.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Fed buys U.S. government securities from a member bank,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a decrease in the bank's assets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an increase in the discount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a decrease in the bank's liabilities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an increase in the federal funds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bank's total assets and liabilitiesincrease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immediate effect of a member bank's sale of U.S. government securities to the Fed is a(n):​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in that bank's required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 in that bank's required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in that bank's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 in that bank's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 in the Fed's assets.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you bank at Bank A and you write a check to your friend, who banks at Bank B. After the check clears,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​both Bank A's and Bank B's assets increase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​both Bank A's and Bank B's assets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 A's assets increase and Bank B's assets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 A's assets decrease and Bank B's assets increase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is an increase in the Federal Reserve's assets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check is cleared against Bank A after being deposited at Bank B,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​both Bank A's and Bank B's liabilities increase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​both Bank A's and Bank B's liabilities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 A's liabilities increase and Bank B's liabilities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 A's liabilities decrease and Bank B's liabilities increase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is an increase in the liabilities of the Federal Reserve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​Suppose you borrow $1,000 to purchase a car. Which of the following correctly represents the changes in your personal balance sheet after the bank lends the money, but before you spend 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loan, +$1,000; Liabilities and net worth: checking deposit, +$1,000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loan, -$1,000, checking deposit, +$1,000; Liabilities and net worth: no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loan, +$1,000, checking deposit, -$1,000; Liabilities and net worth: no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checking deposit, +$1,000; Liabilities and net worth: loan, +$1,000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checking deposit, +$1,000; Liabilities and net worth: loan, -$1,000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a bank lends you $1,000 to purchase a car. Which of the following correctly represents the changes in the bank's balance sheet before you spend the money?​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7"/>
              <w:gridCol w:w="8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loans, +$1,000; Liabilities and net worth: checking deposits, +$1,000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loans, -$1,000, checking deposits, +$1,000; Liabilities and net worth: no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loans, +$1,000, checking deposits, -$1,000; Liabilities and net worth: no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checking deposits, +$1,000; Liabilities and net worth: loans, +$1,000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​Assets: checking deposits, +$1,000; Liabilities and net worth: loans, -$1,000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sells a $1,000 security to the Fed and the required reserve ratio is 20 percent, then 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has $1,000 in additional reserves, of which it can lend $800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has $1,000 in additional reserves, all of which it can lend 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has lost an asset and must reduce its loans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has lost a liability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no change in excess reserves, since net assets do not 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Fed purchases $5,000 in U.S. government securities from the Last National Bank and the Last National Bank's account at the Federal Reserve district bank increases by $5,000. Which of the following is a result of this transaction?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Last National Bank's balance sheet will show a change in the composition of its assets.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the Last National Bank's assets and its liabilities will rise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the Fed's assets and its liabilities will fall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the Fed's liabilities will change, while its assets will remain unchanged.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transaction will decrease the money supply.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Eubank. If Eubank is holding no excess reserves, its required reserve must be: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14.1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EUBANK</w:t>
            </w:r>
          </w:p>
          <w:tbl>
            <w:tblPr>
              <w:tblW w:w="688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3"/>
              <w:gridCol w:w="1121"/>
              <w:gridCol w:w="2285"/>
              <w:gridCol w:w="1121"/>
            </w:tblGrid>
            <w:tr>
              <w:tblPrEx>
                <w:tblW w:w="688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at the Fed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 Worth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Loans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$300,000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 Stock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percent.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Eubank which holds no excess reserves. Assume that the required reserve ratio is 10%. If a student deposits $10,000 in cash into his checkable deposit account, then Eubank will have _____ in excess reserves.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14.1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EUBANK</w:t>
            </w:r>
          </w:p>
          <w:tbl>
            <w:tblPr>
              <w:tblW w:w="688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3"/>
              <w:gridCol w:w="1121"/>
              <w:gridCol w:w="2285"/>
              <w:gridCol w:w="1121"/>
            </w:tblGrid>
            <w:tr>
              <w:tblPrEx>
                <w:tblW w:w="688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at the Fed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 Worth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Loans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$300,000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 Stock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$9,000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Eubank. If the interest rate on loans is 10 percent, the annual cost to Eubank of holding excess reserves is:​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14.1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EUBANK</w:t>
            </w:r>
          </w:p>
          <w:tbl>
            <w:tblPr>
              <w:tblW w:w="688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3"/>
              <w:gridCol w:w="1121"/>
              <w:gridCol w:w="2285"/>
              <w:gridCol w:w="1121"/>
            </w:tblGrid>
            <w:tr>
              <w:tblPrEx>
                <w:tblW w:w="688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at the Fed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$500,000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 Worth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Loans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$300,000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Securities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$150,000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88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 Stock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$20,000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percent of $500,000.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percent of net worth.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percent of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enables commercial banks to create money?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 reserves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Excess reserves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and local government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government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 worth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Countybank. Which of the following transactions is most likely to have just taken place at Countybank?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14.2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COUNTYBANK</w:t>
            </w:r>
          </w:p>
          <w:tbl>
            <w:tblPr>
              <w:tblW w:w="690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5"/>
              <w:gridCol w:w="1121"/>
              <w:gridCol w:w="2287"/>
              <w:gridCol w:w="1137"/>
            </w:tblGrid>
            <w:tr>
              <w:tblPrEx>
                <w:tblW w:w="690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  <w:tc>
                <w:tcPr>
                  <w:tcW w:w="122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9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9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  <w:tc>
                <w:tcPr>
                  <w:tcW w:w="12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customer withdrew $1,000 from her checking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customer deposited a $1,000 check into her savings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customer deposited $1,000 into her checking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purchased a security worth $1,000.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 borrowed $1,000 from the Federal Reserve.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Countybank. If the required reserve ratio is 10 percent, this bank alone can now increase its lending by _____.​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14.2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COUNTYBANK</w:t>
            </w:r>
          </w:p>
          <w:tbl>
            <w:tblPr>
              <w:tblW w:w="690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5"/>
              <w:gridCol w:w="1121"/>
              <w:gridCol w:w="2287"/>
              <w:gridCol w:w="1137"/>
            </w:tblGrid>
            <w:tr>
              <w:tblPrEx>
                <w:tblW w:w="690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  <w:tc>
                <w:tcPr>
                  <w:tcW w:w="122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9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69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277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$1,000</w:t>
                  </w:r>
                </w:p>
              </w:tc>
              <w:tc>
                <w:tcPr>
                  <w:tcW w:w="274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  <w:tc>
                <w:tcPr>
                  <w:tcW w:w="12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​$900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likely increase the money supply?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purchase of government securities by one bank from another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required reserve 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reserves of a commercial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discount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sale of government securities by a bank to the Fed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Fed purchases government securities in the open market,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supply will 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supply will increase only if the seller of those securities is a commercial bank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demand will increase immediately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demand will decrease immediately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money supply will increase through the commercial banking system regardless of who the seller 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money and credit expansion process, the total change in checkable deposits is equal to the initial change in excess reserves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​multiplied by the required reserve 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​plus the change in required reserves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​divided by the reciprocal of the required reserve 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​multiplied by the reciprocal of the required reserve 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​divided by the change in required reserves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required reserve ratio is 10 percent and the Fed buys a $5,000 security from a depository institution, the money supply:​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by $15,000.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by $50,000.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by $50,000.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required reserve ratio is 20 percent and the Fed buys a $10,000 security from a depository institution that currently has no excess reserves, the money supply:​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by $10,000.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by 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by $50,000.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​decreases by $50,000.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money expansion process continues until there are no more: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demand deposits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excess reserves in the banking system that banks are willing to lend.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 in the banking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Money expansion stops when new reserves introduced into the banking system have been converted into:​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​required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banking system creates money in the sense that it: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prints money.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creates excess reserves from loans.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creates loans from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creates required reserves from loans.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creates loans from required reserves.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Reserve Bank of Glassen is the apex banking institution in the country of Glassen. Money supply in Glassen will increase when:​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 Bank of Glassen buys bonds from commercial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 Bank of Glassen raises the required reserve ratio for commercial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 Bank of Glassen sells government bonds to commercial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 Bank of Glassen raises the discount rate for commercial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 Bank of Glassen prints new checks.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simple money multiplier:​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​equals the reciprocal of the required reserve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​assumes banks hold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​becomes larger as the required reserve ratio 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​equals required reserves plus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​equals total reserves minus required reserves.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r is the required reserve ratio, which of the following is the simple money multiplier?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1/(1 - r)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1 - 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simple money multiplier is 5, the required reserve ratio must be equal to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​50 percent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​20 percent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reserve requirement is 15 percent. Which of the following is true?​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simple money multiplier is 15.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simple money multiplier is 1/15.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simple money multiplier is 30,000.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simple money multiplier is 1/30,000.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simple money multiplier is 1/0.15.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checking deposits increase by $6,000 after all rounds of the money-creation process when the Fed buys $1,200 worth of U.S. government securities. This implies that the maximum value of the required reserve ratio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​0.75.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​0.2.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​1.2.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​1.0.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an increase of $10 million in excess reserves increases checkable deposits in the banking system by a maximum of $200 million, the required reserve ratio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percent.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percent.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required reserve ratio is 0.2, and the Fed buys $3,000 of U.S. government securities, the maximum amount by which the money supply can increase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​$600.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​$1,500.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required reserve ratio is 0.2 and the Fed buys $100,000 in government securities from Big Bank. The commercial banking system creates _____ as a result of this initial injection by the Fed.​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​$80,000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​$200,000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higher the required reserve ratio, _____.​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larger the money multiplier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smaller the money multiplier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more the excess reserves after each round of the money-creation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more the money that can be lent in each round of the money-creation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lower the demand for cash by the non-banking public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Fed increases the required reserve ratio at a time when banks are holding excess reserves, then: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Fed's aim is to increase the money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banks are likely to lend out more money than they would if the Fed left the reserve ratio alone.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banks are likely to earn higher profits than they would if the Fed left the reserve ratio alone.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money supply will not increase as much as it would if the Fed left the reserve ratio alone.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Fed's aim is to conduct open market operations without changing the money supply.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each bank in the United States had to keep 100 percent of checkable deposits as reserves, each $1 the Fed injected into new reserves could increase the money supply by:​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penny.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reserve requirement ratio is 20 percent. Assuming no bank holds excess reserves and nobody withdraws cash, a $10,000 injection of new reserves by the Fed can create:​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​$2,000 in new 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​$10,000 in new 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​$50,000 in new 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​$500,000 in new 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​$5,000 in cash.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actual money multiplier is smaller than the simple money multiplier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1"/>
              <w:gridCol w:w="8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actual multiplier affects M2 rather than M1.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cash withdrawals reduce the amount banks can lend out.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actual multiplier affects the amount of excess reserves each bank holds.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size of the simple multiplier depends on the volume of deposits unlike the actual multiplier.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actual multiplier uses a different measure of reserve requirements.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borrowers choose to hold a portion of newly received loan as cash instead of keeping the loans in checking accounts,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6"/>
              <w:gridCol w:w="8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money supply will not increase as much as it would if borrowers were to deposit all of the money in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money supply will remain unchanged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money supply will decrease as much as it would if borrowers were to deposit all the money in banks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banking system will collapse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economy will experience a recession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extent of money expansion will be:​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6"/>
              <w:gridCol w:w="80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​greater if banks hold on to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​greater if private individuals hold on to cash.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​greater if banks hold on to excess reserves but less if private individuals hold on to cash.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​less if banks hold on to excess reserves but greater if private individuals hold on to cash.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​less if banks hold on to excess reserves or private individuals hold on to cash.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Fed sells U.S. government securities to a member bank, the immediate effect on that bank's balance sheet 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in assets and an increase in liabilities.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in assets and a decrease in liabilities.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in both assets and liabilities.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in both assets and liabilities.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in the type of assets the bank is holding, but no change in liabilities.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Fed sells $10 million in government securities to a commercial bank. If the required reserve ratio is 0.2, what is the maximum amount by which checkable deposits in the banking system can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+$10,000,000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?$10,000,000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+$50,000,000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?$50,000,000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+$20,000,000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required reserve ratio is 0.2, and the Fed buys $5,000 of U.S. government securities from Bank A, which lends $4,000 and keeps $1,000 in its vault as cash. In this round of the money-creation process, the M1 money supply has increased by:​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​$4,000.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​$3,000.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The United Bank of Glassen has loaned $250 to Mr. Joseph Langdon for his business. Mr. Langdon repays the loan with a check written against his own bank, Rexan Bank. Which of the following is likely to happen as a result of this transaction?​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reserves at the United Bank of Glassen will fall.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reserves at Rexan Bank will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 at Rexan Bank will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​Rexan Bank will make more loans than before.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reserves and checkable deposits of Rexan Bank will decrease.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Leftbank. Which of the following transactions has just taken place at Leftbank?​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14.3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LEFTBANK</w:t>
            </w:r>
          </w:p>
          <w:tbl>
            <w:tblPr>
              <w:tblW w:w="722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65"/>
              <w:gridCol w:w="1200"/>
              <w:gridCol w:w="2755"/>
            </w:tblGrid>
            <w:tr>
              <w:tblPrEx>
                <w:tblW w:w="722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5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312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with the Fed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−$10,000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Government securities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received a shipment of cash from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customer deposited $10,000 cash in his account.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sold a security to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sold a security to the bank.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bank borrowed $10,000 from the Fed.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table below shows the balance sheet of Leftbank. Leftbank's total reserves: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 14.3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LEFTBANK</w:t>
            </w:r>
          </w:p>
          <w:tbl>
            <w:tblPr>
              <w:tblW w:w="722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65"/>
              <w:gridCol w:w="1200"/>
              <w:gridCol w:w="2755"/>
            </w:tblGrid>
            <w:tr>
              <w:tblPrEx>
                <w:tblW w:w="722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5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Assets</w:t>
                  </w:r>
                </w:p>
              </w:tc>
              <w:tc>
                <w:tcPr>
                  <w:tcW w:w="120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3126" w:type="dxa"/>
                  <w:tcBorders>
                    <w:top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Liabilities and Net Worth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Deposits with the Fed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−$10,000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tblW w:w="722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trHeight w:val="300"/>
                <w:jc w:val="left"/>
              </w:trPr>
              <w:tc>
                <w:tcPr>
                  <w:tcW w:w="3696" w:type="dxa"/>
                  <w:tcBorders>
                    <w:left w:val="single" w:sz="24" w:space="0" w:color="808080"/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Government securities</w:t>
                  </w:r>
                </w:p>
              </w:tc>
              <w:tc>
                <w:tcPr>
                  <w:tcW w:w="120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$10,000</w:t>
                  </w:r>
                </w:p>
              </w:tc>
              <w:tc>
                <w:tcPr>
                  <w:tcW w:w="3126" w:type="dxa"/>
                  <w:tcBorders>
                    <w:bottom w:val="single" w:sz="24" w:space="0" w:color="808080"/>
                    <w:right w:val="single" w:sz="24" w:space="0" w:color="80808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rose by $9,000.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were not affected by this transaction.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fell by $9,000.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fell by $10,000.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rose by $10,000.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activity of the Fed?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loans to the public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Clearing banks' checks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Lending funds to the federal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Purchasing U.S. government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Holding deposits of the U.S. Treasury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correct?​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control the money supply, the Fed relies primarily on the reserve requirement.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discount rate is the rate of interest banks charge to their best customers.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changes the reserve requirement frequently.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​Because the Fed has no way to earn income, it is dependent upon Congress for appropriations.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​Banks can turn a borrower's IOU into money.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Open market operations involve:​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​opening the discount window.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​buying stocks in the stock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​buying and selling government securities in the open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​opening new markets for commodities.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​selling failed banks to other banks.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Fed decreases the required reserve ratio at a time when banks are holding no excess reserves, the Fed is:​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5"/>
              <w:gridCol w:w="8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​forcing banks to increase the money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​forcing banks to decrease the money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​making it possible for banks to increase the money supply but not forcing them to do so.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​making it possible for banks to decrease the money supply but not forcing them to do so.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​conducting open market operations but not changing the money supply.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Fed's purchase of U.S. government securities constitutes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contractionary policy because it lowers the amount of total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contractionary policy because it lowers the amount of excess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expansionary policy because it raises the amount of total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expansionary policy because it lowers the amount of total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expansionary policy because it raises the amount of required reserves in the banking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primary tool the Fed uses to control the money supply today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required reserve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funds 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chartering.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market operations.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Raising the discount rate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expansionary policy because it raises the ratio of excess reserves to total reserves in the banking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contractionary policy on the part of the member banks of the Fed because it raises the firms' costs of borrowing from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contractionary policy on the part of the Fed because it raises the commercial banks' cost of borrowing from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expansionary policy on the part of the member banks of the Fed because it raises their profits relative to those of the nonmember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expansionary policy on the part of the Fed because increasing the interest rates that the banks are allowed to charge will increase their willingness to make loans.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Reserve may increase the money supply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selling a bond to a member bank.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selling a bond to a securities dealer.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lending reserves to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 the required reserve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the discount rate.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Lowering the discount rate:​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9"/>
              <w:gridCol w:w="8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​encourages banks to borrow from the Fed, and they can more easily accommodate their customers' needs for loans.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​encourages business customers to borrow directly from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​reduces the amount of reserves banks are required to keep.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​automatically reduces excess reserves.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​encourages banks to sell U.S. government securities and increase their cash reserves.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increase the money supply, the Fed might:​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the reserve requirement and 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 the reserve requirement and 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the reserve requirement and decrease 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 government securities and increase 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 bonds on the open market and increase the reserve requirement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increase the money supply, the Fed might:​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the discount rate and sell bonds in the open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​decrease the reserve requirement and buy bonds in the open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the reserve requirement and sell bonds in the open market.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 the discount rate and lower the reserve requirement.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 government securities and increase the discount rate.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Assume that there are no excess reserves in the banking system when the reserve requirement is 20%. The purchase of $10,000 in U.S. government securities by the Fed from Academy National Bank has the potential to ultimately increase the money supply by:​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​$8,000.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​$10,000.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​$20,000.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​$50,000.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largest component of the assets of the Federal Reserve?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Treasury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government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exchange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deposits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Checkable deposits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measures did the Fed take during the uncertain days following the terrorist attacks of September 11, 2001?​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tightened regulations in the financial markets.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increased the discount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bought all the government securities up for sale.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increased the reserve requirement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demanded interest on the bank reserves held at the Fed.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measures did the Fed take during the financial crisis of 2008?​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lowered the discount rate and paid interest on reserves held at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increased the reserve requirement ratio.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sold all government securities.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decreased its spending.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Fed increased the discount rate.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prevent shortages of cash during a crisis, the Fed:​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​saves up cash in bank vaults around the country and the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​reduces liquidity in the economy so that more cash can be saved.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​sells U.S. government securities to commercial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​demands interest payments on reserves held at the Fed.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​increases the discount rate.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immediate effect of a bank's purchase of U.S. government securities from the Fed 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in the bank's assets.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in the reserve requirements.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in the Fed's assets.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in the Fed's assets.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 in the discount rate.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of the Fed's liabilities are in the form of:​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​Federal Reserve notes.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​checkable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​U.S. Treasury deposits.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​loans to member banks.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​certificates of deposit.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narrow definition of the money supply includes only currency held by the nonbanking public.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United States, paper money is redeemable for gold.​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Currency held by the nonbanking public is a medium of exchange.​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M2 is the narrow measure of the money supply.​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M1 includes currency held in bank vaults.​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Savings accounts have specific maturity dates.​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Savings deposits and time deposits are not included in M1 because these are not held by the nonbanking public.​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Credit cards are included in M2.​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Debit cards are safer than credit cards because debit cards generally require a PIN number.​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a debit card, a customer directly uses his or her checking account.​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Usually, a commercial bank's depositors and its owners are the same individuals.​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​Banks create money when they make loans.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are required to hold reserves against the total value of all their assets.​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know the required reserve ratio, then you know how much each bank is holding in reserves.​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bank's reserves are exactly equal to the required amount of reserves, then it has no excess reserves.​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are permitted to lend all of their reserves.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commercial banking operations, there is a trade-off between liquidity and profitability.​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in need of reserves can borrow from the Fed or in the federal funds market.​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From a bank's point of view, its deposits are liabilities.​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borrows $1,000 from the Fed and lends it out, the bank sets in motion a process that will result in an expansion of the money supply by a multiple of that $1,000.​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Fed buys U.S. government securities from a member bank, that bank's excess reserves, required reserves, and total reserves all increase.​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Fed buys U.S. government securities from a bank, that bank's excess reserves and required reserves increase but total reserves decrease.​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banks choose not to lend out their excess reserves, the money supply will not expand.​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Money supply would expand if people chose to hold borrowed funds in cash rather than in checking accounts.​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Fed buys U.S. government securities from a bank, that bank's excess reserves and total reserves increase, but there is no change in required reserves.​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Fed wishes to reduce the money supply, it can sell U.S. government securities to member banks.​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Fed buys a $1,000 U.S. government bond from a bank, it pays for it by giving the bank $1,000 in reserves-reserves that it simply creates out of thin air.​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receives $2,500 of reserves by selling a government bond to the Fed, its ability to make loans increases by $2,500.​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 relies primarily on the discount rate to control the money supply.​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bank receives $1,000 in currency as a new deposit, its ability to make loans increases by $1,000.​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 primarily uses the reserve requirement to control the money supply.​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 tries to prevent major financial crises through its control of financial markets.​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the 2008 crisis, the Fed demanded interest payments on reserves held at the Fed.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Decreasing the required reserve ratio is an expansionary policy because it increases the amount of excess reserves in the banking system.​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higher discount rate generally decreases excess reserves.​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main functions of the Fed is minting U.S. coins.​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reducing the required reserve ratio, the Fed can not only create excess reserves but also increase the money multiplier.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fall in the discount rate will usually encourage banks to borrow from the Fed and therefore reduce the money supply.​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14: Banking and the Money Supply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14: Banking and the Money Supply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