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more corporations than sole proprietorships and partnerships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CORN.RICH.14.1.1 -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main business activities are financing, operating, and investing.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Internal users of accounting information include present creditors and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CORN.RICH.14.1.1 -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statement summarizes the assets, liabilities and stockholders’ equity for a period of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four basic financial statements are the Income Statement, Statement of Retained Earnings, Balance Sheet, and Statement of Cash Flows.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earnings distributed to stockholders can be found in the income statement as an expense.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is composed of two main sources: liabilities and contributed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step in preparing the classified balance sheet is to list the assets in order of liquidity.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only financial statement that reports the retained earnings balance at the end of the period is the Statement of Retained Earnings.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An income statement provides information at one specific point in time, while the other basic financial statements provide information on activities that occur over a period of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an entity's stock issuances exceed its expenses for a period of time, the entity will report net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Contributed capital is the residual interest that remains after deducting liabilities from stockholders' equity.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four steps in preparing the Income Statement are: 1) Prepare heading, 2) List the revenues of the company, 3) List the expenses of the company, 4) List the dividends of the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is composed of contributed capital and retained earnings.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objective of internal auditors who are employees of the company is to provide assurance to the company’s stockholders that the financial statements are fairly presented.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independent auditor's report conveys whether or not the business is a good investment.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Statement of Cash Flows shows cash inflows and cash outflows for a period of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CORN.RICH.14.1.7 - LO: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 four financial statements are interrelated (i.e., there is a natural progression from one financial statement to another), the balance sheet should be prepared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CORN.RICH.14.1.8 - LO: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company's annual report includes an audit report, notes to the financial statements, but </w:t>
            </w:r>
            <w:r>
              <w:rPr>
                <w:rStyle w:val="DefaultParagraphFont"/>
                <w:rFonts w:ascii="Times New Roman" w:eastAsia="Times New Roman" w:hAnsi="Times New Roman" w:cs="Times New Roman"/>
                <w:b/>
                <w:bCs/>
                <w:i w:val="0"/>
                <w:iCs w:val="0"/>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management's discussion and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Investing is the business activity that measures the company’s ability to generate cash from its revenue and expense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owners of a sole proprietorship, partnership and corporations have limited liability.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CORN.RICH.14.1.1 -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financial reporting is to provide economic information to investors, creditors, and other financial statement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CORN.RICH.14.1.1 -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Creditors use accounting information to evaluate whether to loan money to a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CORN.RICH.14.1.1 -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 include all of the following: cash, inventory, equipment, supplies, and accounts receivable.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 are typically listed in the order in which they will be paid.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Three common categories of long-term assets are: 1) property, plant, and equipment, 2) long-term investments, and 3) intangibles.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stockholders' equity section of a classified balance sheet, a distinction is made between amounts invested by owners and amounts financed by creditors.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One primary purpose of a classified balance sheet is to help users evaluate the working capital of a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classifications in the balance sheet are to help users determine how a company obtained its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current ratio is useful in determining a company's ability to pay obligations when they become due.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Income from operations includes interest revenue and interest expense because these items are considered to be operating in nature.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Net loss reduces a company's retained earnings balance.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Dividend payments appear on the Statement of Retained Earnings.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Statement of Cash Flows, like the Income Statement, reports only operating activities and other activities of a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CORN.RICH.14.1.8 - LO: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ending cash balance is shown on the Balance Sheet and the Statement of Retained Earnings.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CORN.RICH.14.1.8 - LO: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annual report is contained within the company's 10-K filing with the Securities Exchange Commission.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auditors (CPAs) render an opinion that the financial statements do or do not fairly present a company's financial position, operating results, and cash flows.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An independent auditor's (CPA's) report is a guarantee that the financial statements are free from fraud or material error.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independent auditors' report included with the annual report, management discusses the financial statements and provides the shareholders with explanations for certain amounts reported in the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 with healthy cash flows from operating activities is in a good position to repay its debts.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CORN.RICH.14.1.7 - LO: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 users and outside decision makers use ____________________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CORN.RICH.14.1.1 -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forms of business organizations are ____________________, ____________________, and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sole proprietorships, partnerships, corporations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 corporations, sole proprieterships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sole proprietorships, partnerships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type of business activity that relates to obtaining funds from either issuing stock or borrowing money is called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names of the four basic financial statements are ____________________, ____________________, ____________________, and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 Balance Sheet, Statement of Retained Earnings, Statement of Cash Flows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 Statement of Retained Earnings, Statement of Cash Flows, Income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 Statement of Cash Flows, Income Statement, Balance Sheet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 Income Statement, Balance Sheet, Statement of Retained Earnings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fundamental accounting equation is ____________________ = ____________________ +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liabilities, shareholders' equity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assets, shareholders' equity, liabilities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step of listing the liabilities of the company in order of their time to maturity is performed for a financial statement called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classified balance 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 minus current liabilities is called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capital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statement in which you list revenues, starting with sales revenue (service revenue), is called the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Both net income and dividends can be found on this financial statement: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from the Income Statement increases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CORN.RICH.14.1.8 - LO: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have claims to an entity's economic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Creditors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Lenders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Investors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are cash and other assets that are reasonably expected to be converted into cash during the normal operating cycle, whichever is longer.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Property, plant and equipment is classified as ____________________ assets on the balance 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Noncurrent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is a liquidity measure that is calculated by subtracting current assets from current liabilities.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capital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of a company to pay its debt as it comes due relates to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liquidity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____________________-step income statement, total expenses are added together, then deducted from total revenues.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Statement of Cash Flows classifies cash flow into these three categories: ____________________, ____________________ and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Investing, Financing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Investing, Financing, Operating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Financing, Operating, Investing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CORN.RICH.14.1.7 - LO: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financial statements in which net income can be found are the ____________________, ____________________ and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 Statement of Retained Earnings, Statement of Cash Flows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 Statement of Cash Flows, Income Statement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 Income Statement, Statement of Retained Earnings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CORN.RICH.14.1.8 - LO: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demand for accounting information comes from stakeholders both inside and outside the business. The five stakeholder groups discussed in the text include ____________________, ____________________, ____________________, ____________________, and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Employees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Investors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Creditors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CORN.RICH.14.1.1 -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current ratio is found by dividing current assets by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is an internal user of financial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company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CORN.RICH.14.1.1 -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one of the following is </w:t>
            </w:r>
            <w:r>
              <w:rPr>
                <w:rStyle w:val="DefaultParagraphFont"/>
                <w:rFonts w:ascii="Times New Roman" w:eastAsia="Times New Roman" w:hAnsi="Times New Roman" w:cs="Times New Roman"/>
                <w:b/>
                <w:bCs/>
                <w:i w:val="0"/>
                <w:iCs w:val="0"/>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external user of financial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Revenue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President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CORN.RICH.14.1.1 -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groups is considered an internal user of financial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supplier considering selling to the company on credit.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labor union representing employees of a company that is involved in labor negotiations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analysts for a brokerage firm who are preparing recommendations for the firm's brokers on companies in a certain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of the company that supervise production workers.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CORN.RICH.14.1.1 -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name for a person who lends funds to a business entity and expects repayment with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CORN.RICH.14.1.1 -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name of the branch of accounting concerned with providing outside decision makers with information to assess the amounts, timing and uncertainties of the company's future cash flows?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auditing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bookkeeping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CORN.RICH.14.1.1 -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invests funds into a business and is considered an owner?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lenders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CORN.RICH.14.1.1 -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form of a business entity?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sole 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cooperative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form of organization are the owners' legal responsibility for the debt of the business limited to the amount they invested in the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cooperative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engage in which of the following three main activity categories?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Financing, Investing, Operating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Credit, Noncash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Financing, Credit, Operating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Financing, Management, Operating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"Revenues" are best described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 in assets resulting from the sale of goods or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in assets resulting from the sale of products or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used or consumed in the sale of products or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financing activities.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unearned revenue?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term "expenses"?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assets used in the investing activities of a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interest or claim that the owners have in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future economic resources of a business 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assets used in the operations of a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one of the following is </w:t>
            </w:r>
            <w:r>
              <w:rPr>
                <w:rStyle w:val="DefaultParagraphFont"/>
                <w:rFonts w:ascii="Times New Roman" w:eastAsia="Times New Roman" w:hAnsi="Times New Roman" w:cs="Times New Roman"/>
                <w:b/>
                <w:bCs/>
                <w:i w:val="0"/>
                <w:iCs w:val="0"/>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the three business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a potential creditor and are concerned that a particular company you are ready to give a loan to might have too much debt. Which financial statement would provide you information needed in order to evaluate your concern?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Public Accounting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financial statement would you analyze to assess a firm’s operating performance for the past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Public Accounting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financial statement would you refer to in order to determine how much resources (assets) the company owned?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financial statements show the end of the year cash balance for a business entity?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 and Statement of Retained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 and Statement of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 and Statement of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 and Statement of Retained Earnings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On January 1, 2019, a company reported assets of $1,000,000 and liabilities of $600,000. During 2019, assets decreased by $100,000 and Stockholders' Equity decreased $200,000. What is the amount of liabilities at December 31, 2019?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1719"/>
                    <w:gridCol w:w="1525"/>
                    <w:gridCol w:w="346"/>
                    <w:gridCol w:w="1511"/>
                    <w:gridCol w:w="346"/>
                    <w:gridCol w:w="17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7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Assets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7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Liabilities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Equity</w:t>
                        </w:r>
                      </w:p>
                    </w:tc>
                  </w:tr>
                  <w:tr>
                    <w:tblPrEx>
                      <w:jc w:val="left"/>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Jan. 01, 2019</w:t>
                        </w:r>
                      </w:p>
                    </w:tc>
                    <w:tc>
                      <w:tcPr>
                        <w:tcW w:w="17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$1,000,000</w:t>
                        </w:r>
                      </w:p>
                    </w:tc>
                    <w:tc>
                      <w:tcPr>
                        <w:tcW w:w="435"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7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c>
                      <w:tcPr>
                        <w:tcW w:w="435"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16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$400,000</w:t>
                        </w:r>
                      </w:p>
                    </w:tc>
                  </w:tr>
                  <w:tr>
                    <w:tblPrEx>
                      <w:jc w:val="left"/>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During 2019</w:t>
                        </w:r>
                      </w:p>
                    </w:tc>
                    <w:tc>
                      <w:tcPr>
                        <w:tcW w:w="17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w:eastAsia="times" w:hAnsi="times" w:cs="times"/>
                            <w:b w:val="0"/>
                            <w:bCs w:val="0"/>
                            <w:i w:val="0"/>
                            <w:iCs w:val="0"/>
                            <w:smallCaps w:val="0"/>
                            <w:color w:val="000000"/>
                            <w:sz w:val="22"/>
                            <w:szCs w:val="22"/>
                            <w:u w:val="single"/>
                            <w:bdr w:val="nil"/>
                            <w:rtl w:val="0"/>
                          </w:rPr>
                          <w:t>−1</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00,000</w:t>
                        </w:r>
                      </w:p>
                    </w:tc>
                    <w:tc>
                      <w:tcPr>
                        <w:tcW w:w="435"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w:t>
                        </w:r>
                      </w:p>
                    </w:tc>
                    <w:tc>
                      <w:tcPr>
                        <w:tcW w:w="17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100,000</w:t>
                        </w:r>
                      </w:p>
                    </w:tc>
                    <w:tc>
                      <w:tcPr>
                        <w:tcW w:w="435"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w:t>
                        </w:r>
                      </w:p>
                    </w:tc>
                    <w:tc>
                      <w:tcPr>
                        <w:tcW w:w="216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w:eastAsia="times" w:hAnsi="times" w:cs="times"/>
                            <w:b w:val="0"/>
                            <w:bCs w:val="0"/>
                            <w:i w:val="0"/>
                            <w:iCs w:val="0"/>
                            <w:smallCaps w:val="0"/>
                            <w:color w:val="000000"/>
                            <w:sz w:val="22"/>
                            <w:szCs w:val="22"/>
                            <w:u w:val="single"/>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200,000</w:t>
                        </w:r>
                      </w:p>
                    </w:tc>
                  </w:tr>
                  <w:tr>
                    <w:tblPrEx>
                      <w:jc w:val="left"/>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Dec. 31, 2019</w:t>
                        </w:r>
                      </w:p>
                    </w:tc>
                    <w:tc>
                      <w:tcPr>
                        <w:tcW w:w="17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900,000</w:t>
                        </w:r>
                      </w:p>
                    </w:tc>
                    <w:tc>
                      <w:tcPr>
                        <w:tcW w:w="435"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7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700,000</w:t>
                        </w:r>
                      </w:p>
                    </w:tc>
                    <w:tc>
                      <w:tcPr>
                        <w:tcW w:w="435"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16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correctly represents one of the basic financial statement models?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Assets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Liabilities = Net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Total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 + Expenses = Net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Beginning Retained Earnings + Net Income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Dividends = Ending Retained Earnings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is a correct fundamental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Retained Earnings = 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Stockholders' Equity =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Stockholders'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How is the Balance Sheet linked to the other financial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retained earnings is reported on the Balance Sheet as a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is added to total assets and reported on the 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is reported on the 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link between the Balance Sheet and other statements, as each contains different accounts and provides different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CORN.RICH.14.1.8 - LO: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Bennett Motors is facing the following business decisions.  Which decision will </w:t>
            </w:r>
            <w:r>
              <w:rPr>
                <w:rStyle w:val="DefaultParagraphFont"/>
                <w:rFonts w:ascii="Times New Roman" w:eastAsia="Times New Roman" w:hAnsi="Times New Roman" w:cs="Times New Roman"/>
                <w:b/>
                <w:bCs/>
                <w:i w:val="0"/>
                <w:iCs w:val="0"/>
                <w:smallCaps w:val="0"/>
                <w:color w:val="000000"/>
                <w:sz w:val="22"/>
                <w:szCs w:val="22"/>
                <w:bdr w:val="nil"/>
                <w:rtl w:val="0"/>
              </w:rPr>
              <w:t>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likely require financial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9"/>
              <w:gridCol w:w="8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local bank is reviewing the company’s loan application.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is attempting to sell its stock to the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labor union representing the company's employees is negotiating a pay raise as part of a new labor agreement.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management is deciding whether to detail its vehicles today or tomorrow.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CORN.RICH.14.1.7 - LO: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term "retained earnings" of a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total profits earned by a company since it began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claim that the owners have on the assets of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future economic resources of a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accumulated net income of a company that has not been distributed to owners in the form of dividends.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term "current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total profits earned by a business since it began operations plus all other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claim that the owners have in the business in the current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expected to be converted into cash within one year or one operating cycle, whichever is longer.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cumulative profits earned by a business less any dividends distributed in the current period.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items is a classification on the Classified Balance 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accounts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 and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and dividends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Noncurrent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machinery and equipment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unearned revenues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items appears on a balance 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unearned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flow from operations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financial statements reports an entity's financial position at a specific 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Income Statement and the Balance Sheet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Another term for Short-Term Investments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contributed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marketable securities.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terms best describes a distribution of the net income of a corporation to its owners?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liquidation of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monetary unit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correct date format for the financial statement heading?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 for the Year Ended June 30, 2019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 at December 31, 2019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 for the Year Ended December 31, 2019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 at December 31, 2019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CS1-3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summarizes the results of the company's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resources used to earn revenues during a period are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Bargain Spot Fabrics</w:t>
            </w:r>
            <w:r>
              <w:rPr>
                <w:rStyle w:val="DefaultParagraphFont"/>
                <w:rFonts w:ascii="Times New Roman" w:eastAsia="Times New Roman" w:hAnsi="Times New Roman" w:cs="Times New Roman"/>
                <w:b/>
                <w:bCs/>
                <w:i w:val="0"/>
                <w:iCs w:val="0"/>
                <w:smallCaps w:val="0"/>
                <w:color w:val="000000"/>
                <w:sz w:val="22"/>
                <w:szCs w:val="22"/>
                <w:bdr w:val="nil"/>
                <w:rtl w:val="0"/>
              </w:rP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This company’s end-of-year balance sheet consisted of the following amounts: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880"/>
              <w:gridCol w:w="1440"/>
              <w:gridCol w:w="288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75,000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plant &amp; equipment</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350,000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debt</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stock</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175,000</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Bargain Spot Fabrics. What amount should the company report on its Balance Sheet for </w:t>
            </w:r>
            <w:r>
              <w:rPr>
                <w:rStyle w:val="DefaultParagraphFont"/>
                <w:rFonts w:ascii="Times New Roman" w:eastAsia="Times New Roman" w:hAnsi="Times New Roman" w:cs="Times New Roman"/>
                <w:b w:val="0"/>
                <w:bCs w:val="0"/>
                <w:i/>
                <w:iCs/>
                <w:smallCaps w:val="0"/>
                <w:color w:val="000000"/>
                <w:sz w:val="22"/>
                <w:szCs w:val="22"/>
                <w:bdr w:val="nil"/>
                <w:rtl w:val="0"/>
              </w:rPr>
              <w:t>Total Assets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$75,000 + $250,000 + $350,000 + $175,000 = $850,000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Bargain Spot Fabrics. What is the retained earnings balance at the end of the current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Assets = $75,000 + $350,000 + $250,000 + $175,000 = $850,000 Liabilities = $200,000 + $100,000 = $300,000 Stockholders' Equity = $850,000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$300,000 = $550,000 Retained Earnings = $550,000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$500,000 = $50,000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Bay Camera</w:t>
            </w:r>
            <w:r>
              <w:rPr>
                <w:rStyle w:val="DefaultParagraphFont"/>
                <w:rFonts w:ascii="Times New Roman" w:eastAsia="Times New Roman" w:hAnsi="Times New Roman" w:cs="Times New Roman"/>
                <w:b/>
                <w:bCs/>
                <w:i w:val="0"/>
                <w:iCs w:val="0"/>
                <w:smallCaps w:val="0"/>
                <w:color w:val="000000"/>
                <w:sz w:val="22"/>
                <w:szCs w:val="22"/>
                <w:bdr w:val="nil"/>
                <w:rtl w:val="0"/>
              </w:rP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reported the following items on its financial statements for the year ended December 31, 2019: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3960"/>
              <w:gridCol w:w="1080"/>
              <w:gridCol w:w="216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9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c>
                <w:tcPr>
                  <w:tcW w:w="108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$780,000</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Sales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$700,000</w:t>
                  </w:r>
                </w:p>
              </w:tc>
            </w:tr>
            <w:tr>
              <w:tblPrEx>
                <w:jc w:val="left"/>
                <w:tblCellMar>
                  <w:top w:w="0" w:type="dxa"/>
                  <w:left w:w="0" w:type="dxa"/>
                  <w:bottom w:w="0" w:type="dxa"/>
                  <w:right w:w="0" w:type="dxa"/>
                </w:tblCellMar>
              </w:tblPrEx>
              <w:trPr>
                <w:cantSplit w:val="0"/>
                <w:jc w:val="left"/>
              </w:trPr>
              <w:tc>
                <w:tcPr>
                  <w:tcW w:w="39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general &amp; administrative expense</w:t>
                  </w:r>
                </w:p>
              </w:tc>
              <w:tc>
                <w:tcPr>
                  <w:tcW w:w="108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Other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w:t>
                  </w:r>
                </w:p>
              </w:tc>
            </w:tr>
            <w:tr>
              <w:tblPrEx>
                <w:jc w:val="left"/>
                <w:tblCellMar>
                  <w:top w:w="0" w:type="dxa"/>
                  <w:left w:w="0" w:type="dxa"/>
                  <w:bottom w:w="0" w:type="dxa"/>
                  <w:right w:w="0" w:type="dxa"/>
                </w:tblCellMar>
              </w:tblPrEx>
              <w:trPr>
                <w:cantSplit w:val="0"/>
                <w:jc w:val="left"/>
              </w:trPr>
              <w:tc>
                <w:tcPr>
                  <w:tcW w:w="39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108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12,500</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Bay Camera. What is the company’s </w:t>
            </w:r>
            <w:r>
              <w:rPr>
                <w:rStyle w:val="DefaultParagraphFont"/>
                <w:rFonts w:ascii="Times New Roman" w:eastAsia="Times New Roman" w:hAnsi="Times New Roman" w:cs="Times New Roman"/>
                <w:b w:val="0"/>
                <w:bCs w:val="0"/>
                <w:i/>
                <w:iCs/>
                <w:smallCaps w:val="0"/>
                <w:color w:val="000000"/>
                <w:sz w:val="22"/>
                <w:szCs w:val="22"/>
                <w:bdr w:val="nil"/>
                <w:rtl w:val="0"/>
              </w:rPr>
              <w:t>Net Income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the current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$780,000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$700,000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$20,000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$15,000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$12,500 = $32,500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Bay Camera. What amount will be reported as </w:t>
            </w:r>
            <w:r>
              <w:rPr>
                <w:rStyle w:val="DefaultParagraphFont"/>
                <w:rFonts w:ascii="Times New Roman" w:eastAsia="Times New Roman" w:hAnsi="Times New Roman" w:cs="Times New Roman"/>
                <w:b w:val="0"/>
                <w:bCs w:val="0"/>
                <w:i/>
                <w:iCs/>
                <w:smallCaps w:val="0"/>
                <w:color w:val="000000"/>
                <w:sz w:val="22"/>
                <w:szCs w:val="22"/>
                <w:bdr w:val="nil"/>
                <w:rtl w:val="0"/>
              </w:rPr>
              <w:t>Retained Earnings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 the Balance Sheet at December 31, 2019, assuming this is the first year of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enough information is provided.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1932"/>
                    <w:gridCol w:w="53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Net Income:</w:t>
                        </w:r>
                      </w:p>
                    </w:tc>
                    <w:tc>
                      <w:tcPr>
                        <w:tcW w:w="648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 xml:space="preserve">$780,000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 xml:space="preserve"> $700,000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 xml:space="preserve"> $20,000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 xml:space="preserve"> $15,000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 xml:space="preserve"> $12,500 = $32,500</w:t>
                        </w:r>
                      </w:p>
                    </w:tc>
                  </w:tr>
                  <w:tr>
                    <w:tblPrEx>
                      <w:jc w:val="left"/>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Retained Earnings:</w:t>
                        </w:r>
                      </w:p>
                    </w:tc>
                    <w:tc>
                      <w:tcPr>
                        <w:tcW w:w="648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 xml:space="preserve">$32,500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 xml:space="preserve"> $5,000 = $27,500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Beard Marine</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reported the following information for the year ended December 31, 2019: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76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at December 31, 2019</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$120,000</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Beard Marine. What was the balance of Retained Earnings at January 1, 2019?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21,000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26,000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$214,000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$120,000 + $6,000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$100,000 = $26,000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Beard Marine. What was the economic effect of the dividend payment?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dividend reduced net income for 2019.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dividend should be added to net income if the company's accounting equation is in balance.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dividend reduced total retained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dividends must be paid whenever the company reports net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B&amp;B Painting reported the following information for the year ended December 31, 2019.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76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at December 31, 2018</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at December 31, 2019</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450,000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much was paid out in dividends in 2019?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$100,000 + $2,500,000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$2,000,000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X = $450,000 X = $150,000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Barr Attorneys reported the following information for the year ended December 31, 2019.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475"/>
              <w:gridCol w:w="1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w:t>
                  </w:r>
                </w:p>
              </w:tc>
              <w:tc>
                <w:tcPr>
                  <w:tcW w:w="187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$14,000,000</w:t>
                  </w:r>
                </w:p>
              </w:tc>
            </w:tr>
            <w:tr>
              <w:tblPrEx>
                <w:jc w:val="left"/>
                <w:tblCellMar>
                  <w:top w:w="0" w:type="dxa"/>
                  <w:left w:w="0" w:type="dxa"/>
                  <w:bottom w:w="0" w:type="dxa"/>
                  <w:right w:w="0" w:type="dxa"/>
                </w:tblCellMar>
              </w:tblPrEx>
              <w:trPr>
                <w:cantSplit w:val="0"/>
                <w:jc w:val="left"/>
              </w:trPr>
              <w:tc>
                <w:tcPr>
                  <w:tcW w:w="54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c>
                <w:tcPr>
                  <w:tcW w:w="187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11,500,000</w:t>
                  </w:r>
                </w:p>
              </w:tc>
            </w:tr>
            <w:tr>
              <w:tblPrEx>
                <w:jc w:val="left"/>
                <w:tblCellMar>
                  <w:top w:w="0" w:type="dxa"/>
                  <w:left w:w="0" w:type="dxa"/>
                  <w:bottom w:w="0" w:type="dxa"/>
                  <w:right w:w="0" w:type="dxa"/>
                </w:tblCellMar>
              </w:tblPrEx>
              <w:trPr>
                <w:cantSplit w:val="0"/>
                <w:jc w:val="left"/>
              </w:trPr>
              <w:tc>
                <w:tcPr>
                  <w:tcW w:w="54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187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1,000,000</w:t>
                  </w:r>
                </w:p>
              </w:tc>
            </w:tr>
            <w:tr>
              <w:tblPrEx>
                <w:jc w:val="left"/>
                <w:tblCellMar>
                  <w:top w:w="0" w:type="dxa"/>
                  <w:left w:w="0" w:type="dxa"/>
                  <w:bottom w:w="0" w:type="dxa"/>
                  <w:right w:w="0" w:type="dxa"/>
                </w:tblCellMar>
              </w:tblPrEx>
              <w:trPr>
                <w:cantSplit w:val="0"/>
                <w:jc w:val="left"/>
              </w:trPr>
              <w:tc>
                <w:tcPr>
                  <w:tcW w:w="54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at December 31, 2019</w:t>
                  </w:r>
                </w:p>
              </w:tc>
              <w:tc>
                <w:tcPr>
                  <w:tcW w:w="187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1,750,000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retained earnings balance at December 31, 2018?</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250,000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350,000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X + $14,000,000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$11,500,000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$1,000,000 = $1,750,000 X = $250,000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 had the following balance sheet amounts at the beginning of the year: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76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$650,000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stockholder's equity</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250,000</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year, total assets increased by $350,000, total liabilities increased by $100,000, and dividends were paid in the amount of $300,000. No other transactions occurred except revenues and expenses. How much is net income for the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124"/>
                    <w:gridCol w:w="4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60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Assets:</w:t>
                        </w:r>
                      </w:p>
                    </w:tc>
                    <w:tc>
                      <w:tcPr>
                        <w:tcW w:w="504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$650,000 + $350,000 = $1,000,000</w:t>
                        </w:r>
                      </w:p>
                    </w:tc>
                  </w:tr>
                  <w:tr>
                    <w:tblPrEx>
                      <w:jc w:val="left"/>
                      <w:tblCellMar>
                        <w:top w:w="0" w:type="dxa"/>
                        <w:left w:w="0" w:type="dxa"/>
                        <w:bottom w:w="0" w:type="dxa"/>
                        <w:right w:w="0" w:type="dxa"/>
                      </w:tblCellMar>
                    </w:tblPrEx>
                    <w:trPr>
                      <w:cantSplit w:val="0"/>
                      <w:jc w:val="left"/>
                    </w:trPr>
                    <w:tc>
                      <w:tcPr>
                        <w:tcW w:w="360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Liabilities:</w:t>
                        </w:r>
                      </w:p>
                    </w:tc>
                    <w:tc>
                      <w:tcPr>
                        <w:tcW w:w="504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 xml:space="preserve">($650,000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 xml:space="preserve"> $250,000) + $100,000 = $500,000</w:t>
                        </w:r>
                      </w:p>
                    </w:tc>
                  </w:tr>
                  <w:tr>
                    <w:tblPrEx>
                      <w:jc w:val="left"/>
                      <w:tblCellMar>
                        <w:top w:w="0" w:type="dxa"/>
                        <w:left w:w="0" w:type="dxa"/>
                        <w:bottom w:w="0" w:type="dxa"/>
                        <w:right w:w="0" w:type="dxa"/>
                      </w:tblCellMar>
                    </w:tblPrEx>
                    <w:trPr>
                      <w:cantSplit w:val="0"/>
                      <w:jc w:val="left"/>
                    </w:trPr>
                    <w:tc>
                      <w:tcPr>
                        <w:tcW w:w="360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Stockholders' Equity at Year End:</w:t>
                        </w:r>
                      </w:p>
                    </w:tc>
                    <w:tc>
                      <w:tcPr>
                        <w:tcW w:w="504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 xml:space="preserve">$1,000,000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 xml:space="preserve"> $500,000 = $500,000</w:t>
                        </w:r>
                      </w:p>
                    </w:tc>
                  </w:tr>
                  <w:tr>
                    <w:tblPrEx>
                      <w:jc w:val="left"/>
                      <w:tblCellMar>
                        <w:top w:w="0" w:type="dxa"/>
                        <w:left w:w="0" w:type="dxa"/>
                        <w:bottom w:w="0" w:type="dxa"/>
                        <w:right w:w="0" w:type="dxa"/>
                      </w:tblCellMar>
                    </w:tblPrEx>
                    <w:trPr>
                      <w:cantSplit w:val="0"/>
                      <w:jc w:val="left"/>
                    </w:trPr>
                    <w:tc>
                      <w:tcPr>
                        <w:tcW w:w="360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Net Income:</w:t>
                        </w:r>
                      </w:p>
                    </w:tc>
                    <w:tc>
                      <w:tcPr>
                        <w:tcW w:w="504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 xml:space="preserve">$500,000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b w:val="0"/>
                            <w:bCs w:val="0"/>
                            <w:i w:val="0"/>
                            <w:iCs w:val="0"/>
                            <w:smallCaps w:val="0"/>
                            <w:color w:val="000000"/>
                            <w:sz w:val="24"/>
                            <w:szCs w:val="24"/>
                            <w:bdr w:val="nil"/>
                            <w:rtl w:val="0"/>
                          </w:rPr>
                          <w:t xml:space="preserve"> $250,000 + 300,000 = $550,000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On January 1, 2019, a company's balance in retained earnings was $10,000,000. At December 31, 2019, the balance in retained earnings was $9,400,000. If the company earned net income of $440,000 during the year, how much were dividends?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600,000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440,000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$10,000,000 + $440,000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$9,400,000 = $1,040,000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On January 1, 2019, a company's balance in retained earnings was $275,000. During 2019, the company earned net income of $23,500 and paid $11,200 in dividends. Calculate the retained earnings balance at December 31, 2019.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$263,800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$298,500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$262,700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$287,300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$275,000 + $23,500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$11,200 = $287,300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Beaver Tree Service</w:t>
            </w:r>
            <w:r>
              <w:rPr>
                <w:rStyle w:val="DefaultParagraphFont"/>
                <w:rFonts w:ascii="Times New Roman" w:eastAsia="Times New Roman" w:hAnsi="Times New Roman" w:cs="Times New Roman"/>
                <w:b/>
                <w:bCs/>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76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Beginning Retained Earnings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$550,000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Ending Retained Earnings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700,000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 Paid</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525,000</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Beaver Tree Service. What is the company’s net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$550,000 + X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$100,000 = $700,000 X = $250,000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Beaver Tree Service. The company's expenses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$275,000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$550,000 + X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$100,000 = $700,000 X = $250,000 or Net Income $525,000 (Revenue)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$250,000 (Net Income) = $275,000 (Expenses)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company has $10,500,000 of revenues, declares and pays $550,000 in dividends, and has net income of $1,600,000, how much were expenses for the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$10,500,000 (Revenues)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$1,600,000 (Net Income) = $8,900,000 (Expenses)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a company reports the following information at December 31, 2019: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76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3,000,000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Unearned Revenue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400,000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1,000,000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Sales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8,500,000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company's Gross Profit?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6,100,000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5,500,000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6,500,000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$15,000,000 (Sales)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$8,500,000 (Cost of Sales) = $6,500,000 (Gross Profit)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company has assets of $5,000,000, liabilities of $3,000,000, and retained earnings of $1,200,000, how much is total stockholders' equity?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800,000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$5,000,000 (Assets)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$3,000,000 (Liabilities) = $2,000,000 (Stockholders' Equity)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Calculate total sales for a company that reported a net loss of $1,500,000 and total expenses of $2,900,000.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$2,900,000 Total Expenses + ($1,500,000) Net Loss = $1,400,000 Total Revenues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primary objective of financial reporting?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help investors make credit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help management assess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protect users from fraudulent financial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useful information for decision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CORN.RICH.14.1.1 -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resources" are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 and 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 equity and 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and revenues.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 users of financial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 detailed records of the business to make informed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primarily responsible for the preparation of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rely on the financial statements to help make informed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rely on management to tell them whether the company is a good investment.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CORN.RICH.14.1.1 -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appears on which financial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Balance Sheet and the 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Statement, Statement of Cash Flows and the Statement of Retained Earnings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CORN.RICH.14.1.8 - LO: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Benchmark Surveyors</w:t>
            </w:r>
            <w:r>
              <w:rPr>
                <w:rStyle w:val="DefaultParagraphFont"/>
                <w:rFonts w:ascii="Times New Roman" w:eastAsia="Times New Roman" w:hAnsi="Times New Roman" w:cs="Times New Roman"/>
                <w:b/>
                <w:bCs/>
                <w:i w:val="0"/>
                <w:iCs w:val="0"/>
                <w:smallCaps w:val="0"/>
                <w:color w:val="000000"/>
                <w:sz w:val="22"/>
                <w:szCs w:val="22"/>
                <w:bdr w:val="nil"/>
                <w:rtl w:val="0"/>
              </w:rP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balances are provided: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880"/>
              <w:gridCol w:w="1440"/>
              <w:gridCol w:w="288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$234,000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97,000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Inventories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121,000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Payable (due 2018)</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211,000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453,000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46,000</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Benchmark Surveyors. Calculate Current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$709,000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($234,000 Cash + $46,000 Accounts Receivable + $121,000 Inventory = $401,000)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Benchmark Surveyors. Calculate Current Liabilities.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97,000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($97,000 Accounts Payable)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items is reported as a current stockholders' equity on a classified balance 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Barnes Restaurant reports the following amounts: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880"/>
              <w:gridCol w:w="1440"/>
              <w:gridCol w:w="288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$125,000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$215,000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275,000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Unearned Revenue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117,000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350,000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Calculate Current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$457,000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$125,000 Cash + $215,000 Inventory = $340,000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accounts are normally reported as current liabilities on a classified balance 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 and Prepaid 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Payable and Interest Receivable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Taxes Payable and Salaries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Stock and Accounts Payable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one of the following is </w:t>
            </w:r>
            <w:r>
              <w:rPr>
                <w:rStyle w:val="DefaultParagraphFont"/>
                <w:rFonts w:ascii="Times New Roman" w:eastAsia="Times New Roman" w:hAnsi="Times New Roman" w:cs="Times New Roman"/>
                <w:b/>
                <w:bCs/>
                <w:i w:val="0"/>
                <w:iCs w:val="0"/>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major category for long-term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plant, and equipment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investments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would </w:t>
            </w:r>
            <w:r>
              <w:rPr>
                <w:rStyle w:val="DefaultParagraphFont"/>
                <w:rFonts w:ascii="Times New Roman" w:eastAsia="Times New Roman" w:hAnsi="Times New Roman" w:cs="Times New Roman"/>
                <w:b/>
                <w:bCs/>
                <w:i w:val="0"/>
                <w:iCs w:val="0"/>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 considered to be an intangible asset?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franchises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trademarks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If assets are expected to be realized in cash, sold, or consumed within the normal operating cycle of a business or within one year (if the operating cycle is shorter than one year), how are they reported on a classified balance 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plant, and equipment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set of items below are current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 Net Income, Inventory, and Dividends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Accounts Receivable, Capital Stock, and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Cash, Office Supplies, and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Accounts Receivable, Inventory, and Office Supplies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non-classified balance sheet typically does </w:t>
            </w:r>
            <w:r>
              <w:rPr>
                <w:rStyle w:val="DefaultParagraphFont"/>
                <w:rFonts w:ascii="Times New Roman" w:eastAsia="Times New Roman" w:hAnsi="Times New Roman" w:cs="Times New Roman"/>
                <w:b/>
                <w:bCs/>
                <w:i w:val="0"/>
                <w:iCs w:val="0"/>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have a distinction between which of the following items?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and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and noncurrent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 and 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invested by the owners and amounts borrowed from creditors.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For the most recent year, a company's current ratio was significantly lower than its industry average. What is the </w:t>
            </w:r>
            <w:r>
              <w:rPr>
                <w:rStyle w:val="DefaultParagraphFont"/>
                <w:rFonts w:ascii="Times New Roman" w:eastAsia="Times New Roman" w:hAnsi="Times New Roman" w:cs="Times New Roman"/>
                <w:b/>
                <w:bCs/>
                <w:i w:val="0"/>
                <w:iCs w:val="0"/>
                <w:smallCaps w:val="0"/>
                <w:color w:val="000000"/>
                <w:sz w:val="22"/>
                <w:szCs w:val="22"/>
                <w:bdr w:val="nil"/>
                <w:rtl w:val="0"/>
              </w:rPr>
              <w:t>best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possible explanation for this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competitors were profitable.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liquidity has improved.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has less equity than the rest of the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liquidity is worse than the rest of the industry.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Bass Tours</w:t>
            </w:r>
            <w:r>
              <w:rPr>
                <w:rStyle w:val="DefaultParagraphFont"/>
                <w:rFonts w:ascii="Times New Roman" w:eastAsia="Times New Roman" w:hAnsi="Times New Roman" w:cs="Times New Roman"/>
                <w:b/>
                <w:bCs/>
                <w:i w:val="0"/>
                <w:iCs w:val="0"/>
                <w:smallCaps w:val="0"/>
                <w:color w:val="000000"/>
                <w:sz w:val="22"/>
                <w:szCs w:val="22"/>
                <w:bdr w:val="nil"/>
                <w:rtl w:val="0"/>
              </w:rP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balances were taken from the company’s records: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880"/>
              <w:gridCol w:w="1440"/>
              <w:gridCol w:w="288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$380,000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$190,000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290,000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129,000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Unearned Revenue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Rent</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33,000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312,000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220,000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Notes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Bass Tours. Calculate the total current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842,000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732,000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842,000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$129,000 Cash + $190,000 Accounts Receivable + $380,000 Inventory + $33,000 Prepaid Rent = $732,000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Bass Tours. Calculate the current ratio.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 to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2.75 to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2.52 to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 to 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($129,000 Cash + $190,000 Accounts Receivable + $380,000 Inventory + $33,000 Prepaid Rent) / ($180,000 Accounts Payable + $110,000 Unearned Revenue) = 2.52 to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Bass Tours. If the average current ratio for similar companies is 2 to 1, what does this tell you about this company’s liquidity?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is more liquid than its competitors.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has more long-term assets than its competitors.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is bankrupt.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is more profitable than its competitors.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company has current assets of $2,100,000 and current liabilities of $500,000, calculate its working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500,000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$2,100,000 current assets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$500,000 current liabilities = $1,600,000.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Working capital is calculated by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 divided by current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 minus total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 minus current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 plus current liabilities.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 has current assets of $100,000, total assets of $250,000, current liabilities of $20,000, and long-term liabilities of $50,000. How much of its existing cash can the company use to acquire equipment without allowing its current ratio to decline below 2 to 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40,000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60,000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$40,000 / 20,000 = 2.0 to 1 $100,000 total assets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$40,000 = $60,000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 increased its dollar amount of working capital over the past several years. Which one of the following measures should be used to further evaluate the company’s short-run liquidity?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Asset Ratio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analysis of the company's long-term debt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analysis of the return on 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Current Ratio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financial statement reports information helpful in assessing working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Barrett Oil Company reported the following balances as of December 31, 2019: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456"/>
              <w:gridCol w:w="1438"/>
              <w:gridCol w:w="3308"/>
              <w:gridCol w:w="1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$125,000</w:t>
                  </w:r>
                </w:p>
              </w:tc>
              <w:tc>
                <w:tcPr>
                  <w:tcW w:w="3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Unearned Revenue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5,000</w:t>
                  </w:r>
                </w:p>
              </w:tc>
            </w:tr>
            <w:tr>
              <w:tblPrEx>
                <w:jc w:val="left"/>
                <w:tblCellMar>
                  <w:top w:w="0" w:type="dxa"/>
                  <w:left w:w="0" w:type="dxa"/>
                  <w:bottom w:w="0" w:type="dxa"/>
                  <w:right w:w="0" w:type="dxa"/>
                </w:tblCellMar>
              </w:tblPrEx>
              <w:trPr>
                <w:cantSplit w:val="0"/>
                <w:jc w:val="left"/>
              </w:trPr>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c>
                <w:tcPr>
                  <w:tcW w:w="3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Payable (due in 6 months)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115,000</w:t>
                  </w:r>
                </w:p>
              </w:tc>
            </w:tr>
            <w:tr>
              <w:tblPrEx>
                <w:jc w:val="left"/>
                <w:tblCellMar>
                  <w:top w:w="0" w:type="dxa"/>
                  <w:left w:w="0" w:type="dxa"/>
                  <w:bottom w:w="0" w:type="dxa"/>
                  <w:right w:w="0" w:type="dxa"/>
                </w:tblCellMar>
              </w:tblPrEx>
              <w:trPr>
                <w:cantSplit w:val="0"/>
                <w:jc w:val="left"/>
              </w:trPr>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c>
                <w:tcPr>
                  <w:tcW w:w="3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70,000</w:t>
                  </w:r>
                </w:p>
              </w:tc>
            </w:tr>
            <w:tr>
              <w:tblPrEx>
                <w:jc w:val="left"/>
                <w:tblCellMar>
                  <w:top w:w="0" w:type="dxa"/>
                  <w:left w:w="0" w:type="dxa"/>
                  <w:bottom w:w="0" w:type="dxa"/>
                  <w:right w:w="0" w:type="dxa"/>
                </w:tblCellMar>
              </w:tblPrEx>
              <w:trPr>
                <w:cantSplit w:val="0"/>
                <w:jc w:val="left"/>
              </w:trPr>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400,000</w:t>
                  </w:r>
                </w:p>
              </w:tc>
              <w:tc>
                <w:tcPr>
                  <w:tcW w:w="3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165,000</w:t>
                  </w:r>
                </w:p>
              </w:tc>
            </w:tr>
            <w:tr>
              <w:tblPrEx>
                <w:jc w:val="left"/>
                <w:tblCellMar>
                  <w:top w:w="0" w:type="dxa"/>
                  <w:left w:w="0" w:type="dxa"/>
                  <w:bottom w:w="0" w:type="dxa"/>
                  <w:right w:w="0" w:type="dxa"/>
                </w:tblCellMar>
              </w:tblPrEx>
              <w:trPr>
                <w:cantSplit w:val="0"/>
                <w:jc w:val="left"/>
              </w:trPr>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Inventories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105,000</w:t>
                  </w:r>
                </w:p>
              </w:tc>
              <w:tc>
                <w:tcPr>
                  <w:tcW w:w="3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Payable (due 07/01/2026)</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company’s current ratio?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0.48 to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 to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2.55 to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2.86 to 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($125,000 Accounts Receivable + $150,000 Cash + $105,000 Inventories) / ($70,000 Accounts Payable + $5,000 Unearned Revenue + $115,000 Notes Payable--due 6 months) = 2.00 to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current ratio is 2 to 1 and current assets equal $200,000, how much is working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$200,000 current assets / 2 = $100,000 in current liabilities. $200,000 current assets - $100,000 current liabilities = $100,000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For which of the following is the working capital and current ratio is most useful?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evaluating a company's liquidity.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evaluating a company's solvency.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evaluating a company's profitability.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evaluating a company's revenues.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Liquidity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measures the ability of the firm to pay financial obligations as they become due.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measured in terms of working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assessed by the current ratio.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appear on an income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unearned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Statement shows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much profit the company has earned since it began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equal to the amount of cash on the 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summary of the results of operations for a period of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liquidity of the company on an annual basis.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items would not be reported on a multiple-step income statement after income from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expense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A question frequently asked by investors is, "How much debt does this company have?" Which financial statement answers this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 step 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flow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multiple-step 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classified balance sheet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On a multiple-step income statement, operating income results from subtracting total operating expenses from which of the following amounts?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gross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sold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before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sales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list below contains several items that appear on a multiple-step income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other income and expense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before income taxes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expenses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gross margin</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sales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from operations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choice that lists the items in the order they would appear on a multiple-step income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6, 5, 4, 7, 1, 2, 3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7, 6, 1, 4, 2, 3, 5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6, 5, 4, 1, 7, 2, 3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6, 7, 4, 1, 2, 3, 5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Bellweather Times</w:t>
            </w:r>
            <w:r>
              <w:rPr>
                <w:rStyle w:val="DefaultParagraphFont"/>
                <w:rFonts w:ascii="Times New Roman" w:eastAsia="Times New Roman" w:hAnsi="Times New Roman" w:cs="Times New Roman"/>
                <w:b/>
                <w:bCs/>
                <w:i w:val="0"/>
                <w:iCs w:val="0"/>
                <w:smallCaps w:val="0"/>
                <w:color w:val="000000"/>
                <w:sz w:val="22"/>
                <w:szCs w:val="22"/>
                <w:bdr w:val="nil"/>
                <w:rtl w:val="0"/>
              </w:rP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reports the following balances: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520"/>
              <w:gridCol w:w="1260"/>
              <w:gridCol w:w="369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Other Revenue</w:t>
                  </w:r>
                </w:p>
              </w:tc>
              <w:tc>
                <w:tcPr>
                  <w:tcW w:w="126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$180,000</w:t>
                  </w:r>
                </w:p>
              </w:tc>
              <w:tc>
                <w:tcPr>
                  <w:tcW w:w="36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and Administrative Expense</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$320,000</w:t>
                  </w:r>
                </w:p>
              </w:tc>
            </w:tr>
            <w:tr>
              <w:tblPrEx>
                <w:jc w:val="left"/>
                <w:tblCellMar>
                  <w:top w:w="0" w:type="dxa"/>
                  <w:left w:w="0" w:type="dxa"/>
                  <w:bottom w:w="0" w:type="dxa"/>
                  <w:right w:w="0" w:type="dxa"/>
                </w:tblCellMar>
              </w:tblPrEx>
              <w:trPr>
                <w:cantSplit w:val="0"/>
                <w:jc w:val="left"/>
              </w:trPr>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 paid</w:t>
                  </w:r>
                </w:p>
              </w:tc>
              <w:tc>
                <w:tcPr>
                  <w:tcW w:w="126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$220,000</w:t>
                  </w:r>
                </w:p>
              </w:tc>
              <w:tc>
                <w:tcPr>
                  <w:tcW w:w="36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Revenues</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$700,000</w:t>
                  </w:r>
                </w:p>
              </w:tc>
            </w:tr>
            <w:tr>
              <w:tblPrEx>
                <w:jc w:val="left"/>
                <w:tblCellMar>
                  <w:top w:w="0" w:type="dxa"/>
                  <w:left w:w="0" w:type="dxa"/>
                  <w:bottom w:w="0" w:type="dxa"/>
                  <w:right w:w="0" w:type="dxa"/>
                </w:tblCellMar>
              </w:tblPrEx>
              <w:trPr>
                <w:cantSplit w:val="0"/>
                <w:jc w:val="left"/>
              </w:trPr>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Expenses</w:t>
                  </w:r>
                </w:p>
              </w:tc>
              <w:tc>
                <w:tcPr>
                  <w:tcW w:w="126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$280,000</w:t>
                  </w:r>
                </w:p>
              </w:tc>
              <w:tc>
                <w:tcPr>
                  <w:tcW w:w="36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 Expense</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Bellweather Times. What is the company's income from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$700,000 Operating Revenues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$320,000 General &amp; Administrative Expenses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$280,000 Selling Expenses = $100,000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Bellweather Times. What is the company’s Net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$700,000 Operating Revenues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$320,000 General &amp; Administrative Expenses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$280,000 Selling Expenses = $100,000 + $180,000 Other Revenues (Expenses)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$60,000 Income Taxes = $220,000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Bellweather Times. By what amount will net income on a single-step income statement differ from net income on a multiple-step income statement if the company prepares both formats?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Earnings Per Share measure appears on which of the following financial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 reported the following income statement amounts: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760"/>
              <w:gridCol w:w="14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2019</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2018</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 revenues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$950,000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expenses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$700,000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$550,000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bl>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company’s 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operating profit as a percentage of operating revenues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has become more profitable.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 in operating revenues increased the company's net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The operating expenses as a percentage of operating revenues remained the same.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profit / revenue: 2018: ($800,000 - $550,000) / $800,000 = 0.31</w:t>
                  </w:r>
                </w:p>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2019: ($950,000 - $700,000) / $950,000 = 0.26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3 min.</w:t>
                  </w:r>
                </w:p>
              </w:tc>
            </w:tr>
          </w:tbl>
          <w:p>
            <w:pPr>
              <w:rPr>
                <w:rStyle w:val="DefaultParagraphFont"/>
                <w:rFonts w:ascii="Times New Roman" w:eastAsia="Times New Roman" w:hAnsi="Times New Roman" w:cs="Times New Roman"/>
                <w:b w:val="0"/>
                <w:bCs w:val="0"/>
                <w:i w:val="0"/>
                <w:iCs w:val="0"/>
                <w:smallCaps w:val="0"/>
                <w:color w:val="000000"/>
                <w:sz w:val="22"/>
                <w:szCs w:val="22"/>
                <w:bdr w:val="nil"/>
                <w:rtl w:val="0"/>
              </w:rPr>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equations represents the Statement of Retained Earnings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Beginning retained earnings + net income + dividends = ending retained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Beginning retained earnings + cash inflows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cash outflows = ending retained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Beginning retained earnings + dividends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net income = ending retained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Beginning retained earnings + net income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dividends = ending retained earnings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Been There Used Furniture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Been There Used Furniture began operation on January 1, 2019, with an initial investment of $100,000 from each of its five stockholders. During the year, the company had net income of $200,000 and paid dividends of $50,000.</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Been There Used Furniture.  Calculate the retained earnings balance at December 31, 2019.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 -0- Beginning Balance + $200,000 Net Income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50,000 Dividends = $150,000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Been There Used Furniture. The dividends for the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amount of capital stock reported by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part of the company's operating expense.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reported on the Statement of Retained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reported on the Income Statement.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Been There Used Furniture. If the company’s revenues were $500,000 for the year ended December 31, 2019, how much were total expenses?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$500,000 Revenues </w:t>
                  </w:r>
                  <w:r>
                    <w:rPr>
                      <w:rStyle w:val="DefaultParagraphFont"/>
                      <w:rFonts w:ascii="times" w:eastAsia="times" w:hAnsi="times" w:cs="times"/>
                      <w:b w:val="0"/>
                      <w:bCs w:val="0"/>
                      <w:i w:val="0"/>
                      <w:iCs w:val="0"/>
                      <w:smallCaps w:val="0"/>
                      <w:color w:val="000000"/>
                      <w:sz w:val="20"/>
                      <w:szCs w:val="20"/>
                      <w:bdr w:val="nil"/>
                      <w:rtl w:val="0"/>
                    </w:rPr>
                    <w:t>−</w:t>
                  </w:r>
                  <w:r>
                    <w:rPr>
                      <w:rStyle w:val="DefaultParagraphFont"/>
                      <w:b w:val="0"/>
                      <w:bCs w:val="0"/>
                      <w:i w:val="0"/>
                      <w:iCs w:val="0"/>
                      <w:smallCaps w:val="0"/>
                      <w:color w:val="000000"/>
                      <w:sz w:val="20"/>
                      <w:szCs w:val="20"/>
                      <w:bdr w:val="nil"/>
                      <w:rtl w:val="0"/>
                    </w:rPr>
                    <w:t xml:space="preserve"> $200,000 Net Income = $300,000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one of the following is </w:t>
            </w:r>
            <w:r>
              <w:rPr>
                <w:rStyle w:val="DefaultParagraphFont"/>
                <w:rFonts w:ascii="Times New Roman" w:eastAsia="Times New Roman" w:hAnsi="Times New Roman" w:cs="Times New Roman"/>
                <w:b/>
                <w:bCs/>
                <w:i w:val="0"/>
                <w:iCs w:val="0"/>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the activities on the Statement of Cash Flows?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investing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financing activities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CORN.RICH.14.1.8 - LO: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a company's operating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activities are cash flows directly related to earning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activities are necessary to provide the money to start a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activities are needed to provide the valuable assets required to run a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activities represent the right to receive a benefit in the future.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CORN.RICH.14.1.7 - LO: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As used in accounting, the "Notes to the Financial Statements" should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shown at the bottom of the 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excluded, as they are not an integral part of the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included as an integral part of the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considered an optional part of the financial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items will be found in a corporate annual report?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industry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to the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selected financial data from non-competitor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management’s statement that the auditors are responsible for the financial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one of the following items is </w:t>
            </w:r>
            <w:r>
              <w:rPr>
                <w:rStyle w:val="DefaultParagraphFont"/>
                <w:rFonts w:ascii="Times New Roman" w:eastAsia="Times New Roman" w:hAnsi="Times New Roman" w:cs="Times New Roman"/>
                <w:b/>
                <w:bCs/>
                <w:i w:val="0"/>
                <w:iCs w:val="0"/>
                <w:smallCaps w:val="0"/>
                <w:color w:val="000000"/>
                <w:sz w:val="22"/>
                <w:szCs w:val="22"/>
                <w:bdr w:val="nil"/>
                <w:rtl w:val="0"/>
              </w:rPr>
              <w:t>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likely to be found in a corporate annual report?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to the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Budget Reports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Report of the Independent Accountants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Management's Discussion and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Management's Discussion and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report of the independent accountants.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a substituted for the notes to the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provides a discussion and explanation of various items reported in the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provides assurances that the auditors are responsible for the financial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section of the annual report would you find: "The financial statements, in our opinion, present fairly the financial position, results of operations, and cash flows, in conformity with U.S. generally accepted accounting principles"?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report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to the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Management's Discussion and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Report of the Independent Accountants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represents one of the purposes of the Auditor's Report?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a place for management to justify questionable items in the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comparative ratios for the company's financial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the CPA's opinion of the fairness of the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satisfy the need for full disclosure of all the facts relevant to a company's results and financial 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Backus Tractor Sales</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accountant prepared the following list of account balances from the company's records for the year ended December 31, 2019.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880"/>
              <w:gridCol w:w="1440"/>
              <w:gridCol w:w="288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 Revenue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$1,650,000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Expenses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440,000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420,000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Income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Salaries &amp; Wages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Sales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510,000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Inventories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220,000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Expenses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Taxes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Taxes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Payable, due 6/30/2021</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following amounts for Backus Tractor Sales.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 at the end of 2019</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 at the end of 2019</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 at the end of 2019</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parties have a claim on the company's assets? Explain your answer in the terms of the accounting equation.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625"/>
                    <w:gridCol w:w="6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 = $680,000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($300,000 Cash + $140,000 Accounts Receivable + $220,000 Inventories + 20,000 Prepaid Expenses = $680,000)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 = $1,100,000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($300,000 Cash + $140,000 Accounts Receivable + $220,000 Inventories + $20,000 Prepaid Expenses + $420,000 Equipment)</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 = $370,000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($120,000 Accounts Payable + $50,000 Income Taxes Payable + $200,000 Notes Payable = $370,000)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creditors and the owners have a claim on the assets of the corporation. The creditors have their claim arising from the liabilities of the corporation, while the owners have a claim through the stockholders' equity.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following amounts for Backus Tractor Sales: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balance of Retained Earnings at the end of 2019.</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stockholders' equity at the end of 2019.</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Name the two events that might cause stockholders' equity to increase.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624"/>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$560,000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($1,100,000 Total Assets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$370,000 Total Liabilities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$170,000 Common Stock = $560,000)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$730,000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($1,100,000 Total Assets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$370,000 Total Liabilities = $730,000)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OR</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($170,000 Common Stock + $560,000 Retained Earnings = $730,000)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can increase when common stock is issued to investors. It also can increase through increases to retained earnings or the net income of the business is greater than any dividends paid to the shareholders.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following amounts for Backus Tractor Sales: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revenues for 2019.</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expenses for 2019.</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purpose of the Income Statement?</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Is this company profitable? Explain your answer.</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Is this the first year of operations for this company? Explain your answer.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625"/>
                    <w:gridCol w:w="6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$1,680,000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($1,650,000 Sales Revenue + $30,000 Interest Income = $1,680,000)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$1,530,000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($510,000 Cost of Sales + $400,000 Salaries &amp; Wages Expense + $440,000 Selling Expenses + $180,000 Income Taxes Expense = $1,530,000)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the Income Statement is to provide information regarding the revenues and expenses of the entity. The difference shows the profitability of the company for a particular period of time.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had net income for the period of $150,000. Since revenues exceeded expenses for the period, the company would be considered profitable.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This would not be the first year of operations for this company. The reasons for this are that the ending Retained Earnings balance is greater than the net income of $150,000. Since the ending balance of Retained Earnings is $560,000, and Net Income for the period was $150,000 as well as apparently no dividends being paid to the stockholders during the year, the company began the year with a balance of $410,000 ($560,000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$150,000) in Retained Earnings.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Prepare an Income Statement for Backus Tractor Sales in good 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579"/>
                    <w:gridCol w:w="2355"/>
                    <w:gridCol w:w="1144"/>
                    <w:gridCol w:w="11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640" w:type="dxa"/>
                        <w:gridSpan w:val="4"/>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Backus Tractor Sales</w:t>
                        </w:r>
                      </w:p>
                    </w:tc>
                  </w:tr>
                  <w:tr>
                    <w:tblPrEx>
                      <w:jc w:val="left"/>
                      <w:tblCellMar>
                        <w:top w:w="0" w:type="dxa"/>
                        <w:left w:w="0" w:type="dxa"/>
                        <w:bottom w:w="0" w:type="dxa"/>
                        <w:right w:w="0" w:type="dxa"/>
                      </w:tblCellMar>
                    </w:tblPrEx>
                    <w:trPr>
                      <w:cantSplit w:val="0"/>
                      <w:jc w:val="left"/>
                    </w:trPr>
                    <w:tc>
                      <w:tcPr>
                        <w:tcW w:w="8640" w:type="dxa"/>
                        <w:gridSpan w:val="4"/>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8640" w:type="dxa"/>
                        <w:gridSpan w:val="4"/>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Year Ended December 31, 2019</w:t>
                        </w:r>
                      </w:p>
                    </w:tc>
                  </w:tr>
                  <w:tr>
                    <w:tblPrEx>
                      <w:jc w:val="left"/>
                      <w:tblCellMar>
                        <w:top w:w="0" w:type="dxa"/>
                        <w:left w:w="0" w:type="dxa"/>
                        <w:bottom w:w="0" w:type="dxa"/>
                        <w:right w:w="0" w:type="dxa"/>
                      </w:tblCellMar>
                    </w:tblPrEx>
                    <w:trPr>
                      <w:cantSplit w:val="0"/>
                      <w:jc w:val="left"/>
                    </w:trPr>
                    <w:tc>
                      <w:tcPr>
                        <w:tcW w:w="576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w:t>
                        </w:r>
                      </w:p>
                    </w:tc>
                    <w:tc>
                      <w:tcPr>
                        <w:tcW w:w="144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gridSpan w:val="2"/>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 revenue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$1,650,000</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income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30,000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$1,680,000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sales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510,000</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Salaries &amp; wages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400,000</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expenses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440,000</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taxes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180,000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1,530,000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   150,000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Prepare a Balance Sheet for Backus Tractor Sales in good 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54"/>
              <w:gridCol w:w="10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880"/>
                    <w:gridCol w:w="1440"/>
                    <w:gridCol w:w="288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640" w:type="dxa"/>
                        <w:gridSpan w:val="4"/>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Backus Tractor Sales</w:t>
                        </w:r>
                      </w:p>
                    </w:tc>
                  </w:tr>
                  <w:tr>
                    <w:tblPrEx>
                      <w:jc w:val="left"/>
                      <w:tblCellMar>
                        <w:top w:w="0" w:type="dxa"/>
                        <w:left w:w="0" w:type="dxa"/>
                        <w:bottom w:w="0" w:type="dxa"/>
                        <w:right w:w="0" w:type="dxa"/>
                      </w:tblCellMar>
                    </w:tblPrEx>
                    <w:trPr>
                      <w:cantSplit w:val="0"/>
                      <w:jc w:val="left"/>
                    </w:trPr>
                    <w:tc>
                      <w:tcPr>
                        <w:tcW w:w="8640" w:type="dxa"/>
                        <w:gridSpan w:val="4"/>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r>
                    <w:tblPrEx>
                      <w:jc w:val="left"/>
                      <w:tblCellMar>
                        <w:top w:w="0" w:type="dxa"/>
                        <w:left w:w="0" w:type="dxa"/>
                        <w:bottom w:w="0" w:type="dxa"/>
                        <w:right w:w="0" w:type="dxa"/>
                      </w:tblCellMar>
                    </w:tblPrEx>
                    <w:trPr>
                      <w:cantSplit w:val="0"/>
                      <w:jc w:val="left"/>
                    </w:trPr>
                    <w:tc>
                      <w:tcPr>
                        <w:tcW w:w="8640" w:type="dxa"/>
                        <w:gridSpan w:val="4"/>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December 31, 2019</w:t>
                        </w:r>
                      </w:p>
                    </w:tc>
                  </w:tr>
                  <w:tr>
                    <w:tblPrEx>
                      <w:jc w:val="left"/>
                      <w:tblCellMar>
                        <w:top w:w="0" w:type="dxa"/>
                        <w:left w:w="0" w:type="dxa"/>
                        <w:bottom w:w="0" w:type="dxa"/>
                        <w:right w:w="0" w:type="dxa"/>
                      </w:tblCellMar>
                    </w:tblPrEx>
                    <w:trPr>
                      <w:cantSplit w:val="0"/>
                      <w:jc w:val="left"/>
                    </w:trPr>
                    <w:tc>
                      <w:tcPr>
                        <w:tcW w:w="4320" w:type="dxa"/>
                        <w:gridSpan w:val="2"/>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Assets</w:t>
                        </w:r>
                      </w:p>
                    </w:tc>
                    <w:tc>
                      <w:tcPr>
                        <w:tcW w:w="4320" w:type="dxa"/>
                        <w:gridSpan w:val="2"/>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Liabilities &amp; Stockholders' Equity</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300,000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120,000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taxes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Inventories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220,000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expenses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420,000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560,000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$1,100,000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&amp;</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Stockholders' Equity</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$1,100,000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Ben &amp; Terry’s Ice Cream</w:t>
            </w:r>
            <w:r>
              <w:rPr>
                <w:rStyle w:val="DefaultParagraphFont"/>
                <w:rFonts w:ascii="Times New Roman" w:eastAsia="Times New Roman" w:hAnsi="Times New Roman" w:cs="Times New Roman"/>
                <w:b/>
                <w:bCs/>
                <w:i w:val="0"/>
                <w:iCs w:val="0"/>
                <w:smallCaps w:val="0"/>
                <w:color w:val="000000"/>
                <w:sz w:val="22"/>
                <w:szCs w:val="22"/>
                <w:bdr w:val="nil"/>
                <w:rtl w:val="0"/>
              </w:rP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accountant prepared the following list from the company's accounting records for the year ended December 31, 2019: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880"/>
              <w:gridCol w:w="1440"/>
              <w:gridCol w:w="288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Expenses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77,000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 Revenue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955,000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Income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Sales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700,000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Salary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750,000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450,000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45,000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Salaries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following amounts for Ben &amp; Terry's Ice Cream.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 at the end of 2019.</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at the end of 2019.</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Equity at the end of 2019.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626"/>
                    <w:gridCol w:w="6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$1,247,000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($77,000 Cash + $170,000 Accounts Receivable + $200,000 Inventories + $50,000 Prepaid Expense + $750,000 Land = $1,247,000)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$540,000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($50,000 Accounts Payable + $450,000 Notes Payable + $40,000 Salaries Payable = $540,000)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$707,000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($1,247,000 Total Assets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$540,000 Total Liabilities = $707,000)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following amounts for Ben &amp; Terry's Ice Cream: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Revenues for 2019.</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Expenses for 2019.</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for 2019.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626"/>
                    <w:gridCol w:w="6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$1,005,000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($955,000 Sales Revenue + $50,000 Interest Income = $1,005,000)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$905,000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($700,000 Cost of Sales + $140,000 Salary Expense + $20,000 Income Tax Expense + $45,000 Selling Expense = $905,000)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($1,005,000 Total Revenue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$905,000 Total Expenses = $100,000)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good form, prepare an income statement for Ben &amp; Terry's Ice Cream.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637"/>
                    <w:gridCol w:w="2393"/>
                    <w:gridCol w:w="1043"/>
                    <w:gridCol w:w="1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640" w:type="dxa"/>
                        <w:gridSpan w:val="4"/>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Ben &amp; Terry's Ice Cream</w:t>
                        </w:r>
                      </w:p>
                    </w:tc>
                  </w:tr>
                  <w:tr>
                    <w:tblPrEx>
                      <w:jc w:val="left"/>
                      <w:tblCellMar>
                        <w:top w:w="0" w:type="dxa"/>
                        <w:left w:w="0" w:type="dxa"/>
                        <w:bottom w:w="0" w:type="dxa"/>
                        <w:right w:w="0" w:type="dxa"/>
                      </w:tblCellMar>
                    </w:tblPrEx>
                    <w:trPr>
                      <w:cantSplit w:val="0"/>
                      <w:jc w:val="left"/>
                    </w:trPr>
                    <w:tc>
                      <w:tcPr>
                        <w:tcW w:w="8640" w:type="dxa"/>
                        <w:gridSpan w:val="4"/>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8640" w:type="dxa"/>
                        <w:gridSpan w:val="4"/>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Year Ended December 31, 2019</w:t>
                        </w:r>
                      </w:p>
                    </w:tc>
                  </w:tr>
                  <w:tr>
                    <w:tblPrEx>
                      <w:jc w:val="left"/>
                      <w:tblCellMar>
                        <w:top w:w="0" w:type="dxa"/>
                        <w:left w:w="0" w:type="dxa"/>
                        <w:bottom w:w="0" w:type="dxa"/>
                        <w:right w:w="0" w:type="dxa"/>
                      </w:tblCellMar>
                    </w:tblPrEx>
                    <w:trPr>
                      <w:cantSplit w:val="0"/>
                      <w:jc w:val="left"/>
                    </w:trPr>
                    <w:tc>
                      <w:tcPr>
                        <w:tcW w:w="576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w:t>
                        </w:r>
                      </w:p>
                    </w:tc>
                    <w:tc>
                      <w:tcPr>
                        <w:tcW w:w="144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gridSpan w:val="2"/>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 Revenue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$955,000</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Income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50,000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$1,005,000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Sales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$700,000</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Salary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140,000</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45,000</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20,000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905,000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   100,000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good form, prepare a Balance Sheet for Ben &amp; Terry's Ice Cream.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17"/>
              <w:gridCol w:w="100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880"/>
                    <w:gridCol w:w="1440"/>
                    <w:gridCol w:w="288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640" w:type="dxa"/>
                        <w:gridSpan w:val="4"/>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Ben &amp; Terry's Ice Cream</w:t>
                        </w:r>
                      </w:p>
                    </w:tc>
                  </w:tr>
                  <w:tr>
                    <w:tblPrEx>
                      <w:jc w:val="left"/>
                      <w:tblCellMar>
                        <w:top w:w="0" w:type="dxa"/>
                        <w:left w:w="0" w:type="dxa"/>
                        <w:bottom w:w="0" w:type="dxa"/>
                        <w:right w:w="0" w:type="dxa"/>
                      </w:tblCellMar>
                    </w:tblPrEx>
                    <w:trPr>
                      <w:cantSplit w:val="0"/>
                      <w:jc w:val="left"/>
                    </w:trPr>
                    <w:tc>
                      <w:tcPr>
                        <w:tcW w:w="8640" w:type="dxa"/>
                        <w:gridSpan w:val="4"/>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r>
                    <w:tblPrEx>
                      <w:jc w:val="left"/>
                      <w:tblCellMar>
                        <w:top w:w="0" w:type="dxa"/>
                        <w:left w:w="0" w:type="dxa"/>
                        <w:bottom w:w="0" w:type="dxa"/>
                        <w:right w:w="0" w:type="dxa"/>
                      </w:tblCellMar>
                    </w:tblPrEx>
                    <w:trPr>
                      <w:cantSplit w:val="0"/>
                      <w:jc w:val="left"/>
                    </w:trPr>
                    <w:tc>
                      <w:tcPr>
                        <w:tcW w:w="8640" w:type="dxa"/>
                        <w:gridSpan w:val="4"/>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As of December 31, 2019</w:t>
                        </w:r>
                      </w:p>
                    </w:tc>
                  </w:tr>
                  <w:tr>
                    <w:tblPrEx>
                      <w:jc w:val="left"/>
                      <w:tblCellMar>
                        <w:top w:w="0" w:type="dxa"/>
                        <w:left w:w="0" w:type="dxa"/>
                        <w:bottom w:w="0" w:type="dxa"/>
                        <w:right w:w="0" w:type="dxa"/>
                      </w:tblCellMar>
                    </w:tblPrEx>
                    <w:trPr>
                      <w:cantSplit w:val="0"/>
                      <w:jc w:val="left"/>
                    </w:trPr>
                    <w:tc>
                      <w:tcPr>
                        <w:tcW w:w="432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Assets</w:t>
                        </w:r>
                      </w:p>
                    </w:tc>
                    <w:tc>
                      <w:tcPr>
                        <w:tcW w:w="432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Liabilities &amp; Owners' Equity</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77,000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Salaries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450,000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Expenses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750,000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307,000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$1,247,000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&amp; Owners'</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Equity</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$1,247,000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Dunn, Inc., started the year with total assets of $1,400,000 and total liabilities of $240,000. Net income for the year is $1,000,000 and dividends declared and paid during the year are $450,000.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amount of Dunn's Total Stockholders' Equity at the end of the year?</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Could Dunn have paid additional dividends during the year? Explain your answer.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624"/>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$1,710,000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($1,400,000 Total Assets at the beginning of the year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$240,000 Total Liabilities at beginning of the year = $1,160,000 Total Stockholders' Equity at the beginning of the year)</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($1,160,000 Total Stockholders' Equity at the beginning of the year + $1,000,000 Net Income for the year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$450,000 Dividends = $1,710,000)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Yes. Assuming the company has enough cash to do so, additional dividends can be paid. Net income exceeded the amount of dividends paid by $550,000 ($1,000,000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$450,000), so the amount paid could have been increased. Also the company has total positive retained earnings.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984"/>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A certain company started business on January 1, 2019 with assets of $1,000,000 and stockholders' equity of $565,000. By the end of the year, assets increased by $100,000 and liabilities decreased by $150,000. Other than net income or loss, the only change in stockholders' equity was dividends of $50,000.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amount total stockholders' equity at the end of the year?</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amount net income or net loss for the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232"/>
                    <w:gridCol w:w="917"/>
                    <w:gridCol w:w="4271"/>
                    <w:gridCol w:w="124"/>
                    <w:gridCol w:w="856"/>
                    <w:gridCol w:w="1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color w:val="000000"/>
                            <w:sz w:val="20"/>
                            <w:szCs w:val="20"/>
                            <w:bdr w:val="nil"/>
                            <w:rtl w:val="0"/>
                          </w:rPr>
                          <w:t>Stockholders'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0"/>
                            <w:szCs w:val="20"/>
                            <w:u w:val="single"/>
                            <w:bdr w:val="nil"/>
                            <w:rtl w:val="0"/>
                          </w:rPr>
                          <w:t>Assets</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color w:val="000000"/>
                            <w:sz w:val="20"/>
                            <w:szCs w:val="20"/>
                            <w:u w:val="single"/>
                            <w:bdr w:val="nil"/>
                            <w:rtl w:val="0"/>
                          </w:rPr>
                          <w:t>Liabilities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color w:val="000000"/>
                            <w:sz w:val="20"/>
                            <w:szCs w:val="20"/>
                            <w:u w:val="single"/>
                            <w:bdr w:val="nil"/>
                            <w:rtl w:val="0"/>
                          </w:rPr>
                          <w:t>Equity</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Beginning of year</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$1,000,000</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$435,000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$565,000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during year</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+100,000</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w:eastAsia="times" w:hAnsi="times" w:cs="times"/>
                            <w:b w:val="0"/>
                            <w:bCs w:val="0"/>
                            <w:i w:val="0"/>
                            <w:iCs w:val="0"/>
                            <w:smallCaps w:val="0"/>
                            <w:color w:val="000000"/>
                            <w:sz w:val="22"/>
                            <w:szCs w:val="22"/>
                            <w:u w:val="single"/>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150,000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+250,000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End of year</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$1,100,000</w:t>
                        </w:r>
                      </w:p>
                    </w:tc>
                    <w:tc>
                      <w:tcPr>
                        <w:tcW w:w="72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285,000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$815,000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equity</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250,000</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Add: Dividends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50,000</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   300,000</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172. </w:t>
            </w:r>
            <w:r>
              <w:rPr>
                <w:rStyle w:val="DefaultParagraphFont"/>
                <w:rFonts w:ascii="Times New Roman" w:eastAsia="Times New Roman" w:hAnsi="Times New Roman" w:cs="Times New Roman"/>
                <w:b w:val="0"/>
                <w:bCs w:val="0"/>
                <w:i w:val="0"/>
                <w:iCs w:val="0"/>
                <w:smallCaps w:val="0"/>
                <w:color w:val="000000"/>
                <w:sz w:val="22"/>
                <w:szCs w:val="22"/>
                <w:bdr w:val="nil"/>
                <w:rtl w:val="0"/>
              </w:rPr>
              <w:t>Presented below are selected data from the balance sheet: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76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plant &amp; equipment</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700,000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Other assets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 ?</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Long-term debt</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Stockholders' equity</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275,000</w:t>
                  </w:r>
                </w:p>
              </w:tc>
            </w:tr>
          </w:tbl>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amount of "Other assets."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(Hint: you must use the accounting equation concept to determine your answer.)</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much of the company is financed by creditors? How much is financed by the owners?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624"/>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($200,000 Current liabilities + $500,000 Long-term debt + $275,000 Stockholders' equity = $975,000 Total Assets)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($975,000 Total Assets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$250,000 Current assets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$700,000 Property, plant &amp; equipment = $25,000)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Amount of financing by creditors: $700,000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($200,000 Current liabilities + $500,000 Long-term debt = $700,000)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Amount of financing by owners': $275,000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($275,000 Stockholders' equity)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Presented below are selected data from the accounting records for 2019: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76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Sales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550,000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expenses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75,000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Calculate the net income or loss for the year.</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Did the company’s financial position improve or deteriorate during the year? Explain.</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company profitable? Explain.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628"/>
                    <w:gridCol w:w="6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$120,000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($900,000 Sales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$550,000 Cost of sales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$150,000 Operating expenses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$80,000 Income tax expense = $120,000)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position improved since the net income increases the company's retained earnings.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Yes. The amount of revenues exceeds the amount of expenses by $120,000.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balance sheet information is provided: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320"/>
              <w:gridCol w:w="1440"/>
              <w:gridCol w:w="14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color w:val="000000"/>
                      <w:sz w:val="20"/>
                      <w:szCs w:val="20"/>
                      <w:bdr w:val="nil"/>
                      <w:rtl w:val="0"/>
                    </w:rPr>
                    <w:t>Stockholder's</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strike w:val="0"/>
                      <w:color w:val="000000"/>
                      <w:sz w:val="20"/>
                      <w:szCs w:val="20"/>
                      <w:u w:val="single"/>
                      <w:bdr w:val="nil"/>
                      <w:rtl w:val="0"/>
                    </w:rPr>
                    <w:t>Assets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strike w:val="0"/>
                      <w:color w:val="000000"/>
                      <w:sz w:val="20"/>
                      <w:szCs w:val="20"/>
                      <w:u w:val="single"/>
                      <w:bdr w:val="nil"/>
                      <w:rtl w:val="0"/>
                    </w:rPr>
                    <w:t>Liabilities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color w:val="000000"/>
                      <w:sz w:val="20"/>
                      <w:szCs w:val="20"/>
                      <w:u w:val="single"/>
                      <w:bdr w:val="nil"/>
                      <w:rtl w:val="0"/>
                    </w:rPr>
                    <w:t>Equity</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January 1, 2019</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$540,000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bCs/>
                      <w:i w:val="0"/>
                      <w:iCs w:val="0"/>
                      <w:smallCaps w:val="0"/>
                      <w:color w:val="000000"/>
                      <w:sz w:val="22"/>
                      <w:szCs w:val="22"/>
                      <w:bdr w:val="nil"/>
                      <w:rtl w:val="0"/>
                    </w:rPr>
                    <w:t>________</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December 31, 2019</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1,810,000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color w:val="000000"/>
                      <w:sz w:val="22"/>
                      <w:szCs w:val="22"/>
                      <w:bdr w:val="nil"/>
                      <w:rtl w:val="0"/>
                    </w:rPr>
                    <w:t>_______</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amount of Stockholders' Equity at January 1, 2019?</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amount of Liabilities at December 31, 2019?</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the company paid dividends of $620,000 during the year. How much net income did it earn during the year?</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the company paid no dividends during the year. Without looking at the income statement, how can you tell if the company is profitable or not?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624"/>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$960,000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($1,500,000 Assets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$540,000 Liabilities = $960,000)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$410,000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($1,810,000 Assets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$1,400,000 Stockholders' Equity = $410,000 Liabilities)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$1,060,000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($960,000 Beginning Stockholders' Equity + X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$620,000 Dividend = $1,400,000 Ending Stockholders' Equity)</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(X = $1,060,000)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Assuming that the increase in Stockholders' Equity would come from net income, the company would have to be considered profitable. Net income will increase Retained Earnings which is a part of Stockholders' Equity.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A certain company began the year with total assets of $10,000,000 and total liabilities of $6,200,000. No additional stock was issued during the year. Use the accounting equation to answer the following questions.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amount of Total Assets at the end of the year if Liabilities decreased by $600,000 and Stockholders' Equity increased by $900,000?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Was the company profitable? Explain your answer.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549"/>
                    <w:gridCol w:w="2726"/>
                    <w:gridCol w:w="1321"/>
                    <w:gridCol w:w="1283"/>
                    <w:gridCol w:w="1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36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$10,300,000</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6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color w:val="000000"/>
                            <w:sz w:val="20"/>
                            <w:szCs w:val="20"/>
                            <w:bdr w:val="nil"/>
                            <w:rtl w:val="0"/>
                          </w:rPr>
                          <w:t>Stockholders'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6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color w:val="000000"/>
                            <w:sz w:val="20"/>
                            <w:szCs w:val="20"/>
                            <w:u w:val="single"/>
                            <w:bdr w:val="nil"/>
                            <w:rtl w:val="0"/>
                          </w:rPr>
                          <w:t>Assets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color w:val="000000"/>
                            <w:sz w:val="20"/>
                            <w:szCs w:val="20"/>
                            <w:u w:val="single"/>
                            <w:bdr w:val="nil"/>
                            <w:rtl w:val="0"/>
                          </w:rPr>
                          <w:t>Liabilities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color w:val="000000"/>
                            <w:sz w:val="20"/>
                            <w:szCs w:val="20"/>
                            <w:u w:val="single"/>
                            <w:bdr w:val="nil"/>
                            <w:rtl w:val="0"/>
                          </w:rPr>
                          <w:t>Equity</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6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Beginning of the year</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$10,000,000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$6,200,000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$3,800,000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6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during the year</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300,000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(600,000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900,000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6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End of the year</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$10,300,000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$5,600,000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$4,700,000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6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gridSpan w:val="3"/>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Yes, the company was profitable because the Stockholders' Equity increased from the beginning of the year to the end of the year.</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CORN.RICH.14.1.1 -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beginning balance of retained earnings was $800,000, and the ending balance was $500,000. The company paid dividends of $50,000.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amount of net income (loss) for the year.</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information would one find on the income statement in addition to net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626"/>
                    <w:gridCol w:w="6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(250,000) loss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[$500,000 Ending Retained Earnings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$800,000 Beginning Retained Earnings = ($300,000)]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[($300,000) decrease + $50,000 Dividends Paid = ($250,000) loss]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Statement will show the sources of amounts earned (Revenues) as well as the amount and type of costs incurred by the company (Expenses) during the period.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CORN.RICH.14.1.1 - LO: 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736"/>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177. </w:t>
            </w:r>
            <w:r>
              <w:rPr>
                <w:rStyle w:val="DefaultParagraphFont"/>
                <w:rFonts w:ascii="Times New Roman" w:eastAsia="Times New Roman" w:hAnsi="Times New Roman" w:cs="Times New Roman"/>
                <w:b w:val="0"/>
                <w:bCs w:val="0"/>
                <w:i w:val="0"/>
                <w:iCs w:val="0"/>
                <w:smallCaps w:val="0"/>
                <w:color w:val="000000"/>
                <w:sz w:val="22"/>
                <w:szCs w:val="22"/>
                <w:bdr w:val="nil"/>
                <w:rtl w:val="0"/>
              </w:rPr>
              <w:t>Best Deal Auto Parts began 2019 with $400,000 in assets, $140,000 in liabilities, and $160,000 of retained earnings. Net income for the year was $100,000, and dividends of $80,000 were paid.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a Statement of Retained Earnings for 2019.</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nature or purpose of the statement of retained earnings?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amount of Capital Stock at the beginning of 2019?</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events would cause the two stockholders' equity items to increase?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do you identify whether the company was profitable during 2019 by examining the statement of retained earnings?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9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648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gridSpan w:val="2"/>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Best Deal Auto Parts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gridSpan w:val="2"/>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gridSpan w:val="2"/>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Year Ended December 31, 2019</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48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January 1, 2019</w:t>
                        </w:r>
                      </w:p>
                    </w:tc>
                    <w:tc>
                      <w:tcPr>
                        <w:tcW w:w="1440" w:type="dxa"/>
                        <w:tcBorders>
                          <w:top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Add: Net income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Deduct: Dividends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(80,000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December 31, 2019</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$180,000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is the amount of income earned by the company less any dividends paid to the stockholders since the company began operations. The Statement of Retained Earnings shows the portion of Stockholders' Equity created by the company.</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($400,000 Total Assets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$140,000 Total Liabilities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$160,000 Beginning Retained Earnings = $100,000)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92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One way that the company can increase stockholders' equity is to sell additional shares of stock to investors. Another way is to increase Retained Earnings when the company reports net income for the period greater than the dividends paid.</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792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Statement of Retained Earnings shows that the company was profitable for the year by reporting net income for the period. If the company were to experience an operating loss, then this would be shown as a deduction from the beginning balance of retained earnings.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accounts were taken from a company's accounting records. Answer the questions that follow.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880"/>
              <w:gridCol w:w="1170"/>
              <w:gridCol w:w="3330"/>
              <w:gridCol w:w="1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end of the yr.</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$920,000</w:t>
                  </w:r>
                </w:p>
              </w:tc>
              <w:tc>
                <w:tcPr>
                  <w:tcW w:w="3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 end of the yr.</w:t>
                  </w:r>
                </w:p>
              </w:tc>
              <w:tc>
                <w:tcPr>
                  <w:tcW w:w="126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$1,430,000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stock, end of the yr.</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160,000</w:t>
                  </w:r>
                </w:p>
              </w:tc>
              <w:tc>
                <w:tcPr>
                  <w:tcW w:w="3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beginning of yr.</w:t>
                  </w:r>
                </w:p>
              </w:tc>
              <w:tc>
                <w:tcPr>
                  <w:tcW w:w="126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 for the period</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c>
                <w:tcPr>
                  <w:tcW w:w="3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for the yr.</w:t>
                  </w:r>
                </w:p>
              </w:tc>
              <w:tc>
                <w:tcPr>
                  <w:tcW w:w="126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400,000</w:t>
                  </w:r>
                </w:p>
              </w:tc>
            </w:tr>
          </w:tbl>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much is the balance of Retained Earnings at the end of the year?</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Show the company’s accounting equation at the end of the year with the respective dollar amounts.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stockholders' equity increases during the year, does that mean that the company is profitable? Explain your answer.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624"/>
                    <w:gridCol w:w="6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$350,000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($150,000 Retained earnings, beginning of the year + $400,000 Net income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$200,000 Dividends for the period = $350,000)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OR</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($1,430,000 Total assets, end of the year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$920,000 Total liabilities, end of the year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$160,000 Capital stock, end of the year = $350,000)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$1,430,000 Total assets, end of the year = $920,000 Total liabilities, end of the year + $510,000 Stockholders' Equity, end of the year</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($160,000 Capital stock, end of the year + $350,000 Retained earnings, end of the year)</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This would depend upon what causes the stockholders' equity to increase. If the increase were due to an increase in retained earnings, then the company would have been profitable for the period. But if the increase were due to an increase in the amount of capital stock issued, this would not be a measure of profitability.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179. </w:t>
            </w:r>
            <w:r>
              <w:rPr>
                <w:rStyle w:val="DefaultParagraphFont"/>
                <w:rFonts w:ascii="Times New Roman" w:eastAsia="Times New Roman" w:hAnsi="Times New Roman" w:cs="Times New Roman"/>
                <w:b w:val="0"/>
                <w:bCs w:val="0"/>
                <w:i w:val="0"/>
                <w:iCs w:val="0"/>
                <w:smallCaps w:val="0"/>
                <w:color w:val="000000"/>
                <w:sz w:val="22"/>
                <w:szCs w:val="22"/>
                <w:bdr w:val="nil"/>
                <w:rtl w:val="0"/>
              </w:rPr>
              <w:t>Classify the following items according to the financial statements on which each belongs, either the income statement (IS), statement of retained earnings (RE), or the balance sheet (BS). Also indicate whether each is a revenue (R), expense (E), asset (A), liability (L), or stockholders' equity (SE) item.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5029"/>
              <w:gridCol w:w="1439"/>
              <w:gridCol w:w="299"/>
              <w:gridCol w:w="1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0"/>
                      <w:szCs w:val="20"/>
                      <w:bdr w:val="nil"/>
                      <w:rtl w:val="0"/>
                    </w:rPr>
                    <w:t>Appears on</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0"/>
                      <w:szCs w:val="20"/>
                      <w:bdr w:val="nil"/>
                      <w:rtl w:val="0"/>
                    </w:rPr>
                    <w:t>Which</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0"/>
                      <w:szCs w:val="20"/>
                      <w:bdr w:val="nil"/>
                      <w:rtl w:val="0"/>
                    </w:rPr>
                    <w:t>Type of</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0"/>
                      <w:szCs w:val="20"/>
                      <w:u w:val="single"/>
                      <w:bdr w:val="nil"/>
                      <w:rtl w:val="0"/>
                    </w:rPr>
                    <w:t>Statements?</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0"/>
                      <w:szCs w:val="20"/>
                      <w:u w:val="single"/>
                      <w:bdr w:val="nil"/>
                      <w:rtl w:val="0"/>
                    </w:rPr>
                    <w:t>Account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440" w:type="dxa"/>
                  <w:tcBorders>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tcBorders>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440" w:type="dxa"/>
                  <w:tcBorders>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tcBorders>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440" w:type="dxa"/>
                  <w:tcBorders>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tcBorders>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Unearned revenue</w:t>
                  </w:r>
                </w:p>
              </w:tc>
              <w:tc>
                <w:tcPr>
                  <w:tcW w:w="1440" w:type="dxa"/>
                  <w:tcBorders>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tcBorders>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c>
                <w:tcPr>
                  <w:tcW w:w="1440" w:type="dxa"/>
                  <w:tcBorders>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tcBorders>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c>
                <w:tcPr>
                  <w:tcW w:w="1440" w:type="dxa"/>
                  <w:tcBorders>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tcBorders>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Inventories</w:t>
                  </w:r>
                </w:p>
              </w:tc>
              <w:tc>
                <w:tcPr>
                  <w:tcW w:w="1440" w:type="dxa"/>
                  <w:tcBorders>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tcBorders>
                    <w:bottom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83"/>
                    <w:gridCol w:w="4257"/>
                    <w:gridCol w:w="1224"/>
                    <w:gridCol w:w="245"/>
                    <w:gridCol w:w="1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end of year</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BS, RE</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440" w:type="dxa"/>
                        <w:tcBorders>
                          <w:top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BS</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tcBorders>
                          <w:top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440" w:type="dxa"/>
                        <w:tcBorders>
                          <w:top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BS</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tcBorders>
                          <w:top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Unearned revenue</w:t>
                        </w:r>
                      </w:p>
                    </w:tc>
                    <w:tc>
                      <w:tcPr>
                        <w:tcW w:w="1440" w:type="dxa"/>
                        <w:tcBorders>
                          <w:top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BS</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tcBorders>
                          <w:top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c>
                      <w:tcPr>
                        <w:tcW w:w="1440" w:type="dxa"/>
                        <w:tcBorders>
                          <w:top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IS</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tcBorders>
                          <w:top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R</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c>
                      <w:tcPr>
                        <w:tcW w:w="1440" w:type="dxa"/>
                        <w:tcBorders>
                          <w:top w:val="single" w:sz="6" w:space="0" w:color="000000"/>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IS</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tcBorders>
                          <w:top w:val="single" w:sz="6" w:space="0" w:color="000000"/>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Inventories</w:t>
                        </w:r>
                      </w:p>
                    </w:tc>
                    <w:tc>
                      <w:tcPr>
                        <w:tcW w:w="1440" w:type="dxa"/>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BS</w:t>
                        </w:r>
                      </w:p>
                    </w:tc>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amounts were taken from the accounting records at December 31, 2019: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455"/>
              <w:gridCol w:w="1438"/>
              <w:gridCol w:w="3308"/>
              <w:gridCol w:w="1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Revenue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c>
                <w:tcPr>
                  <w:tcW w:w="3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Salaries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r>
              <w:tblPrEx>
                <w:jc w:val="left"/>
                <w:tblCellMar>
                  <w:top w:w="0" w:type="dxa"/>
                  <w:left w:w="0" w:type="dxa"/>
                  <w:bottom w:w="0" w:type="dxa"/>
                  <w:right w:w="0" w:type="dxa"/>
                </w:tblCellMar>
              </w:tblPrEx>
              <w:trPr>
                <w:cantSplit w:val="0"/>
                <w:jc w:val="left"/>
              </w:trPr>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 Paid</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c>
                <w:tcPr>
                  <w:tcW w:w="3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86,000</w:t>
                  </w:r>
                </w:p>
              </w:tc>
            </w:tr>
            <w:tr>
              <w:tblPrEx>
                <w:jc w:val="left"/>
                <w:tblCellMar>
                  <w:top w:w="0" w:type="dxa"/>
                  <w:left w:w="0" w:type="dxa"/>
                  <w:bottom w:w="0" w:type="dxa"/>
                  <w:right w:w="0" w:type="dxa"/>
                </w:tblCellMar>
              </w:tblPrEx>
              <w:trPr>
                <w:cantSplit w:val="0"/>
                <w:jc w:val="left"/>
              </w:trPr>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110,000</w:t>
                  </w:r>
                </w:p>
              </w:tc>
              <w:tc>
                <w:tcPr>
                  <w:tcW w:w="3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c>
                <w:tcPr>
                  <w:tcW w:w="3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28,000</w:t>
                  </w:r>
                </w:p>
              </w:tc>
            </w:tr>
            <w:tr>
              <w:tblPrEx>
                <w:jc w:val="left"/>
                <w:tblCellMar>
                  <w:top w:w="0" w:type="dxa"/>
                  <w:left w:w="0" w:type="dxa"/>
                  <w:bottom w:w="0" w:type="dxa"/>
                  <w:right w:w="0" w:type="dxa"/>
                </w:tblCellMar>
              </w:tblPrEx>
              <w:trPr>
                <w:cantSplit w:val="0"/>
                <w:jc w:val="left"/>
              </w:trPr>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Stock</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w:t>
                  </w:r>
                </w:p>
              </w:tc>
              <w:tc>
                <w:tcPr>
                  <w:tcW w:w="3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Jan. 1, 2019</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400,000</w:t>
                  </w:r>
                </w:p>
              </w:tc>
            </w:tr>
            <w:tr>
              <w:tblPrEx>
                <w:jc w:val="left"/>
                <w:tblCellMar>
                  <w:top w:w="0" w:type="dxa"/>
                  <w:left w:w="0" w:type="dxa"/>
                  <w:bottom w:w="0" w:type="dxa"/>
                  <w:right w:w="0" w:type="dxa"/>
                </w:tblCellMar>
              </w:tblPrEx>
              <w:trPr>
                <w:cantSplit w:val="0"/>
                <w:jc w:val="left"/>
              </w:trPr>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Utilities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19,000</w:t>
                  </w:r>
                </w:p>
              </w:tc>
              <w:tc>
                <w:tcPr>
                  <w:tcW w:w="3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r>
            <w:tr>
              <w:tblPrEx>
                <w:jc w:val="left"/>
                <w:tblCellMar>
                  <w:top w:w="0" w:type="dxa"/>
                  <w:left w:w="0" w:type="dxa"/>
                  <w:bottom w:w="0" w:type="dxa"/>
                  <w:right w:w="0" w:type="dxa"/>
                </w:tblCellMar>
              </w:tblPrEx>
              <w:trPr>
                <w:cantSplit w:val="0"/>
                <w:jc w:val="left"/>
              </w:trPr>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w:t>
                  </w:r>
                </w:p>
              </w:tc>
              <w:tc>
                <w:tcPr>
                  <w:tcW w:w="3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Calculate net income for 2019.</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Calculate retained earnings at the end of 2019.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628"/>
                    <w:gridCol w:w="6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$185,000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($600,000 Service Revenue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$200,000 Salaries Expense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$86,000 Rent Expense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$19,000 Utilities Expense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$110,000 Income Tax Expense = $185,000)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$535,000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($400,000 Retained Earnings, Jan 1, 2019 + $185,000 Net Income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$50,000 Dividends Paid = $535,000)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amounts were taken from the accounting records at December 31, 2019: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880"/>
              <w:gridCol w:w="1440"/>
              <w:gridCol w:w="288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 Paid</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Inventories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$700,000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$750,000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Calculate Total Assets.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Calculate Net Income for 2019.</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Calculate Total Stockholders' Equity at the end of 2019.</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Calculate Total Stockholders’ Equity at the beginning of 2019 assuming there were no stock transactions during the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632"/>
                    <w:gridCol w:w="66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$800,000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($100,000 Cash + $700,000 Inventories = $800,000)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($750,000 Revenue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$600,000 Expenses = $150,000)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$400,000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($800,000 Total Assets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$400,000 Accounts Payable = $400,000)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$350,000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($400,000 End-of-year - $150,000 (NI = $750,000 - $600,000) + $100,000 (Dividends)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182. 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information is taken from the Balance Sheet at December 31, 2019: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880"/>
              <w:gridCol w:w="1440"/>
              <w:gridCol w:w="288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$288,000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$168,000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96,000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84,000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456,000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Bonds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276,000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312,000</w:t>
                  </w:r>
                </w:p>
              </w:tc>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much did creditors provide to this company?</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On which financial statement would an investor look to see if any stock was issued during the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631"/>
                    <w:gridCol w:w="6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$360,000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($84,000 Accounts Payable + $276,000 Bond Payable)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source for seeing whether any stock was issued during the year would be the Statement of Stockholders' Equity. While the Balance Sheet may show an amount for "Common Stock," this amount is an ending balance, and would not show the results of any transactions involving new issuances of stock during the period.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Baloon-E-Tunes</w:t>
            </w:r>
            <w:r>
              <w:rPr>
                <w:rStyle w:val="DefaultParagraphFont"/>
                <w:rFonts w:ascii="Times New Roman" w:eastAsia="Times New Roman" w:hAnsi="Times New Roman" w:cs="Times New Roman"/>
                <w:b/>
                <w:bCs/>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875"/>
              <w:gridCol w:w="1438"/>
              <w:gridCol w:w="3023"/>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$370,000</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Payable (due in 6 years)</w:t>
                  </w:r>
                </w:p>
              </w:tc>
              <w:tc>
                <w:tcPr>
                  <w:tcW w:w="130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Accumulated Depreciation</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130,000</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Salaries Payable</w:t>
                  </w:r>
                </w:p>
              </w:tc>
              <w:tc>
                <w:tcPr>
                  <w:tcW w:w="130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Taxes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240,000</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130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Plant</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480,000</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30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360,000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110,000</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c>
                <w:tcPr>
                  <w:tcW w:w="130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330,000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350,000</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30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Insurance</w:t>
                  </w:r>
                </w:p>
              </w:tc>
              <w:tc>
                <w:tcPr>
                  <w:tcW w:w="130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Baloon-E-Tunes. Prepare the current assets section of the Balance Sheet. You may omit the heading. How does the concept of liquidity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78"/>
              <w:gridCol w:w="9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4326"/>
                    <w:gridCol w:w="3940"/>
                    <w:gridCol w:w="12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350,000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330,000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Insurance</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20,000</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Current Assets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$850,000</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Liquidity is an indicator of how close to cash the company's assets are. Those assets that are most liquid are listed first. It relates to the company's ability to pay its obligations as they become due. Current assets are expected to be converted into cash within the next operating cycle, so they are a key determinant of liquidity.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79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Baloon-E-Tunes. Prepare the current liabilities section of the balance sheet. You may omit the heading. If the amount of current liabilities were larger, what effect would this have on the current ratio?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9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4312"/>
                    <w:gridCol w:w="3907"/>
                    <w:gridCol w:w="1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$360,000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Salaries Payable</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Taxes Payable</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240,000</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$610,000</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When current liabilities increase, the denominator of the current ratio increases. This causes the current ratio itself to decrease.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Baloon-E-Tunes. Prepare the long-term asset section of the balance sheet. You may omit the heading. Why are these amounts classified as "long-term"?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18"/>
              <w:gridCol w:w="9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3908"/>
                    <w:gridCol w:w="3517"/>
                    <w:gridCol w:w="865"/>
                    <w:gridCol w:w="1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Plant</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$480,000</w:t>
                        </w:r>
                      </w:p>
                    </w:tc>
                    <w:tc>
                      <w:tcPr>
                        <w:tcW w:w="144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Less: Accumulated Depreciation</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130,000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350,000</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$850,000</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Long-term assets are those that are expected to benefit the company beyond the current accounting period. Both the land and the buildings are expected to benefit more than one accounting period. Accumulated depreciation is the portion of the cost of the building that has benefited the accounting periods to date.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Baloon-E-Tunes. Calculate the current ratio. What does this ratio tell you about the "composition" of the current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 = $850,000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($110,000 Cash + $350,000 Accounts receivable + $330,000 Inventory + $40,000 Prepaid Insurance + $20,000 Supplies = $850,000)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 = $610,000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($360,000 Accounts Payable + $10,000 Salaries Payable + $240,000 Income Taxes Payable = $610,000)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ratio = 1.39 to 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($850,000 / $610,000)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current ratio does not provide information about the composition of the company's current assets and current liabilities. Only totals are used to calculate the current ratio.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Baloon-E-Tunes. Calculate the amount of working capital. What can you learn from the current ratio that you cannot learn from the amount of working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 = $850,000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($110,000 Cash + $350,000 Accounts receivable + $330,000 Inventory + $40,000 Prepaid Insurance + $20,000 Supplies = $850,000)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 = $610,000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($360,000 Accounts Payable + $10,000 Salaries Payable + $240,000 Income Taxes Payable = $610,000)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Capital = $240,000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($850,000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$610,000)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current ratio indicates the number of times current assets is greater than current liabilities. The current ratio is based on a relative relationship; whereas, working capital is based on total dollars.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B-There Transportation</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B-There Transportation calculated the following amounts concerning its financial information for the years ending December 31, 2019 and 2018.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880"/>
              <w:gridCol w:w="14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2019</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2018</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Ratio</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 to 1</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 to 1</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B-There Transportation. Is the change in the current ratio favorable or not?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current ratio increased from 2.0 to 1 to 4.0 to 1. This is an unusually large increase for most companies. A larger current ratio means a company is more liquid. This increase is favorable, although care must be taken so that the current ratio does not become too large, which may indicate an inefficient cash management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B-There Transportation. Suppose the company had a decrease in its cash account from 2018 to 2019. Would the other current asset amounts have increased or decreased?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Since the current ratio increased from 2018 to 2019, the current assets other than cash would have had to increase substantially to offset the decline in cash. However, cash could also have been used to pay down current liabilities thus the current ratio would not be impacted. The decline in cash changes the liquidity somewhat, in that the other current assets must be converted to cash prior to paying the current period debt.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amounts were taken from the income statement of Beauty World for the year ending December 31, 2019: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76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2019</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Sales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$750,000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General and Administrative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450,000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and Development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Other Income (net)</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much is net income for the year ended December 31, 2019? Would the net income amount have been different if the company had used a single-step income statement rather than the multiple-step statement?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 $275,000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($750,000 Net Sales + $25,000 Other Income, net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$450,000 Selling, General and Administrative Expenses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$50,000 Research and Development Expense = $275,000)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is the same under a single-step or a multiple-step income statement. Only subtotals and the order the amounts are listed differ.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191. 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reporting a profit of $20,000 for the year, a certain company reported the following items on its balance sheet: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76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$225,000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insurance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Salaries payable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stock</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230,000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Calculate the current ratio and determine the amount of working capital.</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Beyond the information provided in your answers to "A," what does the composition of the current assets tell you about the company’s liquidity?</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other information would one need to fully access liquidity?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632"/>
                    <w:gridCol w:w="66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ratio: 6 to 1</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($225,000 Cash + $110,000 Accounts receivable + $80,000 Inventory + $5,000 Prepaid insurance) / ($60,000 Accounts payable + $10,000 Salaries payable) = 6 to 1</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capital: $350,000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($420,000 Total Current Assets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$70,000 Total Current Liabilities = $350,000)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closer an asset is to being converted to cash, the more liquid the asset is. Some assets, like inventory, take much longer to turn into cash because they must be sold before collection of the cash can be made. Prepaid insurance is not as liquid as accounts receivable since it will be consumed as time passes. Receivables are more liquid than inventory because a sale has already occurred</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statement of cash flows would be helpful to determine the cash inflows and outflows that occurred during the year. The balance sheet represents only the ending balance of the cash account. The statement of cash flows also identifies the sources and uses of cash by accounting activity.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192. </w:t>
            </w:r>
            <w:r>
              <w:rPr>
                <w:rStyle w:val="DefaultParagraphFont"/>
                <w:rFonts w:ascii="Times New Roman" w:eastAsia="Times New Roman" w:hAnsi="Times New Roman" w:cs="Times New Roman"/>
                <w:b w:val="0"/>
                <w:bCs w:val="0"/>
                <w:i w:val="0"/>
                <w:iCs w:val="0"/>
                <w:smallCaps w:val="0"/>
                <w:color w:val="000000"/>
                <w:sz w:val="22"/>
                <w:szCs w:val="22"/>
                <w:bdr w:val="nil"/>
                <w:rtl w:val="0"/>
              </w:rPr>
              <w:t>Listed below are several amounts from the accounting records of Bike Links for the year ended December 31, 2019. Prepare a multiple-step income statement in good form.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76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revenue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$960,000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176,000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and administrative expenses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revenue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615"/>
                    <w:gridCol w:w="2703"/>
                    <w:gridCol w:w="1037"/>
                    <w:gridCol w:w="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640" w:type="dxa"/>
                        <w:gridSpan w:val="4"/>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Bike Links</w:t>
                        </w:r>
                      </w:p>
                    </w:tc>
                  </w:tr>
                  <w:tr>
                    <w:tblPrEx>
                      <w:jc w:val="left"/>
                      <w:tblCellMar>
                        <w:top w:w="0" w:type="dxa"/>
                        <w:left w:w="0" w:type="dxa"/>
                        <w:bottom w:w="0" w:type="dxa"/>
                        <w:right w:w="0" w:type="dxa"/>
                      </w:tblCellMar>
                    </w:tblPrEx>
                    <w:trPr>
                      <w:cantSplit w:val="0"/>
                      <w:jc w:val="left"/>
                    </w:trPr>
                    <w:tc>
                      <w:tcPr>
                        <w:tcW w:w="8640" w:type="dxa"/>
                        <w:gridSpan w:val="4"/>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8640" w:type="dxa"/>
                        <w:gridSpan w:val="4"/>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Year Ended December 31, 2019</w:t>
                        </w:r>
                      </w:p>
                    </w:tc>
                  </w:tr>
                  <w:tr>
                    <w:tblPrEx>
                      <w:jc w:val="left"/>
                      <w:tblCellMar>
                        <w:top w:w="0" w:type="dxa"/>
                        <w:left w:w="0" w:type="dxa"/>
                        <w:bottom w:w="0" w:type="dxa"/>
                        <w:right w:w="0" w:type="dxa"/>
                      </w:tblCellMar>
                    </w:tblPrEx>
                    <w:trPr>
                      <w:cantSplit w:val="0"/>
                      <w:jc w:val="left"/>
                    </w:trPr>
                    <w:tc>
                      <w:tcPr>
                        <w:tcW w:w="576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Revenue</w:t>
                        </w:r>
                      </w:p>
                    </w:tc>
                    <w:tc>
                      <w:tcPr>
                        <w:tcW w:w="144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gridSpan w:val="2"/>
                        <w:tcBorders>
                          <w:top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$960,000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Expenses:</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Expenses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$176,000</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and Administrative Expenses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280,000</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Operating Expenses</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456,000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from Operations</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504,000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Other Revenue and Expenses</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Revenue</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8,000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Before Taxes</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512,000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 Expense</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160,000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   352,000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193. </w:t>
            </w:r>
            <w:r>
              <w:rPr>
                <w:rStyle w:val="DefaultParagraphFont"/>
                <w:rFonts w:ascii="Times New Roman" w:eastAsia="Times New Roman" w:hAnsi="Times New Roman" w:cs="Times New Roman"/>
                <w:b w:val="0"/>
                <w:bCs w:val="0"/>
                <w:i w:val="0"/>
                <w:iCs w:val="0"/>
                <w:smallCaps w:val="0"/>
                <w:color w:val="000000"/>
                <w:sz w:val="22"/>
                <w:szCs w:val="22"/>
                <w:bdr w:val="nil"/>
                <w:rtl w:val="0"/>
              </w:rPr>
              <w:t>Listed below are several amounts from the accounting records of Big Tom’s Pawn Shops, for the year ended December 31, 2019. Prepare a single-step income statement in good form.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76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Salaries expenses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$145,000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225,000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Insurance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taxes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660"/>
                    <w:gridCol w:w="2470"/>
                    <w:gridCol w:w="1046"/>
                    <w:gridCol w:w="1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640" w:type="dxa"/>
                        <w:gridSpan w:val="4"/>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Big Tom’s Pawn Shops</w:t>
                        </w:r>
                      </w:p>
                    </w:tc>
                  </w:tr>
                  <w:tr>
                    <w:tblPrEx>
                      <w:jc w:val="left"/>
                      <w:tblCellMar>
                        <w:top w:w="0" w:type="dxa"/>
                        <w:left w:w="0" w:type="dxa"/>
                        <w:bottom w:w="0" w:type="dxa"/>
                        <w:right w:w="0" w:type="dxa"/>
                      </w:tblCellMar>
                    </w:tblPrEx>
                    <w:trPr>
                      <w:cantSplit w:val="0"/>
                      <w:jc w:val="left"/>
                    </w:trPr>
                    <w:tc>
                      <w:tcPr>
                        <w:tcW w:w="8640" w:type="dxa"/>
                        <w:gridSpan w:val="4"/>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8640" w:type="dxa"/>
                        <w:gridSpan w:val="4"/>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Year Ended December 31, 2019</w:t>
                        </w:r>
                      </w:p>
                    </w:tc>
                  </w:tr>
                  <w:tr>
                    <w:tblPrEx>
                      <w:jc w:val="left"/>
                      <w:tblCellMar>
                        <w:top w:w="0" w:type="dxa"/>
                        <w:left w:w="0" w:type="dxa"/>
                        <w:bottom w:w="0" w:type="dxa"/>
                        <w:right w:w="0" w:type="dxa"/>
                      </w:tblCellMar>
                    </w:tblPrEx>
                    <w:trPr>
                      <w:cantSplit w:val="0"/>
                      <w:jc w:val="left"/>
                    </w:trPr>
                    <w:tc>
                      <w:tcPr>
                        <w:tcW w:w="576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w:t>
                        </w:r>
                      </w:p>
                    </w:tc>
                    <w:tc>
                      <w:tcPr>
                        <w:tcW w:w="144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gridSpan w:val="2"/>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$225,000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Salaries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$145,000</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Insurance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11,000</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 expense</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30,000</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3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Expenses</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198,000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  27,000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194. </w:t>
            </w:r>
            <w:r>
              <w:rPr>
                <w:rStyle w:val="DefaultParagraphFont"/>
                <w:rFonts w:ascii="Times New Roman" w:eastAsia="Times New Roman" w:hAnsi="Times New Roman" w:cs="Times New Roman"/>
                <w:b w:val="0"/>
                <w:bCs w:val="0"/>
                <w:i w:val="0"/>
                <w:iCs w:val="0"/>
                <w:smallCaps w:val="0"/>
                <w:color w:val="000000"/>
                <w:sz w:val="22"/>
                <w:szCs w:val="22"/>
                <w:bdr w:val="nil"/>
                <w:rtl w:val="0"/>
              </w:rPr>
              <w:t>Blackbeard’s Restaurant began operations on January 1, 2019, with a total investment of $100,000 by its stockholders. The restaurant had a net loss its first year of business of $15,000. During 2020 and 2021, the business was profitable with net incomes of $25,000 and $50,000, respectively. The company paid $5,000 per year in dividends to its shareholders in 2020 and 2021.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 good form, prepare a statement of retained earnings for the year ended December 31, 2020.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much is total retained earnings on December 31, 2021?</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link between the statement of retained earnings and the balance sheet.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614"/>
                    <w:gridCol w:w="5271"/>
                    <w:gridCol w:w="13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gridSpan w:val="2"/>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Blackbeard’s Restaurant</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gridSpan w:val="2"/>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gridSpan w:val="2"/>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Year Ended December 31, 2020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48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Beginning balance, January 1, 2020</w:t>
                        </w:r>
                      </w:p>
                    </w:tc>
                    <w:tc>
                      <w:tcPr>
                        <w:tcW w:w="1440" w:type="dxa"/>
                        <w:tcBorders>
                          <w:top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Add: Net income for 2020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Less: Dividends paid during the year</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(5,000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Ending balance, December 31, 2020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  5,000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792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w:eastAsia="times" w:hAnsi="times" w:cs="times"/>
                            <w:b w:val="0"/>
                            <w:bCs w:val="0"/>
                            <w:i w:val="0"/>
                            <w:iCs w:val="0"/>
                            <w:smallCaps w:val="0"/>
                            <w:color w:val="000000"/>
                            <w:sz w:val="22"/>
                            <w:szCs w:val="22"/>
                            <w:bdr w:val="nil"/>
                            <w:rtl w:val="0"/>
                          </w:rPr>
                          <w:t>−15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,000 Net Loss for 2019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$0 Dividends paid = $(15,000) Balance, January 1, 2020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at December 31, 2021 = $50,000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($5,000 Beginning Balance, January 1, 2021 + $50,000 Net Income for 2021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$5,000 Dividends paid during the year = $50,000)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ending balance of the retained earnings statement represents the cumulative earnings less all the dividends declared and paid for the life of the business. This amount appears on the balance sheet as a component of stockholders' equity.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195. </w:t>
            </w:r>
            <w:r>
              <w:rPr>
                <w:rStyle w:val="DefaultParagraphFont"/>
                <w:rFonts w:ascii="Times New Roman" w:eastAsia="Times New Roman" w:hAnsi="Times New Roman" w:cs="Times New Roman"/>
                <w:b w:val="0"/>
                <w:bCs w:val="0"/>
                <w:i w:val="0"/>
                <w:iCs w:val="0"/>
                <w:smallCaps w:val="0"/>
                <w:color w:val="000000"/>
                <w:sz w:val="22"/>
                <w:szCs w:val="22"/>
                <w:bdr w:val="nil"/>
                <w:rtl w:val="0"/>
              </w:rPr>
              <w:t>Most annual reports contain the following list of basic elements. For each element identify the person(s) who prepared the element and describe the information a user would expect to find in each element. Some information is verifiable, while other information is subjectively chosen by management. Indicate whether the information in each element is verifiable.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872"/>
              <w:gridCol w:w="1448"/>
              <w:gridCol w:w="2872"/>
              <w:gridCol w:w="1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95" w:type="dxa"/>
                  <w:tcBorders>
                    <w:top w:val="single" w:sz="6" w:space="0" w:color="000000"/>
                    <w:left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55" w:type="dxa"/>
                  <w:tcBorders>
                    <w:top w:val="single" w:sz="6" w:space="0" w:color="000000"/>
                    <w:left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Prepared</w:t>
                  </w:r>
                </w:p>
              </w:tc>
              <w:tc>
                <w:tcPr>
                  <w:tcW w:w="2895" w:type="dxa"/>
                  <w:tcBorders>
                    <w:top w:val="single" w:sz="6" w:space="0" w:color="000000"/>
                    <w:left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Information</w:t>
                  </w:r>
                </w:p>
              </w:tc>
              <w:tc>
                <w:tcPr>
                  <w:tcW w:w="1455" w:type="dxa"/>
                  <w:tcBorders>
                    <w:top w:val="single" w:sz="6" w:space="0" w:color="000000"/>
                    <w:left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Verifiable/</w:t>
                  </w:r>
                </w:p>
              </w:tc>
            </w:tr>
            <w:tr>
              <w:tblPrEx>
                <w:jc w:val="left"/>
                <w:tblCellMar>
                  <w:top w:w="0" w:type="dxa"/>
                  <w:left w:w="0" w:type="dxa"/>
                  <w:bottom w:w="0" w:type="dxa"/>
                  <w:right w:w="0" w:type="dxa"/>
                </w:tblCellMar>
              </w:tblPrEx>
              <w:trPr>
                <w:cantSplit w:val="0"/>
                <w:jc w:val="left"/>
              </w:trPr>
              <w:tc>
                <w:tcPr>
                  <w:tcW w:w="2895"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Elements</w:t>
                  </w:r>
                </w:p>
              </w:tc>
              <w:tc>
                <w:tcPr>
                  <w:tcW w:w="1455"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By</w:t>
                  </w:r>
                </w:p>
              </w:tc>
              <w:tc>
                <w:tcPr>
                  <w:tcW w:w="2895"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Provided</w:t>
                  </w:r>
                </w:p>
              </w:tc>
              <w:tc>
                <w:tcPr>
                  <w:tcW w:w="1455"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Yes or No?</w:t>
                  </w:r>
                </w:p>
              </w:tc>
            </w:tr>
            <w:tr>
              <w:tblPrEx>
                <w:jc w:val="left"/>
                <w:tblCellMar>
                  <w:top w:w="0" w:type="dxa"/>
                  <w:left w:w="0" w:type="dxa"/>
                  <w:bottom w:w="0" w:type="dxa"/>
                  <w:right w:w="0" w:type="dxa"/>
                </w:tblCellMar>
              </w:tblPrEx>
              <w:trPr>
                <w:cantSplit w:val="0"/>
                <w:jc w:val="left"/>
              </w:trPr>
              <w:tc>
                <w:tcPr>
                  <w:tcW w:w="2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Discussion &amp; Analysis</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2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Statements</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2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Notes to Financial Statements</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2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Report of Independent Accountants</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2351"/>
                    <w:gridCol w:w="1282"/>
                    <w:gridCol w:w="2366"/>
                    <w:gridCol w:w="13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95" w:type="dxa"/>
                        <w:tcBorders>
                          <w:top w:val="single" w:sz="6" w:space="0" w:color="000000"/>
                          <w:left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55" w:type="dxa"/>
                        <w:tcBorders>
                          <w:top w:val="single" w:sz="6" w:space="0" w:color="000000"/>
                          <w:left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Prepared</w:t>
                        </w:r>
                      </w:p>
                    </w:tc>
                    <w:tc>
                      <w:tcPr>
                        <w:tcW w:w="2895" w:type="dxa"/>
                        <w:tcBorders>
                          <w:top w:val="single" w:sz="6" w:space="0" w:color="000000"/>
                          <w:left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Information</w:t>
                        </w:r>
                      </w:p>
                    </w:tc>
                    <w:tc>
                      <w:tcPr>
                        <w:tcW w:w="1455" w:type="dxa"/>
                        <w:tcBorders>
                          <w:top w:val="single" w:sz="6" w:space="0" w:color="000000"/>
                          <w:left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Verifiable/</w:t>
                        </w:r>
                      </w:p>
                    </w:tc>
                  </w:tr>
                  <w:tr>
                    <w:tblPrEx>
                      <w:jc w:val="left"/>
                      <w:tblCellMar>
                        <w:top w:w="0" w:type="dxa"/>
                        <w:left w:w="0" w:type="dxa"/>
                        <w:bottom w:w="0" w:type="dxa"/>
                        <w:right w:w="0" w:type="dxa"/>
                      </w:tblCellMar>
                    </w:tblPrEx>
                    <w:trPr>
                      <w:cantSplit w:val="0"/>
                      <w:jc w:val="left"/>
                    </w:trPr>
                    <w:tc>
                      <w:tcPr>
                        <w:tcW w:w="2895"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Elements</w:t>
                        </w:r>
                      </w:p>
                    </w:tc>
                    <w:tc>
                      <w:tcPr>
                        <w:tcW w:w="1455"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By</w:t>
                        </w:r>
                      </w:p>
                    </w:tc>
                    <w:tc>
                      <w:tcPr>
                        <w:tcW w:w="2895"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Provided</w:t>
                        </w:r>
                      </w:p>
                    </w:tc>
                    <w:tc>
                      <w:tcPr>
                        <w:tcW w:w="1455" w:type="dxa"/>
                        <w:tcBorders>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Yes or No?</w:t>
                        </w:r>
                      </w:p>
                    </w:tc>
                  </w:tr>
                  <w:tr>
                    <w:tblPrEx>
                      <w:jc w:val="left"/>
                      <w:tblCellMar>
                        <w:top w:w="0" w:type="dxa"/>
                        <w:left w:w="0" w:type="dxa"/>
                        <w:bottom w:w="0" w:type="dxa"/>
                        <w:right w:w="0" w:type="dxa"/>
                      </w:tblCellMar>
                    </w:tblPrEx>
                    <w:trPr>
                      <w:cantSplit w:val="0"/>
                      <w:jc w:val="left"/>
                    </w:trPr>
                    <w:tc>
                      <w:tcPr>
                        <w:tcW w:w="2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Discussion &amp; Analysis</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Mgmt.</w:t>
                        </w:r>
                      </w:p>
                    </w:tc>
                    <w:tc>
                      <w:tcPr>
                        <w:tcW w:w="2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Discussion of financial statements and explanation. Highlight favorable and unfavorable trends.</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No</w:t>
                        </w:r>
                      </w:p>
                    </w:tc>
                  </w:tr>
                  <w:tr>
                    <w:tblPrEx>
                      <w:jc w:val="left"/>
                      <w:tblCellMar>
                        <w:top w:w="0" w:type="dxa"/>
                        <w:left w:w="0" w:type="dxa"/>
                        <w:bottom w:w="0" w:type="dxa"/>
                        <w:right w:w="0" w:type="dxa"/>
                      </w:tblCellMar>
                    </w:tblPrEx>
                    <w:trPr>
                      <w:cantSplit w:val="0"/>
                      <w:jc w:val="left"/>
                    </w:trPr>
                    <w:tc>
                      <w:tcPr>
                        <w:tcW w:w="2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Statements</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Mgmt.</w:t>
                        </w:r>
                      </w:p>
                    </w:tc>
                    <w:tc>
                      <w:tcPr>
                        <w:tcW w:w="2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 balance sheet, statement of cash flows, statement of retained earnings</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Yes</w:t>
                        </w:r>
                      </w:p>
                    </w:tc>
                  </w:tr>
                  <w:tr>
                    <w:tblPrEx>
                      <w:jc w:val="left"/>
                      <w:tblCellMar>
                        <w:top w:w="0" w:type="dxa"/>
                        <w:left w:w="0" w:type="dxa"/>
                        <w:bottom w:w="0" w:type="dxa"/>
                        <w:right w:w="0" w:type="dxa"/>
                      </w:tblCellMar>
                    </w:tblPrEx>
                    <w:trPr>
                      <w:cantSplit w:val="0"/>
                      <w:jc w:val="left"/>
                    </w:trPr>
                    <w:tc>
                      <w:tcPr>
                        <w:tcW w:w="2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Notes to Financial Statements</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Mgmt.</w:t>
                        </w:r>
                      </w:p>
                    </w:tc>
                    <w:tc>
                      <w:tcPr>
                        <w:tcW w:w="2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Clarifications and explanations that expand upon the information presented in the financial statements</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Yes</w:t>
                        </w:r>
                      </w:p>
                    </w:tc>
                  </w:tr>
                  <w:tr>
                    <w:tblPrEx>
                      <w:jc w:val="left"/>
                      <w:tblCellMar>
                        <w:top w:w="0" w:type="dxa"/>
                        <w:left w:w="0" w:type="dxa"/>
                        <w:bottom w:w="0" w:type="dxa"/>
                        <w:right w:w="0" w:type="dxa"/>
                      </w:tblCellMar>
                    </w:tblPrEx>
                    <w:trPr>
                      <w:cantSplit w:val="0"/>
                      <w:jc w:val="left"/>
                    </w:trPr>
                    <w:tc>
                      <w:tcPr>
                        <w:tcW w:w="2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Report of Independent Accountants</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CPA firm.</w:t>
                        </w:r>
                      </w:p>
                    </w:tc>
                    <w:tc>
                      <w:tcPr>
                        <w:tcW w:w="2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Opinion that the financial statements are presented fairly in accordance with generally accepted accounting principles.</w:t>
                        </w:r>
                      </w:p>
                    </w:tc>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No</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three different groups of users of accounting information. Indicate the type of decisions each group typically makes from accounting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groups and their decisions are: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630"/>
                    <w:gridCol w:w="5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p>
                    </w:tc>
                    <w:tc>
                      <w:tcPr>
                        <w:tcW w:w="69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company profitable enough to pay dividends?</w:t>
                        </w:r>
                      </w:p>
                    </w:tc>
                  </w:tr>
                  <w:tr>
                    <w:tblPrEx>
                      <w:jc w:val="left"/>
                      <w:tblCellMar>
                        <w:top w:w="0" w:type="dxa"/>
                        <w:left w:w="0" w:type="dxa"/>
                        <w:bottom w:w="0" w:type="dxa"/>
                        <w:right w:w="0" w:type="dxa"/>
                      </w:tblCellMar>
                    </w:tblPrEx>
                    <w:trPr>
                      <w:cantSplit w:val="0"/>
                      <w:jc w:val="left"/>
                    </w:trPr>
                    <w:tc>
                      <w:tcPr>
                        <w:tcW w:w="1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9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Did the company make a profit for the period?</w:t>
                        </w:r>
                      </w:p>
                    </w:tc>
                  </w:tr>
                  <w:tr>
                    <w:tblPrEx>
                      <w:jc w:val="left"/>
                      <w:tblCellMar>
                        <w:top w:w="0" w:type="dxa"/>
                        <w:left w:w="0" w:type="dxa"/>
                        <w:bottom w:w="0" w:type="dxa"/>
                        <w:right w:w="0" w:type="dxa"/>
                      </w:tblCellMar>
                    </w:tblPrEx>
                    <w:trPr>
                      <w:cantSplit w:val="0"/>
                      <w:jc w:val="left"/>
                    </w:trPr>
                    <w:tc>
                      <w:tcPr>
                        <w:tcW w:w="1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c>
                      <w:tcPr>
                        <w:tcW w:w="69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should an item be priced? Should we continue operations?</w:t>
                        </w:r>
                      </w:p>
                    </w:tc>
                  </w:tr>
                  <w:tr>
                    <w:tblPrEx>
                      <w:jc w:val="left"/>
                      <w:tblCellMar>
                        <w:top w:w="0" w:type="dxa"/>
                        <w:left w:w="0" w:type="dxa"/>
                        <w:bottom w:w="0" w:type="dxa"/>
                        <w:right w:w="0" w:type="dxa"/>
                      </w:tblCellMar>
                    </w:tblPrEx>
                    <w:trPr>
                      <w:cantSplit w:val="0"/>
                      <w:jc w:val="left"/>
                    </w:trPr>
                    <w:tc>
                      <w:tcPr>
                        <w:tcW w:w="1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9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Can we give employees raises?</w:t>
                        </w:r>
                      </w:p>
                    </w:tc>
                  </w:tr>
                  <w:tr>
                    <w:tblPrEx>
                      <w:jc w:val="left"/>
                      <w:tblCellMar>
                        <w:top w:w="0" w:type="dxa"/>
                        <w:left w:w="0" w:type="dxa"/>
                        <w:bottom w:w="0" w:type="dxa"/>
                        <w:right w:w="0" w:type="dxa"/>
                      </w:tblCellMar>
                    </w:tblPrEx>
                    <w:trPr>
                      <w:cantSplit w:val="0"/>
                      <w:jc w:val="left"/>
                    </w:trPr>
                    <w:tc>
                      <w:tcPr>
                        <w:tcW w:w="1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Bankers:</w:t>
                        </w:r>
                      </w:p>
                    </w:tc>
                    <w:tc>
                      <w:tcPr>
                        <w:tcW w:w="69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Can the company pay interest and principal when it comes due?</w:t>
                        </w:r>
                      </w:p>
                    </w:tc>
                  </w:tr>
                  <w:tr>
                    <w:tblPrEx>
                      <w:jc w:val="left"/>
                      <w:tblCellMar>
                        <w:top w:w="0" w:type="dxa"/>
                        <w:left w:w="0" w:type="dxa"/>
                        <w:bottom w:w="0" w:type="dxa"/>
                        <w:right w:w="0" w:type="dxa"/>
                      </w:tblCellMar>
                    </w:tblPrEx>
                    <w:trPr>
                      <w:cantSplit w:val="0"/>
                      <w:jc w:val="left"/>
                    </w:trPr>
                    <w:tc>
                      <w:tcPr>
                        <w:tcW w:w="1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Creditors:</w:t>
                        </w:r>
                      </w:p>
                    </w:tc>
                    <w:tc>
                      <w:tcPr>
                        <w:tcW w:w="69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Can the company pay bills when they are due?</w:t>
                        </w:r>
                      </w:p>
                    </w:tc>
                  </w:tr>
                  <w:tr>
                    <w:tblPrEx>
                      <w:jc w:val="left"/>
                      <w:tblCellMar>
                        <w:top w:w="0" w:type="dxa"/>
                        <w:left w:w="0" w:type="dxa"/>
                        <w:bottom w:w="0" w:type="dxa"/>
                        <w:right w:w="0" w:type="dxa"/>
                      </w:tblCellMar>
                    </w:tblPrEx>
                    <w:trPr>
                      <w:cantSplit w:val="0"/>
                      <w:jc w:val="left"/>
                    </w:trPr>
                    <w:tc>
                      <w:tcPr>
                        <w:tcW w:w="1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w:t>
                        </w:r>
                      </w:p>
                    </w:tc>
                    <w:tc>
                      <w:tcPr>
                        <w:tcW w:w="69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much did the company earn? (i.e., how much taxes should be paid?)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purpose of an income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income statement reports the company's revenues and expenses for a period of time and shows the company's profitability (or lack of). The income statement is sometimes called the "profit or loss statement."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four financial statements. Explain the connection between these four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88"/>
                    <w:gridCol w:w="6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on the income statement increases retained earnings on the statement of retained earnings. The balance in the statement of retained earnings goes to the balance sheet. The ending balance for cash on the Statement of Cash Flows is also shown on the Balance 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CORN.RICH.14.1.8 - LO: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Baker’s Pride Bakery</w:t>
            </w:r>
            <w: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Condensed data from the company’s 2019 and 2018 financial statements are presented below. The figures are expressed in thousands.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402"/>
              <w:gridCol w:w="4111"/>
              <w:gridCol w:w="1054"/>
              <w:gridCol w:w="1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Statement A</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2019</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2018</w:t>
                  </w:r>
                </w:p>
              </w:tc>
            </w:tr>
            <w:tr>
              <w:tblPrEx>
                <w:jc w:val="left"/>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Assets:</w:t>
                  </w:r>
                </w:p>
              </w:tc>
              <w:tc>
                <w:tcPr>
                  <w:tcW w:w="11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Total current assets</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$219,560</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$198,088</w:t>
                  </w:r>
                </w:p>
              </w:tc>
            </w:tr>
            <w:tr>
              <w:tblPrEx>
                <w:jc w:val="left"/>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Property, plant &amp; equipment (net of accumulated depreciation)</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18,320</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13,996</w:t>
                  </w:r>
                </w:p>
              </w:tc>
            </w:tr>
            <w:tr>
              <w:tblPrEx>
                <w:jc w:val="left"/>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Investments</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3,370</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1,167</w:t>
                  </w:r>
                </w:p>
              </w:tc>
            </w:tr>
            <w:tr>
              <w:tblPrEx>
                <w:jc w:val="left"/>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Other assets</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12,220</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11,667</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6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$253,470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$224,918</w:t>
                  </w:r>
                </w:p>
              </w:tc>
            </w:tr>
            <w:tr>
              <w:tblPrEx>
                <w:jc w:val="left"/>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c>
                <w:tcPr>
                  <w:tcW w:w="11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Total current liabilities</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92,990</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95,260</w:t>
                  </w:r>
                </w:p>
              </w:tc>
            </w:tr>
            <w:tr>
              <w:tblPrEx>
                <w:jc w:val="left"/>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Long-term debt</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15,160</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22,172</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6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$108,150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$117,432</w:t>
                  </w:r>
                </w:p>
              </w:tc>
            </w:tr>
            <w:tr>
              <w:tblPrEx>
                <w:jc w:val="left"/>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c>
                <w:tcPr>
                  <w:tcW w:w="11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Contributed capital</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53,680</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35,475</w:t>
                  </w:r>
                </w:p>
              </w:tc>
            </w:tr>
            <w:tr>
              <w:tblPrEx>
                <w:jc w:val="left"/>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Retained Earnings</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91,640</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72,011</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6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stockholders' equity</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$145,320</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$ 107,486</w:t>
                  </w:r>
                </w:p>
              </w:tc>
            </w:tr>
            <w:tr>
              <w:tblPrEx>
                <w:jc w:val="left"/>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Total liabilities &amp; stockholders' equity</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$253,470</w:t>
                  </w:r>
                </w:p>
              </w:tc>
              <w:tc>
                <w:tcPr>
                  <w:tcW w:w="144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$224,918</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538"/>
              <w:gridCol w:w="3131"/>
              <w:gridCol w:w="3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Statement B</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2019</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2018</w:t>
                  </w:r>
                </w:p>
              </w:tc>
            </w:tr>
            <w:tr>
              <w:tblPrEx>
                <w:jc w:val="left"/>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Sales</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$229,301</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$203,171</w:t>
                  </w:r>
                </w:p>
              </w:tc>
            </w:tr>
            <w:tr>
              <w:tblPrEx>
                <w:jc w:val="left"/>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sales</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135,453</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131,212</w:t>
                  </w:r>
                </w:p>
              </w:tc>
            </w:tr>
            <w:tr>
              <w:tblPrEx>
                <w:jc w:val="left"/>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Gross margin</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$93,848</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$71,959</w:t>
                  </w:r>
                </w:p>
              </w:tc>
            </w:tr>
            <w:tr>
              <w:tblPrEx>
                <w:jc w:val="left"/>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general and administrative expenses</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64,832</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57,442</w:t>
                  </w:r>
                </w:p>
              </w:tc>
            </w:tr>
            <w:tr>
              <w:tblPrEx>
                <w:jc w:val="left"/>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Other income (expense)</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693</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(130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(loss) before income taxes</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$29,709</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$14,387</w:t>
                  </w:r>
                </w:p>
              </w:tc>
            </w:tr>
            <w:tr>
              <w:tblPrEx>
                <w:jc w:val="left"/>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 expense</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3,534</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2,320</w:t>
                  </w:r>
                </w:p>
              </w:tc>
            </w:tr>
            <w:tr>
              <w:tblPrEx>
                <w:jc w:val="left"/>
                <w:tblCellMar>
                  <w:top w:w="0" w:type="dxa"/>
                  <w:left w:w="0" w:type="dxa"/>
                  <w:bottom w:w="0" w:type="dxa"/>
                  <w:right w:w="0" w:type="dxa"/>
                </w:tblCellMar>
              </w:tblPrEx>
              <w:trPr>
                <w:cantSplit w:val="0"/>
                <w:jc w:val="left"/>
              </w:trPr>
              <w:tc>
                <w:tcPr>
                  <w:tcW w:w="6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(loss)</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  26,175</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  12,067</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Baker’s Pride Bakery.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name of Statement A?</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name of Statement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628"/>
                    <w:gridCol w:w="6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A is the Classified Balance Sheet</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B is the Multiple-Step Income Statement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Baker’s Pride Bakery. Which statement indicates the financial position of the company? What information is provided on that statement that indicates the "financial position" of the company?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classified balance sheet provides information on the financial position of the company. It is expressed in terms of the accounting equation. When total liabilities are subtracted from total assets, the difference is stockholders' equity. This amount represents net worth or the financial position of a company at the balance sheet date.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201. 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Baker’s Pride Bakery. Was the company profitable both years? What are the amounts of the total revenues and total expenses, respectively, for 2013? Which financial statement provides this information to you?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was profitable in both 2013 and 2012.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For 2013, total revenues include net sales of $229,301, and other income, $693, for a total of $229,994.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Total expenses for 2013 include cost of sales of $135,453, selling, general and administrative expenses of $64,832, and income tax expense of $3,534, or a total of $203,819.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about revenues, expenses, and profitability is reported on the income statement.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202. 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Baker’s Pride Bakery. How much of the company is financed by owners at the end of December 2013?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financing by owners for 2013 is represented by the amount of stockholders' equity, $145,320. Over time, sales of stock and earnings retained by the company (cumulative net income minus cumulative dividends) cause the amount of stockholders' equity to increase.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203. 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Baker’s Pride Bakery. How much of the company is financed by creditors at the end of December 2013? Evaluate the change from 2012 to 2013.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financing provided by creditors for 2013 is the amount of liabilities reported on the balance sheet, $108,150. For 2012, the amount was $117,432. Total liabilities decreased by $9,282, or about 8% from 2012 to 2013. The company was able to lower its debt while still increasing its assets and stockholders’ equity. Of course, this decrease in liabilities must be examined relative to the company's entire financial position.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204. 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Baker’s Pride Bakery. Based on the information provided, is the company considered a business or non-business entity? How do you know by examining the financial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company is a business entity, because its purpose is to make a profit, not simply provide a service or product. Non-business entities have no owners but this company has owners, as evidenced by examining the stockholders' equity section of the balance 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CORN.RICH.14.1.2 - LO: 1-2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financial statement items are investors and creditors most interested in and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 are most interested in cash receipts from dividends and the cash they can receive upon selling their stock. Creditors are most interested in cash to be received for interest payments and the repayment of the principal. If a company does not have sufficient cash flows, investors and creditors could suffer as a result. The financial position, shown on the company's Balance Sheet, is also a concern for both investors and creditors because even though the company may have what appears to be sufficient cash flows for the current period, the long-term cash flow could be weak.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CORN.RICH.14.1.7 - LO: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206. </w:t>
            </w:r>
            <w:r>
              <w:rPr>
                <w:rStyle w:val="DefaultParagraphFont"/>
                <w:rFonts w:ascii="Times New Roman" w:eastAsia="Times New Roman" w:hAnsi="Times New Roman" w:cs="Times New Roman"/>
                <w:b w:val="0"/>
                <w:bCs w:val="0"/>
                <w:i w:val="0"/>
                <w:iCs w:val="0"/>
                <w:smallCaps w:val="0"/>
                <w:color w:val="000000"/>
                <w:sz w:val="22"/>
                <w:szCs w:val="22"/>
                <w:bdr w:val="nil"/>
                <w:rtl w:val="0"/>
              </w:rPr>
              <w:t>How is a classified balance sheet useful to decision makers?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classified balance sheet helps evaluate the liquidity of a company by separating the current assets from long-term assets and current liabilities from long-term liabilities. The user can then determine the amount of working capital and the current ratio, which are both useful measures of liquidity.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207. 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the definition of a current liability relate to that of a current asset?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 are obligations that will be satisfied within the operating cycle or within one year if the cycle is shorter than one year. Current assets will be realized in cash, or sold, or consumed during the operating cycle or within one year if the cycle is shorter. For most companies, both current assets and liabilities are reported on the balance sheet using a one-year time period.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208. </w:t>
            </w:r>
            <w:r>
              <w:rPr>
                <w:rStyle w:val="DefaultParagraphFont"/>
                <w:rFonts w:ascii="Times New Roman" w:eastAsia="Times New Roman" w:hAnsi="Times New Roman" w:cs="Times New Roman"/>
                <w:b w:val="0"/>
                <w:bCs w:val="0"/>
                <w:i w:val="0"/>
                <w:iCs w:val="0"/>
                <w:smallCaps w:val="0"/>
                <w:color w:val="000000"/>
                <w:sz w:val="22"/>
                <w:szCs w:val="22"/>
                <w:bdr w:val="nil"/>
                <w:rtl w:val="0"/>
              </w:rPr>
              <w:t>Potential stockholders and lenders are interested in a company's financial statements. Several financial statement items appear below. Answer the questions that follow.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716"/>
              <w:gridCol w:w="2452"/>
              <w:gridCol w:w="3020"/>
              <w:gridCol w:w="2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Advertising expense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Depreciation expense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taxes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 held for future expansion</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Loss on the sale of equipment</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revenue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supplies</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Patent amortization expense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Unearned revenue</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Utilities expense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List the two items from above in which stockholders would be most interested. Explain why the two you selected are important to stockholders.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 which one item would lenders be most interested? Explain why this item is important.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631"/>
                    <w:gridCol w:w="6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are interested in net income and dividends. They want to make sure the company is profitable. If a company is incurring losses, it may not pay dividends.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Lenders are most interested in the company's ability to pay bills when they become due. Cash can be a big problem if a company does not have enough to pay its bills. This includes the company's ability to repay the lender.</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information is provided in an annual report in addition to the financial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annual report contains the reports of management, the auditor's report, management's discussion and analysis of the amounts appearing in the statements, footnotes to the financial statements, and a summary of selected financial data over a period of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210. </w:t>
            </w: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you have received copies of the financial statements for Best Buy for the years ending December 31, 2013 and 2012. Answer the following questions: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were a banker, why would you need information from the company's financial statements?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were a potential investor in Best Buy stock, what information would you want from their financial statements?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were a labor negotiator for a union that represents a group of Best Buy employees, which financial statement would provide you with the most useful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631"/>
                    <w:gridCol w:w="6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banker wants to be assured that the company will make its interest payments and repay the principle of the loan in a timely manner. A banker would also want to know about the value of the assets that could be used to secure the loan or liquidated if company can't repay the loan.</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 want to know whether they should make an investment in the company's stock, or continue to hold their investment. They will be looking at the company's recent performance, whether the company has been profitable, how their profits compare with other companies, and how much the company has paid in dividends.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labor negotiator needs to know how much profit the company has made. This information is found on the Income Statement.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CORN.RICH.14.1.1 -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211. </w:t>
            </w:r>
            <w:r>
              <w:rPr>
                <w:rStyle w:val="DefaultParagraphFont"/>
                <w:rFonts w:ascii="Times New Roman" w:eastAsia="Times New Roman" w:hAnsi="Times New Roman" w:cs="Times New Roman"/>
                <w:b/>
                <w:bCs/>
                <w:i w:val="0"/>
                <w:iCs w:val="0"/>
                <w:smallCaps w:val="0"/>
                <w:color w:val="000000"/>
                <w:sz w:val="22"/>
                <w:szCs w:val="22"/>
                <w:bdr w:val="nil"/>
                <w:rtl w:val="0"/>
              </w:rPr>
              <w:t>You Decide Essay</w:t>
            </w:r>
            <w: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You are the chairman of the board of directors of NuWave Technology. You are in Vegas attending the company’s annual meeting and it is now time for the question and answer session with shareholders.  The very first question you take is this: “I own stock in a dozen companies. Everyone of them pays me dividends except NuWave.  Why is that?”  How do you respond?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 point out that retained earnings is an important source of financing for NuWave.  Then explain that you believe that it is in the shareholders’ best interest to reinvest the company’s earnings into the many profitable growth opportunities available rather than pay dividends.  Remind them that the reinvestment of the earnings hopefully will result in higher stock prices and increased wealth for them in the future as the company profits from its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Synthesis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212. </w:t>
            </w:r>
            <w:r>
              <w:rPr>
                <w:rStyle w:val="DefaultParagraphFont"/>
                <w:rFonts w:ascii="Times New Roman" w:eastAsia="Times New Roman" w:hAnsi="Times New Roman" w:cs="Times New Roman"/>
                <w:b/>
                <w:bCs/>
                <w:i w:val="0"/>
                <w:iCs w:val="0"/>
                <w:smallCaps w:val="0"/>
                <w:color w:val="000000"/>
                <w:sz w:val="22"/>
                <w:szCs w:val="22"/>
                <w:bdr w:val="nil"/>
                <w:rtl w:val="0"/>
              </w:rPr>
              <w:t>You Decide Essay</w:t>
            </w:r>
            <w: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A friend of yours is seeking advice on which stocks to buy. Right now, she is looking for a stock that pays cash dividends on a regular basis. She has obtained 6 years worth of financial statements for the two stocks under consideration. Describe at least one item on each financial statement that she should study to determine which stock is more likely to pay future cash dividends.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  Trend of profitable operations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statement:  The payment of cash dividends in the past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 The existence of sufficient cash from which to pay dividends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Cash flow statement: Trend of positive cash flows from operations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CORN.RICH.14.1.7 - LO: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ACBSP-APC-23-Financial Statement - ACBSP-APC-23-Financial Statement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213. 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Baker’s Pride Bakery. Based on the information provided, is the company legally organized as a sole proprietorship, partnership, or corporation? How can you tell?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is organized as a corporation as evidenced by the Stockholders’ equity items.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214. </w:t>
            </w:r>
            <w:r>
              <w:rPr>
                <w:rStyle w:val="DefaultParagraphFont"/>
                <w:rFonts w:ascii="Times New Roman" w:eastAsia="Times New Roman" w:hAnsi="Times New Roman" w:cs="Times New Roman"/>
                <w:b w:val="0"/>
                <w:bCs w:val="0"/>
                <w:i w:val="0"/>
                <w:iCs w:val="0"/>
                <w:smallCaps w:val="0"/>
                <w:color w:val="000000"/>
                <w:sz w:val="22"/>
                <w:szCs w:val="22"/>
                <w:bdr w:val="nil"/>
                <w:rtl w:val="0"/>
              </w:rPr>
              <w:t>Each of the four statements that comprise a full set of financial statements has an underlying equation or formula. List the statements in the order they are prepared and the underlying equation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Income statement: Revenues - Expenses = Net income (net loss)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 Statement of retained earnings: Beginning retained earnings + net income (net loss) - dividends = ending retained earnings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 Balance sheet: Assets = Liabilities + Stockholders’ equity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4. Statement of cash flows: Beginning cash +- operating cash flows +-investing cash flows +- financing cash flows = ending cash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CORN.RICH.14.1.6 - LO: 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CORN.RICH.14.1.7 - LO: 1-7</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CORN.RICH.14.1.8 - LO: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215. </w:t>
            </w:r>
            <w:r>
              <w:rPr>
                <w:rStyle w:val="DefaultParagraphFont"/>
                <w:rFonts w:ascii="Times New Roman" w:eastAsia="Times New Roman" w:hAnsi="Times New Roman" w:cs="Times New Roman"/>
                <w:b w:val="0"/>
                <w:bCs w:val="0"/>
                <w:i w:val="0"/>
                <w:iCs w:val="0"/>
                <w:smallCaps w:val="0"/>
                <w:color w:val="000000"/>
                <w:sz w:val="22"/>
                <w:szCs w:val="22"/>
                <w:bdr w:val="nil"/>
                <w:rtl w:val="0"/>
              </w:rPr>
              <w:t>Complete the following table to compare and contrast sole proprietorships and corporations.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227"/>
              <w:gridCol w:w="2684"/>
              <w:gridCol w:w="2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21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Item</w:t>
                  </w:r>
                </w:p>
              </w:tc>
              <w:tc>
                <w:tcPr>
                  <w:tcW w:w="26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Proprietorship</w:t>
                  </w:r>
                </w:p>
              </w:tc>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Corporation</w:t>
                  </w:r>
                </w:p>
              </w:tc>
            </w:tr>
            <w:tr>
              <w:tblPrEx>
                <w:jc w:val="left"/>
                <w:tblCellMar>
                  <w:top w:w="0" w:type="dxa"/>
                  <w:left w:w="0" w:type="dxa"/>
                  <w:bottom w:w="0" w:type="dxa"/>
                  <w:right w:w="0" w:type="dxa"/>
                </w:tblCellMar>
              </w:tblPrEx>
              <w:trPr>
                <w:cantSplit w:val="0"/>
                <w:jc w:val="left"/>
              </w:trPr>
              <w:tc>
                <w:tcPr>
                  <w:tcW w:w="321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Ease of formation</w:t>
                  </w:r>
                </w:p>
              </w:tc>
              <w:tc>
                <w:tcPr>
                  <w:tcW w:w="26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321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to raise large sums of capital</w:t>
                  </w:r>
                </w:p>
              </w:tc>
              <w:tc>
                <w:tcPr>
                  <w:tcW w:w="26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321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Taxable entity</w:t>
                  </w:r>
                </w:p>
              </w:tc>
              <w:tc>
                <w:tcPr>
                  <w:tcW w:w="26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321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Extent of owner liability</w:t>
                  </w:r>
                </w:p>
              </w:tc>
              <w:tc>
                <w:tcPr>
                  <w:tcW w:w="26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321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taxation of profits?</w:t>
                  </w:r>
                </w:p>
              </w:tc>
              <w:tc>
                <w:tcPr>
                  <w:tcW w:w="26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3245"/>
                    <w:gridCol w:w="1989"/>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Item</w:t>
                        </w:r>
                      </w:p>
                    </w:tc>
                    <w:tc>
                      <w:tcPr>
                        <w:tcW w:w="222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Proprietorship</w:t>
                        </w:r>
                      </w:p>
                    </w:tc>
                    <w:tc>
                      <w:tcPr>
                        <w:tcW w:w="24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Corporation</w:t>
                        </w:r>
                      </w:p>
                    </w:tc>
                  </w:tr>
                  <w:tr>
                    <w:tblPrEx>
                      <w:jc w:val="left"/>
                      <w:tblCellMar>
                        <w:top w:w="0" w:type="dxa"/>
                        <w:left w:w="0" w:type="dxa"/>
                        <w:bottom w:w="0" w:type="dxa"/>
                        <w:right w:w="0" w:type="dxa"/>
                      </w:tblCellMar>
                    </w:tblPrEx>
                    <w:trPr>
                      <w:cantSplit w:val="0"/>
                      <w:jc w:val="left"/>
                    </w:trPr>
                    <w:tc>
                      <w:tcPr>
                        <w:tcW w:w="42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Ease of formation</w:t>
                        </w:r>
                      </w:p>
                    </w:tc>
                    <w:tc>
                      <w:tcPr>
                        <w:tcW w:w="222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c>
                      <w:tcPr>
                        <w:tcW w:w="24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More difficult</w:t>
                        </w:r>
                      </w:p>
                    </w:tc>
                  </w:tr>
                  <w:tr>
                    <w:tblPrEx>
                      <w:jc w:val="left"/>
                      <w:tblCellMar>
                        <w:top w:w="0" w:type="dxa"/>
                        <w:left w:w="0" w:type="dxa"/>
                        <w:bottom w:w="0" w:type="dxa"/>
                        <w:right w:w="0" w:type="dxa"/>
                      </w:tblCellMar>
                    </w:tblPrEx>
                    <w:trPr>
                      <w:cantSplit w:val="0"/>
                      <w:jc w:val="left"/>
                    </w:trPr>
                    <w:tc>
                      <w:tcPr>
                        <w:tcW w:w="42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to raise large sums of capital</w:t>
                        </w:r>
                      </w:p>
                    </w:tc>
                    <w:tc>
                      <w:tcPr>
                        <w:tcW w:w="222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w:t>
                        </w:r>
                      </w:p>
                    </w:tc>
                    <w:tc>
                      <w:tcPr>
                        <w:tcW w:w="24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Easier</w:t>
                        </w:r>
                      </w:p>
                    </w:tc>
                  </w:tr>
                  <w:tr>
                    <w:tblPrEx>
                      <w:jc w:val="left"/>
                      <w:tblCellMar>
                        <w:top w:w="0" w:type="dxa"/>
                        <w:left w:w="0" w:type="dxa"/>
                        <w:bottom w:w="0" w:type="dxa"/>
                        <w:right w:w="0" w:type="dxa"/>
                      </w:tblCellMar>
                    </w:tblPrEx>
                    <w:trPr>
                      <w:cantSplit w:val="0"/>
                      <w:jc w:val="left"/>
                    </w:trPr>
                    <w:tc>
                      <w:tcPr>
                        <w:tcW w:w="42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Taxable entity</w:t>
                        </w:r>
                      </w:p>
                    </w:tc>
                    <w:tc>
                      <w:tcPr>
                        <w:tcW w:w="222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w:t>
                        </w:r>
                      </w:p>
                    </w:tc>
                    <w:tc>
                      <w:tcPr>
                        <w:tcW w:w="24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Yes</w:t>
                        </w:r>
                      </w:p>
                    </w:tc>
                  </w:tr>
                  <w:tr>
                    <w:tblPrEx>
                      <w:jc w:val="left"/>
                      <w:tblCellMar>
                        <w:top w:w="0" w:type="dxa"/>
                        <w:left w:w="0" w:type="dxa"/>
                        <w:bottom w:w="0" w:type="dxa"/>
                        <w:right w:w="0" w:type="dxa"/>
                      </w:tblCellMar>
                    </w:tblPrEx>
                    <w:trPr>
                      <w:cantSplit w:val="0"/>
                      <w:jc w:val="left"/>
                    </w:trPr>
                    <w:tc>
                      <w:tcPr>
                        <w:tcW w:w="42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Extent of owner liability</w:t>
                        </w:r>
                      </w:p>
                    </w:tc>
                    <w:tc>
                      <w:tcPr>
                        <w:tcW w:w="222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Unlimited</w:t>
                        </w:r>
                      </w:p>
                    </w:tc>
                    <w:tc>
                      <w:tcPr>
                        <w:tcW w:w="24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w:t>
                        </w:r>
                      </w:p>
                    </w:tc>
                  </w:tr>
                  <w:tr>
                    <w:tblPrEx>
                      <w:jc w:val="left"/>
                      <w:tblCellMar>
                        <w:top w:w="0" w:type="dxa"/>
                        <w:left w:w="0" w:type="dxa"/>
                        <w:bottom w:w="0" w:type="dxa"/>
                        <w:right w:w="0" w:type="dxa"/>
                      </w:tblCellMar>
                    </w:tblPrEx>
                    <w:trPr>
                      <w:cantSplit w:val="0"/>
                      <w:jc w:val="left"/>
                    </w:trPr>
                    <w:tc>
                      <w:tcPr>
                        <w:tcW w:w="420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taxation of profits?</w:t>
                        </w:r>
                      </w:p>
                    </w:tc>
                    <w:tc>
                      <w:tcPr>
                        <w:tcW w:w="222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w:t>
                        </w:r>
                      </w:p>
                    </w:tc>
                    <w:tc>
                      <w:tcPr>
                        <w:tcW w:w="24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Yes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ACBSP-APC-03-Business Forms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Provided is a list of important users of accounting information. Also provided are descriptions of a major need for accounting information that may be experienced by the various users. Identify the one user group that is most likely to have the need described. (Choices may be used more than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Banker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 Union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Investors </w:t>
                  </w:r>
                  <w:r>
                    <w:rPr>
                      <w:rStyle w:val="DefaultParagraphFont"/>
                      <w:rFonts w:ascii="Times New Roman" w:eastAsia="Times New Roman" w:hAnsi="Times New Roman" w:cs="Times New Roman"/>
                      <w:b w:val="0"/>
                      <w:bCs w:val="0"/>
                      <w:i/>
                      <w:iCs/>
                      <w:smallCaps w:val="0"/>
                      <w:color w:val="000000"/>
                      <w:sz w:val="22"/>
                      <w:szCs w:val="22"/>
                      <w:bdr w:val="nil"/>
                      <w:rtl w:val="0"/>
                    </w:rPr>
                    <w:t>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Banker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Supplier </w:t>
                  </w:r>
                  <w:r>
                    <w:rPr>
                      <w:rStyle w:val="DefaultParagraphFont"/>
                      <w:rFonts w:ascii="Times New Roman" w:eastAsia="Times New Roman" w:hAnsi="Times New Roman" w:cs="Times New Roman"/>
                      <w:b w:val="0"/>
                      <w:bCs w:val="0"/>
                      <w:i/>
                      <w:iCs/>
                      <w:smallCaps w:val="0"/>
                      <w:color w:val="000000"/>
                      <w:sz w:val="22"/>
                      <w:szCs w:val="22"/>
                      <w:bdr w:val="nil"/>
                      <w:rtl w:val="0"/>
                    </w:rPr>
                    <w:t>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Banker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CORN.RICH.14.1.1 - LO: 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ACBSP-APC-01-Purpose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prospects for future dividend payments.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217. </w:t>
            </w:r>
            <w:r>
              <w:rPr>
                <w:rStyle w:val="DefaultParagraphFont"/>
                <w:rFonts w:ascii="Times New Roman" w:eastAsia="Times New Roman" w:hAnsi="Times New Roman" w:cs="Times New Roman"/>
                <w:b w:val="0"/>
                <w:bCs w:val="0"/>
                <w:i w:val="0"/>
                <w:iCs w:val="0"/>
                <w:smallCaps w:val="0"/>
                <w:color w:val="000000"/>
                <w:sz w:val="22"/>
                <w:szCs w:val="22"/>
                <w:bdr w:val="nil"/>
                <w:rtl w:val="0"/>
              </w:rPr>
              <w:t>Will I get a raise this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profitability of the company based upon the Internal Revenue Code.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effectiveness of the last advertising campaign.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exact amount of profit on each product of the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of the company to pay its debts as they become due.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labor rate agree to the last contract.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Several items from the financial statements of Fireside Tires are listed. Use the following choices to identify the type of account for each item listed. (Choices may be used more than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CS1-2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CS1-3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223. </w:t>
            </w: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224. </w:t>
            </w:r>
            <w:r>
              <w:rPr>
                <w:rStyle w:val="DefaultParagraphFont"/>
                <w:rFonts w:ascii="Times New Roman" w:eastAsia="Times New Roman" w:hAnsi="Times New Roman" w:cs="Times New Roman"/>
                <w:b w:val="0"/>
                <w:bCs w:val="0"/>
                <w:i w:val="0"/>
                <w:iCs w:val="0"/>
                <w:smallCaps w:val="0"/>
                <w:color w:val="000000"/>
                <w:sz w:val="22"/>
                <w:szCs w:val="22"/>
                <w:bdr w:val="nil"/>
                <w:rtl w:val="0"/>
              </w:rPr>
              <w:t>Net sales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225. </w:t>
            </w:r>
            <w:r>
              <w:rPr>
                <w:rStyle w:val="DefaultParagraphFont"/>
                <w:rFonts w:ascii="Times New Roman" w:eastAsia="Times New Roman" w:hAnsi="Times New Roman" w:cs="Times New Roman"/>
                <w:b w:val="0"/>
                <w:bCs w:val="0"/>
                <w:i w:val="0"/>
                <w:iCs w:val="0"/>
                <w:smallCaps w:val="0"/>
                <w:color w:val="000000"/>
                <w:sz w:val="22"/>
                <w:szCs w:val="22"/>
                <w:bdr w:val="nil"/>
                <w:rtl w:val="0"/>
              </w:rPr>
              <w:t>Unearned revenue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226. </w:t>
            </w:r>
            <w:r>
              <w:rPr>
                <w:rStyle w:val="DefaultParagraphFont"/>
                <w:rFonts w:ascii="Times New Roman" w:eastAsia="Times New Roman" w:hAnsi="Times New Roman" w:cs="Times New Roman"/>
                <w:b w:val="0"/>
                <w:bCs w:val="0"/>
                <w:i w:val="0"/>
                <w:iCs w:val="0"/>
                <w:smallCaps w:val="0"/>
                <w:color w:val="000000"/>
                <w:sz w:val="22"/>
                <w:szCs w:val="22"/>
                <w:bdr w:val="nil"/>
                <w:rtl w:val="0"/>
              </w:rPr>
              <w:t>Interest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227. 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and development expense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228. </w:t>
            </w: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229. </w:t>
            </w: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230. </w:t>
            </w:r>
            <w:r>
              <w:rPr>
                <w:rStyle w:val="DefaultParagraphFont"/>
                <w:rFonts w:ascii="Times New Roman" w:eastAsia="Times New Roman" w:hAnsi="Times New Roman" w:cs="Times New Roman"/>
                <w:b w:val="0"/>
                <w:bCs w:val="0"/>
                <w:i w:val="0"/>
                <w:iCs w:val="0"/>
                <w:smallCaps w:val="0"/>
                <w:color w:val="000000"/>
                <w:sz w:val="22"/>
                <w:szCs w:val="22"/>
                <w:bdr w:val="nil"/>
                <w:rtl w:val="0"/>
              </w:rPr>
              <w:t>Long-term notes payable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231. </w:t>
            </w: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232. </w:t>
            </w: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233. </w:t>
            </w:r>
            <w:r>
              <w:rPr>
                <w:rStyle w:val="DefaultParagraphFont"/>
                <w:rFonts w:ascii="Times New Roman" w:eastAsia="Times New Roman" w:hAnsi="Times New Roman" w:cs="Times New Roman"/>
                <w:b w:val="0"/>
                <w:bCs w:val="0"/>
                <w:i w:val="0"/>
                <w:iCs w:val="0"/>
                <w:smallCaps w:val="0"/>
                <w:color w:val="000000"/>
                <w:sz w:val="22"/>
                <w:szCs w:val="22"/>
                <w:bdr w:val="nil"/>
                <w:rtl w:val="0"/>
              </w:rPr>
              <w:t>Patents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each statement to the item listed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3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flows from financing activities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flows from investing activities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flows from operating activities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CORN.RICH.14.1.7 - LO: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234. </w:t>
            </w:r>
            <w:r>
              <w:rPr>
                <w:rStyle w:val="DefaultParagraphFont"/>
                <w:rFonts w:ascii="Times New Roman" w:eastAsia="Times New Roman" w:hAnsi="Times New Roman" w:cs="Times New Roman"/>
                <w:b w:val="0"/>
                <w:bCs w:val="0"/>
                <w:i w:val="0"/>
                <w:iCs w:val="0"/>
                <w:smallCaps w:val="0"/>
                <w:color w:val="000000"/>
                <w:sz w:val="22"/>
                <w:szCs w:val="22"/>
                <w:bdr w:val="nil"/>
                <w:rtl w:val="0"/>
              </w:rPr>
              <w:t>Cash flows directly related to earning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235. </w:t>
            </w:r>
            <w:r>
              <w:rPr>
                <w:rStyle w:val="DefaultParagraphFont"/>
                <w:rFonts w:ascii="Times New Roman" w:eastAsia="Times New Roman" w:hAnsi="Times New Roman" w:cs="Times New Roman"/>
                <w:b w:val="0"/>
                <w:bCs w:val="0"/>
                <w:i w:val="0"/>
                <w:iCs w:val="0"/>
                <w:smallCaps w:val="0"/>
                <w:color w:val="000000"/>
                <w:sz w:val="22"/>
                <w:szCs w:val="22"/>
                <w:bdr w:val="nil"/>
                <w:rtl w:val="0"/>
              </w:rPr>
              <w:t>Cash flows related to obtaining capital for the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236. </w:t>
            </w:r>
            <w:r>
              <w:rPr>
                <w:rStyle w:val="DefaultParagraphFont"/>
                <w:rFonts w:ascii="Times New Roman" w:eastAsia="Times New Roman" w:hAnsi="Times New Roman" w:cs="Times New Roman"/>
                <w:b w:val="0"/>
                <w:bCs w:val="0"/>
                <w:i w:val="0"/>
                <w:iCs w:val="0"/>
                <w:smallCaps w:val="0"/>
                <w:color w:val="000000"/>
                <w:sz w:val="22"/>
                <w:szCs w:val="22"/>
                <w:bdr w:val="nil"/>
                <w:rtl w:val="0"/>
              </w:rPr>
              <w:t>Cash flows related to the acquisition or sale of investment and long-term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each statement to the item listed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5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Gross margin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from operations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 assets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liabilities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profit margin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CORN.RICH.14.1.5 -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237. </w:t>
            </w:r>
            <w:r>
              <w:rPr>
                <w:rStyle w:val="DefaultParagraphFont"/>
                <w:rFonts w:ascii="Times New Roman" w:eastAsia="Times New Roman" w:hAnsi="Times New Roman" w:cs="Times New Roman"/>
                <w:b w:val="0"/>
                <w:bCs w:val="0"/>
                <w:i w:val="0"/>
                <w:iCs w:val="0"/>
                <w:smallCaps w:val="0"/>
                <w:color w:val="000000"/>
                <w:sz w:val="22"/>
                <w:szCs w:val="22"/>
                <w:bdr w:val="nil"/>
                <w:rtl w:val="0"/>
              </w:rPr>
              <w:t>Net sales less cost of goods sold expense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238. </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that provide a benefit over a number of years but which lack physical substance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239. </w:t>
            </w: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in the debt and stock of other companies that is expected to be held for more than a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240. </w:t>
            </w:r>
            <w:r>
              <w:rPr>
                <w:rStyle w:val="DefaultParagraphFont"/>
                <w:rFonts w:ascii="Times New Roman" w:eastAsia="Times New Roman" w:hAnsi="Times New Roman" w:cs="Times New Roman"/>
                <w:b w:val="0"/>
                <w:bCs w:val="0"/>
                <w:i w:val="0"/>
                <w:iCs w:val="0"/>
                <w:smallCaps w:val="0"/>
                <w:color w:val="000000"/>
                <w:sz w:val="22"/>
                <w:szCs w:val="22"/>
                <w:bdr w:val="nil"/>
                <w:rtl w:val="0"/>
              </w:rPr>
              <w:t>Obligations that must be satisfied within a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241. </w:t>
            </w: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divided by sales revenue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242. </w:t>
            </w:r>
            <w:r>
              <w:rPr>
                <w:rStyle w:val="DefaultParagraphFont"/>
                <w:rFonts w:ascii="Times New Roman" w:eastAsia="Times New Roman" w:hAnsi="Times New Roman" w:cs="Times New Roman"/>
                <w:b w:val="0"/>
                <w:bCs w:val="0"/>
                <w:i w:val="0"/>
                <w:iCs w:val="0"/>
                <w:smallCaps w:val="0"/>
                <w:color w:val="000000"/>
                <w:sz w:val="22"/>
                <w:szCs w:val="22"/>
                <w:bdr w:val="nil"/>
                <w:rtl w:val="0"/>
              </w:rPr>
              <w:t>Gross margin less operating expenses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243. </w:t>
            </w:r>
            <w:r>
              <w:rPr>
                <w:rStyle w:val="DefaultParagraphFont"/>
                <w:rFonts w:ascii="Times New Roman" w:eastAsia="Times New Roman" w:hAnsi="Times New Roman" w:cs="Times New Roman"/>
                <w:b w:val="0"/>
                <w:bCs w:val="0"/>
                <w:i w:val="0"/>
                <w:iCs w:val="0"/>
                <w:smallCaps w:val="0"/>
                <w:color w:val="000000"/>
                <w:sz w:val="22"/>
                <w:szCs w:val="22"/>
                <w:bdr w:val="nil"/>
                <w:rtl w:val="0"/>
              </w:rPr>
              <w:t>Obligations that will require payment beyond one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244. </w:t>
            </w:r>
            <w:r>
              <w:rPr>
                <w:rStyle w:val="DefaultParagraphFont"/>
                <w:rFonts w:ascii="Times New Roman" w:eastAsia="Times New Roman" w:hAnsi="Times New Roman" w:cs="Times New Roman"/>
                <w:b w:val="0"/>
                <w:bCs w:val="0"/>
                <w:i w:val="0"/>
                <w:iCs w:val="0"/>
                <w:smallCaps w:val="0"/>
                <w:color w:val="000000"/>
                <w:sz w:val="22"/>
                <w:szCs w:val="22"/>
                <w:bdr w:val="nil"/>
                <w:rtl w:val="0"/>
              </w:rPr>
              <w:t>Cash and other resources that are expected to become cash or used up within a year’s time or less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each statement to the item listed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3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Audit report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Fiscal year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statements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Management’s discussion and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to the financial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CORN.RICH.14.1.4 - LO: 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CORN.RICH.14.1.9 - LO: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245. </w:t>
            </w:r>
            <w:r>
              <w:rPr>
                <w:rStyle w:val="DefaultParagraphFont"/>
                <w:rFonts w:ascii="Times New Roman" w:eastAsia="Times New Roman" w:hAnsi="Times New Roman" w:cs="Times New Roman"/>
                <w:b w:val="0"/>
                <w:bCs w:val="0"/>
                <w:i w:val="0"/>
                <w:iCs w:val="0"/>
                <w:smallCaps w:val="0"/>
                <w:color w:val="000000"/>
                <w:sz w:val="22"/>
                <w:szCs w:val="22"/>
                <w:bdr w:val="nil"/>
                <w:rtl w:val="0"/>
              </w:rPr>
              <w:t>Section in the annual report that highlights favorable or unfavorable trends and significant risks facing the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246. </w:t>
            </w:r>
            <w:r>
              <w:rPr>
                <w:rStyle w:val="DefaultParagraphFont"/>
                <w:rFonts w:ascii="Times New Roman" w:eastAsia="Times New Roman" w:hAnsi="Times New Roman" w:cs="Times New Roman"/>
                <w:b w:val="0"/>
                <w:bCs w:val="0"/>
                <w:i w:val="0"/>
                <w:iCs w:val="0"/>
                <w:smallCaps w:val="0"/>
                <w:color w:val="000000"/>
                <w:sz w:val="22"/>
                <w:szCs w:val="22"/>
                <w:bdr w:val="nil"/>
                <w:rtl w:val="0"/>
              </w:rPr>
              <w:t>An accounting period that may or may not cover January 1 - December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247. </w:t>
            </w:r>
            <w:r>
              <w:rPr>
                <w:rStyle w:val="DefaultParagraphFont"/>
                <w:rFonts w:ascii="Times New Roman" w:eastAsia="Times New Roman" w:hAnsi="Times New Roman" w:cs="Times New Roman"/>
                <w:b w:val="0"/>
                <w:bCs w:val="0"/>
                <w:i w:val="0"/>
                <w:iCs w:val="0"/>
                <w:smallCaps w:val="0"/>
                <w:color w:val="000000"/>
                <w:sz w:val="22"/>
                <w:szCs w:val="22"/>
                <w:bdr w:val="nil"/>
                <w:rtl w:val="0"/>
              </w:rPr>
              <w:t>Contains the auditor’s opinion as to whether the financial statements fairly present the company’s financial position and results of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248. </w:t>
            </w:r>
            <w:r>
              <w:rPr>
                <w:rStyle w:val="DefaultParagraphFont"/>
                <w:rFonts w:ascii="Times New Roman" w:eastAsia="Times New Roman" w:hAnsi="Times New Roman" w:cs="Times New Roman"/>
                <w:b w:val="0"/>
                <w:bCs w:val="0"/>
                <w:i w:val="0"/>
                <w:iCs w:val="0"/>
                <w:smallCaps w:val="0"/>
                <w:color w:val="000000"/>
                <w:sz w:val="22"/>
                <w:szCs w:val="22"/>
                <w:bdr w:val="nil"/>
                <w:rtl w:val="0"/>
              </w:rPr>
              <w:t>A set of reports that communicate a company’s financial position and results of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249. </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that clarifies and expands upon the information presented in the financial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each statement to the item listed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4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 Standards Board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Generally accepted accounting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Accounting Standards Board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financial reporting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Securities and Exchange Commission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CORN.RICH.14.1.3 -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Communication -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ACBSP-APC-09-Financial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AZ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CO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FL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DE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GA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HI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IL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IN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KY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LA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MS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MO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NE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NJ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NM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NV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NY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OK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OR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RI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PA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SD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SC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TN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VA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UT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VT - AICPA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WA - AICPA FN-Reporting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min.</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currently working to establish international financial reporting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Chapter_1_Accounting_and_the_Financial_Statements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 w:type="character" w:customStyle="1" w:styleId="DoubleUnderline">
    <w:name w:val="DoubleUnderline"/>
    <w:basedOn w:val="DefaultParagraphFont"/>
    <w:rPr>
      <w:bdr w:val="nil"/>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Chapter_1_Accounting_and_the_Financial_Statements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Andrea Meyer</vt:lpwstr>
  </property>
</Properties>
</file>