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considered to be unproductive and ineffective for helping clients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 persistent reactions to the client in an appropriate and timely manner.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 life and engage in critical self-examination of one’s beliefs and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willing to draw on a number of resources to enable clients to move toward their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 that it takes hard work to bring about change and be willing to stick with clients as they go through this difficult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Portrait of the “Ideal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BECO.CORE.16.01.02 - To identify the characteristics of an effective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Jim is seeking a career in the helping professions with the hope that he will exert a significant influence on the lives of those seeking help. His motivation to help others is based on the need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prestige and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care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make an impact.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answers.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Examining Your Motives for Becoming a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BECO.CORE.16.01.01 - To challenge students to examine their motivations for wanting to become a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Helen is seeking a specialization in the helping field that attends not only to the inner workings of a person but also to the understanding of the person in the environment. Helen should seek a degree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psychiatric nursing.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Students often come to Brian asking advice about their relationships. He feels uneasy when he is not able to give concrete advice concerning their problem. His motivation to help others is based on the need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 a favor.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care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answers.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Examining Your Motives for Becoming a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BECO.CORE.16.01.01 - To challenge students to examine their motivations for wanting to become a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to emulate a role model sometimes plays a part in the decision to be a helper. The Coreys refer to this as the need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reciprocate.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an impact.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answers.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Examining Your Motives for Becoming a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BECO.CORE.16.01.01 - To challenge students to examine their motivations for wanting to become a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conducive to effective helping?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realize you are able to inspire clients to do in their lives what you are unable or unwilling to do in your own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question life and engage in critical self-examination of your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are willing to draw on a number of resources to enable clients to move toward their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you struggle with your own problems, this struggle does not intrude on your helping of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Portrait of the “Ideal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BECO.CORE.16.01.02 - To identify the characteristics of an effective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Coreys encourage trainees to view their professional life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cathartic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time-limited professional journey.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means to fulfill all of their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Professional Program and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BECO.CORE.16.01.04 - To develop a list of criteria for selecting a professional program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MSW (Master in Social Work)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focused on assessment, diagnosis, and treatment procedures for mildly to severely disturbed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trains individuals to assist relatively healthy people in solving developmental problems and functioning more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tremendous career flexibility because of the range of practice, including administration, planning, and policy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maximum options in regard to specialties.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Wendy hopes to become a school counselor. The professional organization she will join is ASCA, which stands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for Supervisors and Counselors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Supervisors and Counselors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School Counselors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 for School Counselors in America.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temptation to give up a career in the helping field is often greatest when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faced with examining their values concerning helping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realize that they still have unresolved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 to examine their motivations for helping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have to apply what they have learned in their courses to the real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 Helping Career For You?</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BECO.CORE.16.01.01 - To challenge students to examine their motivations for wanting to become a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listed as one of the typical needs of helpers?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care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be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reciprocate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eliminate stress from one’s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Examining Your Motives for Becoming a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BECO.CORE.16.01.01 - To challenge students to examine their motivations for wanting to become a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From a multicultural perspective, school counselors have the challenge of all of the following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striving to lessen language barriers.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advocating for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educational materials are relevant for students’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 comprehensive developmental counseling and guidance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specializations is primarily concerned with relationship counseling?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Couples and family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 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undergraduate level, human-services programs would be most likely to train practitioners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private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with couples and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community-agency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psychotherapy.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Professional Program and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BECO.CORE.16.01.04 - To develop a list of criteria for selecting a professional program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Professionals who have experienced a wounded spirit need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medicated, as a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open to questioning their own spiritual health so they can assist their clients with their existential concerns.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professions if they begin to experience countertransference.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 psychological first aid.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Examining Your Motives for Becoming a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BECO.CORE.16.01.01 - To challenge students to examine their motivations for wanting to become a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 holistic and integrated program of medical, physical, psychosocial, and vocational interventions.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Licensed professional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and counseling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frequently identified as a specialty area or concentration offered in rehabilitation counselor training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Substance abuse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mental health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Couples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Deafness and hearing impairment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would leaders in the field of counseling be inclined to make to those entering the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 help when you need it, both personally and professionally.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your limitations.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strive to integrate your personal and professional journeys.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short-term goals, but not on long-term goals since they will likely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6"/>
              <w:gridCol w:w="6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Suggestions for Creating Your Professional Journey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BECO.CORE.16.01.05 - To develop an approach for selecting a career path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professional organization is composed of members from diverse educational and professional backgrounds with the mission of fostering excellence in human service delivery through education, scholarship, and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NASW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Overview of Some of the Helping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BECO.CORE.16.01.03 - To introduce the various mental-health professions, including the professional associations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training programs offer some __________ in which students can become more aware of how their personal attributes manifest themselves in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​vocational assistance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​self-exploration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​failure and frustration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​self-absorbed training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Portrait of the “Ideal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BECO.CORE.16.01.02 - To identify the characteristics of an effective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many considerations to take into account when selecting your educational program and your career​ in the helping professions. 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topic in the 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joys and rewards of being a helping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realistic expectations and testing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which educational and professional route to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which educational program costs the least amount.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 Professional Program and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BECO.CORE.16.01.04 - To develop a list of criteria for selecting a professional program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key during your educational program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be personally involved in your educational program and to see a connection between your formal studies and your personal and professional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force yourself to enjoy the program even when you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find someone in your program that will help you and possibly do your work for you if you do not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drop out when you encounter external and internal barriers.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8"/>
              <w:gridCol w:w="6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in Your Educational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BECO.CORE.16.01.04 - To develop a list of criteria for selecting a professional program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Your __________ pertain to what you hope to accomplish in an occupation.​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salaries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priorities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6"/>
              <w:gridCol w:w="6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to Consider in Choosing Your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BECO.CORE.16.01.05 - To develop an approach for selecting a career path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an ongoing process for all helping professionals to clarify beliefs and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​Self-disclosure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​Self-assessment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Self-Assessment: An Inventory of Your Attitudes and Beliefs About Helping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BECO.CORE.16.01.06 - To assess attitudes and beliefs about helping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regards to the "Inventory of Your ​Attitudes and Beliefs About Helping," which of the following subjects is </w:t>
            </w:r>
            <w:r>
              <w:rPr>
                <w:rStyle w:val="DefaultParagraphFont"/>
                <w:rFonts w:ascii="Times New Roman" w:eastAsia="Times New Roman" w:hAnsi="Times New Roman" w:cs="Times New Roman"/>
                <w:b/>
                <w:bCs/>
                <w:i w:val="0"/>
                <w:iCs w:val="0"/>
                <w:smallCaps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included in the assessment?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​Visual pleasures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Self-Assessment: An Inventory of Your Attitudes and Beliefs About Helping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BECO.CORE.16.01.06 - To assess attitudes and beliefs about helping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2-3 typical needs and motivations for pursuing careers in the helping professions and briefly explain each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Examining Your Motives for Becoming a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BECO.CORE.16.01.01 - To challenge students to examine their motivations for wanting to become a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2-3 characteristics of an effective helper and briefly explain its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Portrait of the “Ideal Helper”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BECO.CORE.16.01.02 - To identify the characteristics of an effective helper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1-2 attitudes and beliefs about helping that you were previously aware of. Also, identify 2-3 you were not aware of previously and describe your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0"/>
              <w:gridCol w:w="62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Self-Assessment: An Inventory of Your Attitudes and Beliefs About Helping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BECO.CORE.16.01.06 - To assess attitudes and beliefs about helping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creating a professional path in the helping professions, many people experienced​ common themes. Describe and discuss 2-3 of these themes that have had a profound effect on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6"/>
              <w:gridCol w:w="6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Suggestions for Creating Your Professional Journey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BECO.CORE.16.01.05 - To develop an approach for selecting a career path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At times in your training, you may feel discouraged and it may be difficult to focus on what is really important. Demonstrate how you would utilize what you learned to regain your momentum.​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76"/>
              <w:gridCol w:w="62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Suggestions for Creating Your Professional Journey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BECO.CORE.16.01.05 - To develop an approach for selecting a career path</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Are The Helping Professions For You?</dc:title>
  <cp:revision>0</cp:revision>
</cp:coreProperties>
</file>