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True / False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First-generation computers contained many components still in use today.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7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Review a Brief History of Computers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Toner is a fine powder that is sealed when heated on the page.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Output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Processor performance is determined in part by the number of cores, or processor units, on a CPU.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6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the Central Processing Unit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RAM chip is attached to the motherboard and contains the BIOS.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Describe Computer Memory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stylus is more powerful than a digital pen because it can include an electronic eraser or programmable buttons.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Input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gamepad is a handheld console with buttons and other input mechanisms you typically press with your thumbs to play a game.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Input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Biometric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technology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analyzes a person's unique physical characteristics to confirm identity and grant access to computer systems.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Input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scanner creates hard copy output on paper, film, photo paper, and other media.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Input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Plotters, sometimes referred to as data or video plotters, let you display computer output on a wall.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Output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Many videos include the option to turn on subtitles, or closed captions so that users can watch the action on screen and read what is being said in the voice-over.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Output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motherboard is the main circuit board that houses much of a computer's electronics.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6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the Central Processing Unit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Solid state storage uses spinning disc technology.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Store Digital Data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Optical media include CDs, DVDs, and Blu-ray discs (BDs).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Store Digital Data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Computer memory holds data and programs as they are being processed by the hard drive.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Describe Computer Memory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binary number system consists of only two digits: 0 and 1.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2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Describe How Computers Represent Data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Two of the most important parts of the CPU are the control unit and the algorithm loop unifier (ALU).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6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the Central Processing Unit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multicore processor is generally slower and less powerful than a single core processor.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6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the Central Processing Unit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Display devices labeled 1080p or 1080i show images and video in high definition (HD), which has a resolution of 1920 × 1080.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Output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Untraditional display devices include wearable goggles, also called head-mounted displays (HMDs).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Output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Any finger motion you perform is called a swipe.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3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Pointing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Multiple Choice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earliest calculators were manual counting devices, such as the 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abacus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slide rule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control unit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Analytical Engine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7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Review a Brief History of Computers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____-generation computers used vacuum tubes, cylindrical tubes that controlled the flow of electrons.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Second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Third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Fourth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7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Review a Brief History of Computers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1971, Ted Hoff made computer technology faster, smaller, and less expensive via the deployment of yhe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transistor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integrated circuit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microprocessor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hard drive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7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Review a Brief History of Computers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 contains most of the electronic circuitry in the computer.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monitor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EEPROM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 unit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0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Describe Types of Computers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 is a pointing device with a ball anchored inside a casing.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stylus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trackball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touchpad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scroll wheel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Input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A ____ is a visual display that responds to the touch your finger, hand, stylus, or digital pen to enter data and commands.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touchpad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platter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touch screen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touch screen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Input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input device called a(n) ____ reads and captures information on a physical page and then creates an image file.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processor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scanner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optical mouse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text-to-speech unit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Input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accepts voice input and interprets it as computer commands.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Voice recognition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scanner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biometric device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register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Input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 is a vertical stick or lever that pivots in a 360-degree range of motion.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plotter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joystick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stylus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digital pen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Input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 input device is a data-collection machine that creates a digital imprint of a physical characteristc, and then transfers that information to a host system for review.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touchpad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cloud storage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nonvolatile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biometric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Input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 keypad lets you move around a document and scroll up and down.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numeric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media control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Input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control keys let you control the playback of digital music or video; they might also include keys for controlling the volume and screen brightness.</w:t>
            </w:r>
          </w:p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Function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Internet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Function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Input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Using a pointing device to move an object on the screen is called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dragging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dropping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scanning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3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Pointing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Touch and release an object two times to complete the ____ gesture.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pinch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stretch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double-tap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press-and-hold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4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Pointing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Move two fingers together to complete the ____ gesture.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swipe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drag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stretch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pinch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4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Pointing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Touch and hold an object and then move it with a fingertip to complete the ____ gesture.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drag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swipe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double-tap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pinch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4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Pointing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Most flat panel monitors use either LCD or ___ technology.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LDC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LTD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LYD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Output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LCD stands for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Level 2 Cache Display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Light Crystal Display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Liquid Circuit Display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Liquid Crystal Display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Output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Some large-format printers called ____ use charged wires to produce high-quality drawings for professional applications.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laser printers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scanners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mobile printers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plotters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Output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cables transfer uncompressed video data and digital audio data among compliant devices.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HDMI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SSD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EEPROM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LCD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Output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 is an audio output device that converts text to speech.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sampler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voice synthesizer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headset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multifunction device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Output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 is the brain of a computer.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ALU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SSD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CPU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6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the Central Processing Unit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ALU temporarily holds data, such as two numbers to add, in 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machine cycles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cache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registers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6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the Central Processing Unit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is the second step in the computer machine cycle.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Fetch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Decode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Execute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Store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6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the Central Processing Unit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is the third step in the computer machine cycle.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Fetch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Decode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Execute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Store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6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the Central Processing Unit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is the fourth step in the computer machine cycle.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Fetch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Decode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Execute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Store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6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the Central Processing Unit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speed is measured in hertz.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Clock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Swap file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6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the Central Processing Unit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is storage space for recently or frequently used data in a place that is quick and easy to access.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EEPROM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SSD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Cache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6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the Central Processing Unit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Bus width is also called 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clock speed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word size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L3 cache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machine cycle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6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the Central Processing Unit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 is a test run by a laboratory or other organization to determine processor speed and other performance factors.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power-on self test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file swap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benchmark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machine cycle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6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the Central Processing Unit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is an 8-bit coding scheme.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Binary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Unicode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ASCII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2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Describe How Computers Represent Data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digitize an image, the image is treated as a series of colored dots, or 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pixels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samples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bytes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2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Describe How Computers Represent Data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Random access memory (RAM) is stored on a set of chips called a memory 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module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control unit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platter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Describe Computer Memory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chips need to be recharged constantly or they lose their data.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ROM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SRAM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Describe Computer Memory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is the memory permanently installed on your system when your computer is manufactured.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Cache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Cache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Cache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Virtual memory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ROM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Describe Computer Memory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 includes the instructions for starting up your computer as it performs the power-on self test.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RFID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L2 cache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Describe Computer Memory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an operating system uses ____, it swaps files between RAM and the hard drive to avoid running out of RAM.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EEPROM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cloud storage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virtual memory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firmware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Describe Computer Memory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is the first step in the computer machine cycle.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Fetch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Decode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Execute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Store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6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the Central Processing Unit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use the ____ of mobile devices, you press the image of a key with your finger, a digital pen, or a stylus.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touch screen keyboard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joystick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motion-sensing controller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8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Keyboards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Most wired mice connect through a(n)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USB 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serial 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input jack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VGA port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3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Pointing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contain smart sensors to monitor your vital signs and collect information about other physical indicators.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Activity trackers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MIDI devices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HMDs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ASCIIs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0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Describe Types of Computers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 is a small, flat computer with a touch-sensitive screen that accepts input from a digital pen, a stylus, or your fingertips.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laptop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desktop computer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all-in-one desktop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0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Describe Types of Computers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 includes tools that let you make phone calls through cellular networks.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smartphone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laptop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desktop computer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0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Describe Types of Computers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lets you store your data remotely and access it with any device connected to the Internet.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Cloud storage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Volatile memory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ROM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Flash memory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Store Digital Data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magnetic hard drive is made up of one or more disks called ____ that spin on a spindle.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platters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compact discs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SSDs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optical media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Describe Computer Memory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store data as light and dark spots on a disc.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Optical media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Solid state drives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Magnetic hard drives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Random access memory modules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Store Digital Data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part of the hard disk used by virtual memory is called a ____ file.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swap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cloud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volatile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3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Describe Computer Memory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 are speakers small enough to place in your ears.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Earbuds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Headphones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Headsets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Earplugs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Output Devices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  is the smallest unit of information handled by a computer.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byte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hexadecimal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ASCII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2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Describe How Computers Represent Data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 is approximately one million bytes.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kilobyte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megabyte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gigabyte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terabyte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42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Describe How Computers Represent Data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Matching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Match each term with its correct definition.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8"/>
              <w:gridCol w:w="1606"/>
              <w:gridCol w:w="220"/>
              <w:gridCol w:w="9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touchpad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trackball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stylus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touch screen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1-6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Input Devices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pointing device that fits under your hand.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small plastic or metal device shaped like a pen that you use with an on-screen keyboard.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flat surface usually built into laptop keyboards.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older pointing device with a ball anchored inside a casing.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visual display that responds to the touch of your finger, hand, stylus, or digital pen.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1: Computer Hardware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1: Computer Hardware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Marjorie Hunt</vt:lpwstr>
  </property>
</Properties>
</file>