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bookmarkStart w:id="0" w:name="_GoBack"/>
            <w:bookmarkEnd w:id="0"/>
            <w:r>
              <w:rPr>
                <w:rFonts w:ascii="Times New Roman" w:eastAsia="Times New Roman" w:hAnsi="Times New Roman" w:cs="Times New Roman"/>
                <w:color w:val="000000"/>
                <w:sz w:val="22"/>
                <w:szCs w:val="22"/>
              </w:rPr>
              <w:t>1. A corporation is a business that is legally separate and distinct from its owners.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998"/>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True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ACCT.ACBSP.APC.03 - Business Forms</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 The role of accounting is to provide many different users with financial information to make economic decisions.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True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ACCT.ACBSP.APC.01 - Purpose</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3. Accounting information users need reports about the economic activities and condition of businesses.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True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ACCT.ACBSP.APC.01 - Purpose</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4. Managerial accounting information is used by external and internal users equally.</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6297"/>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False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ACCT.ACBSP.APC.01 - Purpose</w:t>
                  </w:r>
                  <w:r>
                    <w:rPr>
                      <w:color w:val="000000"/>
                      <w:sz w:val="22"/>
                      <w:szCs w:val="22"/>
                    </w:rPr>
                    <w:br/>
                    <w:t>ACCT.ACBSP.APC.25 - Managerial Characteristics/Terminology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lastRenderedPageBreak/>
              <w:t>5. Senior executives cannot be criminally prosecuted for the wrong doings they commit on behalf of the companies where they work.</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False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ACCT.ACBSP.APC.01 - Purpose</w:t>
                  </w:r>
                  <w:r>
                    <w:rPr>
                      <w:color w:val="000000"/>
                      <w:sz w:val="22"/>
                      <w:szCs w:val="22"/>
                    </w:rPr>
                    <w:br/>
                    <w:t>ACCT.AICPA.BB.03 - Legal</w:t>
                  </w:r>
                  <w:r>
                    <w:rPr>
                      <w:color w:val="000000"/>
                      <w:sz w:val="22"/>
                      <w:szCs w:val="22"/>
                    </w:rPr>
                    <w:br/>
                    <w:t>ACCT.AICPA.FN.03 - Measurement</w:t>
                  </w:r>
                  <w:r>
                    <w:rPr>
                      <w:color w:val="000000"/>
                      <w:sz w:val="22"/>
                      <w:szCs w:val="22"/>
                    </w:rPr>
                    <w:br/>
                    <w:t>BUSPROG: Ethics</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6. Financial accounting provides information to all users, while the main focus for managerial accounting is to provide information to the management.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True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ACCT.ACBSP.APC.01 - Purpose</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7. Proper ethical conduct implies that you only consider what's in your best interest.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False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ACCT.AICPA.BB.03 - Legal</w:t>
                  </w:r>
                  <w:r>
                    <w:rPr>
                      <w:color w:val="000000"/>
                      <w:sz w:val="22"/>
                      <w:szCs w:val="22"/>
                    </w:rPr>
                    <w:br/>
                    <w:t>ACCT.AICPA.FN.03 - Measurement</w:t>
                  </w:r>
                  <w:r>
                    <w:rPr>
                      <w:color w:val="000000"/>
                      <w:sz w:val="22"/>
                      <w:szCs w:val="22"/>
                    </w:rPr>
                    <w:br/>
                    <w:t>BUSPROG: Ethics</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8. Some of the major fraudulent acts by senior executives started as what they considered to be small ethical lapses which grew out of control.</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45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True</w:t>
                  </w:r>
                </w:p>
              </w:tc>
            </w:tr>
            <w:tr w:rsidR="00387A20">
              <w:tc>
                <w:tcPr>
                  <w:tcW w:w="0" w:type="auto"/>
                  <w:tcMar>
                    <w:top w:w="30" w:type="dxa"/>
                    <w:left w:w="0" w:type="dxa"/>
                    <w:bottom w:w="30" w:type="dxa"/>
                    <w:right w:w="0" w:type="dxa"/>
                  </w:tcMar>
                </w:tcPr>
                <w:p w:rsidR="00387A20" w:rsidRDefault="00387A20"/>
              </w:tc>
              <w:tc>
                <w:tcPr>
                  <w:tcW w:w="0" w:type="auto"/>
                  <w:tcMar>
                    <w:top w:w="30" w:type="dxa"/>
                    <w:left w:w="0" w:type="dxa"/>
                    <w:bottom w:w="30" w:type="dxa"/>
                    <w:right w:w="0" w:type="dxa"/>
                  </w:tcMar>
                </w:tcPr>
                <w:p w:rsidR="00387A20" w:rsidRDefault="00387A20"/>
              </w:tc>
            </w:tr>
            <w:tr w:rsidR="00387A20">
              <w:tc>
                <w:tcPr>
                  <w:tcW w:w="0" w:type="auto"/>
                  <w:tcMar>
                    <w:top w:w="30" w:type="dxa"/>
                    <w:left w:w="0" w:type="dxa"/>
                    <w:bottom w:w="30" w:type="dxa"/>
                    <w:right w:w="0" w:type="dxa"/>
                  </w:tcMar>
                </w:tcPr>
                <w:p w:rsidR="00387A20" w:rsidRDefault="00387A20"/>
              </w:tc>
              <w:tc>
                <w:tcPr>
                  <w:tcW w:w="0" w:type="auto"/>
                  <w:tcMar>
                    <w:top w:w="30" w:type="dxa"/>
                    <w:left w:w="0" w:type="dxa"/>
                    <w:bottom w:w="30" w:type="dxa"/>
                    <w:right w:w="0" w:type="dxa"/>
                  </w:tcMar>
                </w:tcPr>
                <w:p w:rsidR="00387A20" w:rsidRDefault="00387A20"/>
              </w:tc>
            </w:tr>
            <w:tr w:rsidR="00387A20">
              <w:tc>
                <w:tcPr>
                  <w:tcW w:w="0" w:type="auto"/>
                  <w:tcMar>
                    <w:top w:w="30" w:type="dxa"/>
                    <w:left w:w="0" w:type="dxa"/>
                    <w:bottom w:w="30" w:type="dxa"/>
                    <w:right w:w="0" w:type="dxa"/>
                  </w:tcMar>
                </w:tcPr>
                <w:p w:rsidR="00387A20" w:rsidRDefault="00387A20"/>
              </w:tc>
              <w:tc>
                <w:tcPr>
                  <w:tcW w:w="0" w:type="auto"/>
                  <w:tcMar>
                    <w:top w:w="30" w:type="dxa"/>
                    <w:left w:w="0" w:type="dxa"/>
                    <w:bottom w:w="30" w:type="dxa"/>
                    <w:right w:w="0" w:type="dxa"/>
                  </w:tcMar>
                </w:tcPr>
                <w:p w:rsidR="00387A20" w:rsidRDefault="00387A20"/>
              </w:tc>
            </w:tr>
          </w:tbl>
          <w:p w:rsidR="00387A20" w:rsidRDefault="00387A20"/>
        </w:tc>
      </w:tr>
    </w:tbl>
    <w:p w:rsidR="00387A20" w:rsidRDefault="00387A20">
      <w:pPr>
        <w:spacing w:after="75"/>
      </w:pPr>
    </w:p>
    <w:p w:rsidR="002965DF" w:rsidRDefault="002965DF">
      <w:pPr>
        <w:spacing w:after="75"/>
      </w:pPr>
    </w:p>
    <w:p w:rsidR="002965DF" w:rsidRDefault="002965DF">
      <w:pPr>
        <w:spacing w:after="75"/>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2965DF" w:rsidTr="002965DF">
        <w:tc>
          <w:tcPr>
            <w:tcW w:w="0" w:type="auto"/>
            <w:tcMar>
              <w:top w:w="30" w:type="dxa"/>
              <w:left w:w="0" w:type="dxa"/>
              <w:bottom w:w="30" w:type="dxa"/>
              <w:right w:w="0" w:type="dxa"/>
            </w:tcMar>
          </w:tcPr>
          <w:p w:rsidR="002965DF" w:rsidRDefault="002965DF" w:rsidP="002965DF">
            <w:r>
              <w:rPr>
                <w:i/>
                <w:iCs/>
                <w:color w:val="000000"/>
                <w:sz w:val="22"/>
                <w:szCs w:val="22"/>
              </w:rPr>
              <w:lastRenderedPageBreak/>
              <w:t>DIFFICULTY:  </w:t>
            </w:r>
          </w:p>
        </w:tc>
        <w:tc>
          <w:tcPr>
            <w:tcW w:w="0" w:type="auto"/>
            <w:tcMar>
              <w:top w:w="30" w:type="dxa"/>
              <w:left w:w="0" w:type="dxa"/>
              <w:bottom w:w="30" w:type="dxa"/>
              <w:right w:w="0" w:type="dxa"/>
            </w:tcMar>
          </w:tcPr>
          <w:p w:rsidR="002965DF" w:rsidRDefault="002965DF" w:rsidP="002965DF">
            <w:r>
              <w:rPr>
                <w:color w:val="000000"/>
                <w:sz w:val="22"/>
                <w:szCs w:val="22"/>
              </w:rPr>
              <w:t>Moderate</w:t>
            </w:r>
            <w:r>
              <w:rPr>
                <w:color w:val="000000"/>
                <w:sz w:val="22"/>
                <w:szCs w:val="22"/>
              </w:rPr>
              <w:br/>
              <w:t>Bloom's: Remembering</w:t>
            </w:r>
          </w:p>
        </w:tc>
      </w:tr>
      <w:tr w:rsidR="002965DF" w:rsidTr="002965DF">
        <w:tc>
          <w:tcPr>
            <w:tcW w:w="0" w:type="auto"/>
            <w:tcMar>
              <w:top w:w="30" w:type="dxa"/>
              <w:left w:w="0" w:type="dxa"/>
              <w:bottom w:w="30" w:type="dxa"/>
              <w:right w:w="0" w:type="dxa"/>
            </w:tcMar>
          </w:tcPr>
          <w:p w:rsidR="002965DF" w:rsidRDefault="002965DF" w:rsidP="002965DF">
            <w:r>
              <w:rPr>
                <w:i/>
                <w:iCs/>
                <w:color w:val="000000"/>
                <w:sz w:val="22"/>
                <w:szCs w:val="22"/>
              </w:rPr>
              <w:t>LEARNING OBJECTIVES:  </w:t>
            </w:r>
          </w:p>
        </w:tc>
        <w:tc>
          <w:tcPr>
            <w:tcW w:w="0" w:type="auto"/>
            <w:tcMar>
              <w:top w:w="30" w:type="dxa"/>
              <w:left w:w="0" w:type="dxa"/>
              <w:bottom w:w="30" w:type="dxa"/>
              <w:right w:w="0" w:type="dxa"/>
            </w:tcMar>
          </w:tcPr>
          <w:p w:rsidR="002965DF" w:rsidRDefault="00722776" w:rsidP="002965DF">
            <w:r>
              <w:rPr>
                <w:color w:val="000000"/>
                <w:sz w:val="22"/>
                <w:szCs w:val="22"/>
              </w:rPr>
              <w:t>FNMN.WARD.17.01-01</w:t>
            </w:r>
            <w:r w:rsidR="002965DF">
              <w:rPr>
                <w:color w:val="000000"/>
                <w:sz w:val="22"/>
                <w:szCs w:val="22"/>
              </w:rPr>
              <w:t xml:space="preserve"> - LO: 01-01</w:t>
            </w:r>
          </w:p>
        </w:tc>
      </w:tr>
      <w:tr w:rsidR="002965DF" w:rsidTr="002965DF">
        <w:tc>
          <w:tcPr>
            <w:tcW w:w="0" w:type="auto"/>
            <w:tcMar>
              <w:top w:w="30" w:type="dxa"/>
              <w:left w:w="0" w:type="dxa"/>
              <w:bottom w:w="30" w:type="dxa"/>
              <w:right w:w="0" w:type="dxa"/>
            </w:tcMar>
          </w:tcPr>
          <w:p w:rsidR="002965DF" w:rsidRDefault="002965DF" w:rsidP="002965DF">
            <w:r>
              <w:rPr>
                <w:i/>
                <w:iCs/>
                <w:color w:val="000000"/>
                <w:sz w:val="22"/>
                <w:szCs w:val="22"/>
              </w:rPr>
              <w:t>ACCREDITING STANDARDS:  </w:t>
            </w:r>
          </w:p>
        </w:tc>
        <w:tc>
          <w:tcPr>
            <w:tcW w:w="0" w:type="auto"/>
            <w:tcMar>
              <w:top w:w="30" w:type="dxa"/>
              <w:left w:w="0" w:type="dxa"/>
              <w:bottom w:w="30" w:type="dxa"/>
              <w:right w:w="0" w:type="dxa"/>
            </w:tcMar>
          </w:tcPr>
          <w:p w:rsidR="002965DF" w:rsidRDefault="002965DF" w:rsidP="002965DF">
            <w:r>
              <w:rPr>
                <w:color w:val="000000"/>
                <w:sz w:val="22"/>
                <w:szCs w:val="22"/>
              </w:rPr>
              <w:t>ACCT.ACBSP.APC.02 - GAAP</w:t>
            </w:r>
            <w:r>
              <w:rPr>
                <w:color w:val="000000"/>
                <w:sz w:val="22"/>
                <w:szCs w:val="22"/>
              </w:rPr>
              <w:br/>
              <w:t>ACCT.AICPA.BB.03 - Legal</w:t>
            </w:r>
            <w:r>
              <w:rPr>
                <w:color w:val="000000"/>
                <w:sz w:val="22"/>
                <w:szCs w:val="22"/>
              </w:rPr>
              <w:br/>
              <w:t>ACCT.AICPA.FN.03 - Measurement</w:t>
            </w:r>
            <w:r>
              <w:rPr>
                <w:color w:val="000000"/>
                <w:sz w:val="22"/>
                <w:szCs w:val="22"/>
              </w:rPr>
              <w:br/>
              <w:t>BUSPROG: Ethics</w:t>
            </w:r>
          </w:p>
        </w:tc>
      </w:tr>
    </w:tbl>
    <w:p w:rsidR="002965DF" w:rsidRDefault="002965DF">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9. A business is an organization in which basic resources or inputs, like materials and labor, are assembled and processed to provide outputs in the form of goods or services to customers.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46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True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ACCT.ACBSP.APC.03 - Business Forms</w:t>
                  </w:r>
                  <w:r>
                    <w:rPr>
                      <w:color w:val="000000"/>
                      <w:sz w:val="22"/>
                      <w:szCs w:val="22"/>
                    </w:rPr>
                    <w:br/>
                    <w:t>ACCT.AICPA.BB.01 - Industry</w:t>
                  </w:r>
                  <w:r>
                    <w:rPr>
                      <w:color w:val="000000"/>
                      <w:sz w:val="22"/>
                      <w:szCs w:val="22"/>
                    </w:rPr>
                    <w:br/>
                    <w:t>ACCT.AICPA.BB.06 - Resource Management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10. Two factors that typically lead to ethical violations are relevance and timeliness of accounting information.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False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11. An example of a general-purpose financial statement would be a report about projected price increases related to transportation costs.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False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2965DF" w:rsidRDefault="002965DF">
      <w:pPr>
        <w:spacing w:after="75"/>
      </w:pPr>
    </w:p>
    <w:p w:rsidR="002965DF" w:rsidRDefault="002965DF">
      <w:r>
        <w:br w:type="page"/>
      </w: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lastRenderedPageBreak/>
              <w:t>12. The Sarbanes-Oxley Act established standards for corporate responsibility and disclosure.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5148"/>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True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ACCT.ACBSP.APC.20 - Accounting for Corporations</w:t>
                  </w:r>
                  <w:r>
                    <w:rPr>
                      <w:color w:val="000000"/>
                      <w:sz w:val="22"/>
                      <w:szCs w:val="22"/>
                    </w:rPr>
                    <w:br/>
                    <w:t>ACCT.AICPA.BB.01 - Industry</w:t>
                  </w:r>
                  <w:r>
                    <w:rPr>
                      <w:color w:val="000000"/>
                      <w:sz w:val="22"/>
                      <w:szCs w:val="22"/>
                    </w:rPr>
                    <w:br/>
                    <w:t>ACCT.AICPA.FN.03 - Measurement</w:t>
                  </w:r>
                  <w:r>
                    <w:rPr>
                      <w:color w:val="000000"/>
                      <w:sz w:val="22"/>
                      <w:szCs w:val="22"/>
                    </w:rPr>
                    <w:br/>
                    <w:t>BUSPROG: Ethics</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13. The main objective for all business is to maximize unrealized profits.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False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ACCT.ACBSP.APC.01 - Purpose</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14. The primary role of accounting is to determine the amount of taxes a business will be required to pay to taxing entities.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False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ACCT.ACBSP.APC.01 - Purpose</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15. The basic difference between manufacturing and merchandising companies is the completion level of the products they purchase for resale to customers.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45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True</w:t>
                  </w:r>
                </w:p>
              </w:tc>
            </w:tr>
            <w:tr w:rsidR="00387A20">
              <w:tc>
                <w:tcPr>
                  <w:tcW w:w="0" w:type="auto"/>
                  <w:tcMar>
                    <w:top w:w="30" w:type="dxa"/>
                    <w:left w:w="0" w:type="dxa"/>
                    <w:bottom w:w="30" w:type="dxa"/>
                    <w:right w:w="0" w:type="dxa"/>
                  </w:tcMar>
                </w:tcPr>
                <w:p w:rsidR="00387A20" w:rsidRDefault="00387A20"/>
              </w:tc>
              <w:tc>
                <w:tcPr>
                  <w:tcW w:w="0" w:type="auto"/>
                  <w:tcMar>
                    <w:top w:w="30" w:type="dxa"/>
                    <w:left w:w="0" w:type="dxa"/>
                    <w:bottom w:w="30" w:type="dxa"/>
                    <w:right w:w="0" w:type="dxa"/>
                  </w:tcMar>
                </w:tcPr>
                <w:p w:rsidR="00387A20" w:rsidRDefault="00387A20"/>
              </w:tc>
            </w:tr>
            <w:tr w:rsidR="00387A20">
              <w:tc>
                <w:tcPr>
                  <w:tcW w:w="0" w:type="auto"/>
                  <w:tcMar>
                    <w:top w:w="30" w:type="dxa"/>
                    <w:left w:w="0" w:type="dxa"/>
                    <w:bottom w:w="30" w:type="dxa"/>
                    <w:right w:w="0" w:type="dxa"/>
                  </w:tcMar>
                </w:tcPr>
                <w:p w:rsidR="00387A20" w:rsidRDefault="00387A20"/>
              </w:tc>
              <w:tc>
                <w:tcPr>
                  <w:tcW w:w="0" w:type="auto"/>
                  <w:tcMar>
                    <w:top w:w="30" w:type="dxa"/>
                    <w:left w:w="0" w:type="dxa"/>
                    <w:bottom w:w="30" w:type="dxa"/>
                    <w:right w:w="0" w:type="dxa"/>
                  </w:tcMar>
                </w:tcPr>
                <w:p w:rsidR="00387A20" w:rsidRDefault="00387A20"/>
              </w:tc>
            </w:tr>
            <w:tr w:rsidR="00387A20">
              <w:tc>
                <w:tcPr>
                  <w:tcW w:w="0" w:type="auto"/>
                  <w:tcMar>
                    <w:top w:w="30" w:type="dxa"/>
                    <w:left w:w="0" w:type="dxa"/>
                    <w:bottom w:w="30" w:type="dxa"/>
                    <w:right w:w="0" w:type="dxa"/>
                  </w:tcMar>
                </w:tcPr>
                <w:p w:rsidR="00387A20" w:rsidRDefault="00387A20"/>
              </w:tc>
              <w:tc>
                <w:tcPr>
                  <w:tcW w:w="0" w:type="auto"/>
                  <w:tcMar>
                    <w:top w:w="30" w:type="dxa"/>
                    <w:left w:w="0" w:type="dxa"/>
                    <w:bottom w:w="30" w:type="dxa"/>
                    <w:right w:w="0" w:type="dxa"/>
                  </w:tcMar>
                </w:tcPr>
                <w:p w:rsidR="00387A20" w:rsidRDefault="00387A20"/>
              </w:tc>
            </w:tr>
          </w:tbl>
          <w:p w:rsidR="00387A20" w:rsidRDefault="00387A20"/>
        </w:tc>
      </w:tr>
    </w:tbl>
    <w:p w:rsidR="002965DF" w:rsidRDefault="002965DF">
      <w:pPr>
        <w:spacing w:after="75"/>
      </w:pPr>
    </w:p>
    <w:p w:rsidR="002965DF" w:rsidRDefault="002965DF">
      <w:r>
        <w:br w:type="page"/>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998"/>
      </w:tblGrid>
      <w:tr w:rsidR="002965DF" w:rsidTr="002965DF">
        <w:tc>
          <w:tcPr>
            <w:tcW w:w="0" w:type="auto"/>
            <w:tcMar>
              <w:top w:w="30" w:type="dxa"/>
              <w:left w:w="0" w:type="dxa"/>
              <w:bottom w:w="30" w:type="dxa"/>
              <w:right w:w="0" w:type="dxa"/>
            </w:tcMar>
          </w:tcPr>
          <w:p w:rsidR="002965DF" w:rsidRDefault="002965DF" w:rsidP="002965DF">
            <w:r>
              <w:rPr>
                <w:i/>
                <w:iCs/>
                <w:color w:val="000000"/>
                <w:sz w:val="22"/>
                <w:szCs w:val="22"/>
              </w:rPr>
              <w:lastRenderedPageBreak/>
              <w:t>DIFFICULTY:  </w:t>
            </w:r>
          </w:p>
        </w:tc>
        <w:tc>
          <w:tcPr>
            <w:tcW w:w="0" w:type="auto"/>
            <w:tcMar>
              <w:top w:w="30" w:type="dxa"/>
              <w:left w:w="0" w:type="dxa"/>
              <w:bottom w:w="30" w:type="dxa"/>
              <w:right w:w="0" w:type="dxa"/>
            </w:tcMar>
          </w:tcPr>
          <w:p w:rsidR="002965DF" w:rsidRDefault="002965DF" w:rsidP="002965DF">
            <w:r>
              <w:rPr>
                <w:color w:val="000000"/>
                <w:sz w:val="22"/>
                <w:szCs w:val="22"/>
              </w:rPr>
              <w:t>Easy</w:t>
            </w:r>
            <w:r>
              <w:rPr>
                <w:color w:val="000000"/>
                <w:sz w:val="22"/>
                <w:szCs w:val="22"/>
              </w:rPr>
              <w:br/>
              <w:t>Bloom's: Remembering</w:t>
            </w:r>
          </w:p>
        </w:tc>
      </w:tr>
      <w:tr w:rsidR="002965DF" w:rsidTr="002965DF">
        <w:tc>
          <w:tcPr>
            <w:tcW w:w="0" w:type="auto"/>
            <w:tcMar>
              <w:top w:w="30" w:type="dxa"/>
              <w:left w:w="0" w:type="dxa"/>
              <w:bottom w:w="30" w:type="dxa"/>
              <w:right w:w="0" w:type="dxa"/>
            </w:tcMar>
          </w:tcPr>
          <w:p w:rsidR="002965DF" w:rsidRDefault="002965DF" w:rsidP="002965DF">
            <w:r>
              <w:rPr>
                <w:i/>
                <w:iCs/>
                <w:color w:val="000000"/>
                <w:sz w:val="22"/>
                <w:szCs w:val="22"/>
              </w:rPr>
              <w:t>LEARNING OBJECTIVES:  </w:t>
            </w:r>
          </w:p>
        </w:tc>
        <w:tc>
          <w:tcPr>
            <w:tcW w:w="0" w:type="auto"/>
            <w:tcMar>
              <w:top w:w="30" w:type="dxa"/>
              <w:left w:w="0" w:type="dxa"/>
              <w:bottom w:w="30" w:type="dxa"/>
              <w:right w:w="0" w:type="dxa"/>
            </w:tcMar>
          </w:tcPr>
          <w:p w:rsidR="002965DF" w:rsidRDefault="00722776" w:rsidP="002965DF">
            <w:r>
              <w:rPr>
                <w:color w:val="000000"/>
                <w:sz w:val="22"/>
                <w:szCs w:val="22"/>
              </w:rPr>
              <w:t>FNMN.WARD.17.01-01</w:t>
            </w:r>
            <w:r w:rsidR="002965DF">
              <w:rPr>
                <w:color w:val="000000"/>
                <w:sz w:val="22"/>
                <w:szCs w:val="22"/>
              </w:rPr>
              <w:t xml:space="preserve"> - LO: 01-01</w:t>
            </w:r>
          </w:p>
        </w:tc>
      </w:tr>
      <w:tr w:rsidR="002965DF" w:rsidTr="002965DF">
        <w:tc>
          <w:tcPr>
            <w:tcW w:w="0" w:type="auto"/>
            <w:tcMar>
              <w:top w:w="30" w:type="dxa"/>
              <w:left w:w="0" w:type="dxa"/>
              <w:bottom w:w="30" w:type="dxa"/>
              <w:right w:w="0" w:type="dxa"/>
            </w:tcMar>
          </w:tcPr>
          <w:p w:rsidR="002965DF" w:rsidRDefault="002965DF" w:rsidP="002965DF">
            <w:r>
              <w:rPr>
                <w:i/>
                <w:iCs/>
                <w:color w:val="000000"/>
                <w:sz w:val="22"/>
                <w:szCs w:val="22"/>
              </w:rPr>
              <w:t>ACCREDITING STANDARDS:  </w:t>
            </w:r>
          </w:p>
        </w:tc>
        <w:tc>
          <w:tcPr>
            <w:tcW w:w="0" w:type="auto"/>
            <w:tcMar>
              <w:top w:w="30" w:type="dxa"/>
              <w:left w:w="0" w:type="dxa"/>
              <w:bottom w:w="30" w:type="dxa"/>
              <w:right w:w="0" w:type="dxa"/>
            </w:tcMar>
          </w:tcPr>
          <w:p w:rsidR="002965DF" w:rsidRDefault="002965DF" w:rsidP="002965DF">
            <w:r>
              <w:rPr>
                <w:color w:val="000000"/>
                <w:sz w:val="22"/>
                <w:szCs w:val="22"/>
              </w:rPr>
              <w:t>ACCT.ACBSP.APC.03 - Business Forms</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2965DF" w:rsidRDefault="002965DF">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16. Proprietorships are owned by one owner and provide only services to their customers.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998"/>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False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ACCT.ACBSP.APC.03 - Business Forms</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17. About 90% of the businesses in the United States are organized as corporations.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998"/>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False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ACCT.ACBSP.APC.03 - Business Forms</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18. An example of an external user of accounting information is the federal government.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True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ACCT.ACBSP.APC.01 - Purpose</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2965DF" w:rsidRDefault="002965DF">
      <w:pPr>
        <w:spacing w:after="75"/>
      </w:pPr>
    </w:p>
    <w:p w:rsidR="00387A20" w:rsidRDefault="002965DF" w:rsidP="002965DF">
      <w:r>
        <w:br w:type="page"/>
      </w: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lastRenderedPageBreak/>
              <w:t>19. The Financial Accounting Standards Board (FASB) is the authoritative body that has primary responsibility for developing accounting principles.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True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20. The cost principle is the basis for entering the purchase price into the accounting records.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True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21. The monetary unit assumption requires that economic data be recorded in dollars for companies in the United States.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True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22. If a building is appraised for $85,000, offered for sale at $90,000, and the buyer pays $80,000 cash for it, the buyer would record the building at $85,000.</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False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ACCT.AICPA.FN.03 - Measurement</w:t>
                  </w:r>
                  <w:r>
                    <w:rPr>
                      <w:color w:val="000000"/>
                      <w:sz w:val="22"/>
                      <w:szCs w:val="22"/>
                    </w:rPr>
                    <w:br/>
                    <w:t>BUSPROG: Analytic</w:t>
                  </w:r>
                </w:p>
              </w:tc>
            </w:tr>
          </w:tbl>
          <w:p w:rsidR="00387A20" w:rsidRDefault="00387A20"/>
        </w:tc>
      </w:tr>
    </w:tbl>
    <w:p w:rsidR="002965DF" w:rsidRDefault="002965DF">
      <w:pPr>
        <w:spacing w:after="75"/>
      </w:pPr>
    </w:p>
    <w:p w:rsidR="00387A20" w:rsidRDefault="002965DF" w:rsidP="002965DF">
      <w:r>
        <w:br w:type="page"/>
      </w: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lastRenderedPageBreak/>
              <w:t>23. The financial statements of a proprietorship should include the owner's personal assets and liabilities.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475"/>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False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r w:rsidR="002965DF">
                    <w:rPr>
                      <w:color w:val="000000"/>
                      <w:sz w:val="22"/>
                      <w:szCs w:val="22"/>
                    </w:rPr>
                    <w:br/>
                  </w:r>
                  <w:r w:rsidR="00CA399D">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24. No significant differences exist between the accounting standards issued by the FASB and the IASB.</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False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25. Generally accepted accounting principles regulate how and what financial information is reported by businesses.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True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26. The accounting equation can be expressed as Assets – Liabilities = Shareholder's Equity.</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True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FNMN.WARD.17.01-03</w:t>
                  </w:r>
                  <w:r w:rsidR="002965DF">
                    <w:rPr>
                      <w:color w:val="000000"/>
                      <w:sz w:val="22"/>
                      <w:szCs w:val="22"/>
                    </w:rPr>
                    <w:t xml:space="preserve"> - </w:t>
                  </w:r>
                  <w:r w:rsidR="00743F1F">
                    <w:rPr>
                      <w:color w:val="000000"/>
                      <w:sz w:val="22"/>
                      <w:szCs w:val="22"/>
                    </w:rPr>
                    <w:t xml:space="preserve">LO: </w:t>
                  </w:r>
                  <w:r w:rsidR="002965DF">
                    <w:rPr>
                      <w:color w:val="000000"/>
                      <w:sz w:val="22"/>
                      <w:szCs w:val="22"/>
                    </w:rPr>
                    <w:t>01-03</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2965DF" w:rsidRDefault="002965DF">
      <w:pPr>
        <w:spacing w:after="75"/>
      </w:pPr>
    </w:p>
    <w:p w:rsidR="00387A20" w:rsidRDefault="002965DF" w:rsidP="002965DF">
      <w:r>
        <w:br w:type="page"/>
      </w: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lastRenderedPageBreak/>
              <w:t>27. The rights or claims to the assets of a business may be subdivided into rights of creditors and rights of stockholders.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True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Challenging</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FNMN.WARD.17.01-03</w:t>
                  </w:r>
                  <w:r w:rsidR="002965DF">
                    <w:rPr>
                      <w:color w:val="000000"/>
                      <w:sz w:val="22"/>
                      <w:szCs w:val="22"/>
                    </w:rPr>
                    <w:t xml:space="preserve"> - </w:t>
                  </w:r>
                  <w:r w:rsidR="00743F1F">
                    <w:rPr>
                      <w:color w:val="000000"/>
                      <w:sz w:val="22"/>
                      <w:szCs w:val="22"/>
                    </w:rPr>
                    <w:t xml:space="preserve">LO: </w:t>
                  </w:r>
                  <w:r w:rsidR="002965DF">
                    <w:rPr>
                      <w:color w:val="000000"/>
                      <w:sz w:val="22"/>
                      <w:szCs w:val="22"/>
                    </w:rPr>
                    <w:t>01-03</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ACCT.ACBSP.APC.01 - Purpose</w:t>
                  </w:r>
                  <w:r>
                    <w:rPr>
                      <w:color w:val="000000"/>
                      <w:sz w:val="22"/>
                      <w:szCs w:val="22"/>
                    </w:rPr>
                    <w:b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28. The stockholders' rights to the assets rank ahead of the creditors' rights to the assets.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False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FNMN.WARD.17.01-03</w:t>
                  </w:r>
                  <w:r w:rsidR="002965DF">
                    <w:rPr>
                      <w:color w:val="000000"/>
                      <w:sz w:val="22"/>
                      <w:szCs w:val="22"/>
                    </w:rPr>
                    <w:t xml:space="preserve"> - </w:t>
                  </w:r>
                  <w:r w:rsidR="00743F1F">
                    <w:rPr>
                      <w:color w:val="000000"/>
                      <w:sz w:val="22"/>
                      <w:szCs w:val="22"/>
                    </w:rPr>
                    <w:t xml:space="preserve">LO: </w:t>
                  </w:r>
                  <w:r w:rsidR="002965DF">
                    <w:rPr>
                      <w:color w:val="000000"/>
                      <w:sz w:val="22"/>
                      <w:szCs w:val="22"/>
                    </w:rPr>
                    <w:t>01-03</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ACCT.ACBSP.APC.01 - Purpose</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29. If the liabilities owed by a business total $300,000 and stockholders' equity is equal to $300,000, then the assets also total $300,000.</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7110"/>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False</w:t>
                  </w:r>
                </w:p>
              </w:tc>
            </w:tr>
            <w:tr w:rsidR="00387A20">
              <w:tc>
                <w:tcPr>
                  <w:tcW w:w="0" w:type="auto"/>
                  <w:tcMar>
                    <w:top w:w="30" w:type="dxa"/>
                    <w:left w:w="0" w:type="dxa"/>
                    <w:bottom w:w="30" w:type="dxa"/>
                    <w:right w:w="0" w:type="dxa"/>
                  </w:tcMar>
                </w:tcPr>
                <w:p w:rsidR="00387A20" w:rsidRDefault="002965DF">
                  <w:r>
                    <w:rPr>
                      <w:i/>
                      <w:iCs/>
                      <w:color w:val="000000"/>
                      <w:sz w:val="22"/>
                      <w:szCs w:val="22"/>
                    </w:rPr>
                    <w:t>RATIONALE: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Assets = Liabilities + Stockholders’ Equity = </w:t>
                  </w:r>
                  <w:r>
                    <w:rPr>
                      <w:rFonts w:ascii="Times New Roman" w:eastAsia="Times New Roman" w:hAnsi="Times New Roman" w:cs="Times New Roman"/>
                      <w:color w:val="000000"/>
                      <w:sz w:val="23"/>
                      <w:szCs w:val="23"/>
                    </w:rPr>
                    <w:t>$300,000 + $300,000 = $600,000</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FNMN.WARD.17.01-03</w:t>
                  </w:r>
                  <w:r w:rsidR="002965DF">
                    <w:rPr>
                      <w:color w:val="000000"/>
                      <w:sz w:val="22"/>
                      <w:szCs w:val="22"/>
                    </w:rPr>
                    <w:t xml:space="preserve"> - </w:t>
                  </w:r>
                  <w:r w:rsidR="00743F1F">
                    <w:rPr>
                      <w:color w:val="000000"/>
                      <w:sz w:val="22"/>
                      <w:szCs w:val="22"/>
                    </w:rPr>
                    <w:t xml:space="preserve">LO: </w:t>
                  </w:r>
                  <w:r w:rsidR="002965DF">
                    <w:rPr>
                      <w:color w:val="000000"/>
                      <w:sz w:val="22"/>
                      <w:szCs w:val="22"/>
                    </w:rPr>
                    <w:t>01-03</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30. If total assets decreased by $30,000 during a specific period and stockholders' equity decreased by $35,000 during the same period, the period's change in total liabilities was a $65,000 increase.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False</w:t>
                  </w:r>
                </w:p>
              </w:tc>
            </w:tr>
            <w:tr w:rsidR="00387A20">
              <w:tc>
                <w:tcPr>
                  <w:tcW w:w="0" w:type="auto"/>
                  <w:tcMar>
                    <w:top w:w="30" w:type="dxa"/>
                    <w:left w:w="0" w:type="dxa"/>
                    <w:bottom w:w="30" w:type="dxa"/>
                    <w:right w:w="0" w:type="dxa"/>
                  </w:tcMar>
                </w:tcPr>
                <w:p w:rsidR="00387A20" w:rsidRDefault="002965DF">
                  <w:r>
                    <w:rPr>
                      <w:i/>
                      <w:iCs/>
                      <w:color w:val="000000"/>
                      <w:sz w:val="22"/>
                      <w:szCs w:val="22"/>
                    </w:rPr>
                    <w:t>RATIONALE: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Assets = Liabilities + Stockholders’ Equity</w:t>
                  </w:r>
                </w:p>
                <w:p w:rsidR="00387A20" w:rsidRDefault="002965DF">
                  <w:pPr>
                    <w:pStyle w:val="p"/>
                  </w:pPr>
                  <w:r>
                    <w:rPr>
                      <w:rFonts w:ascii="Times New Roman" w:eastAsia="Times New Roman" w:hAnsi="Times New Roman" w:cs="Times New Roman"/>
                      <w:color w:val="000000"/>
                      <w:sz w:val="22"/>
                      <w:szCs w:val="22"/>
                    </w:rPr>
                    <w:t> –$30,000 = Liabilities + (–$35,000) </w:t>
                  </w:r>
                </w:p>
                <w:p w:rsidR="00387A20" w:rsidRDefault="002965DF">
                  <w:pPr>
                    <w:pStyle w:val="p"/>
                  </w:pPr>
                  <w:r>
                    <w:rPr>
                      <w:rFonts w:ascii="Times New Roman" w:eastAsia="Times New Roman" w:hAnsi="Times New Roman" w:cs="Times New Roman"/>
                      <w:color w:val="000000"/>
                      <w:sz w:val="23"/>
                      <w:szCs w:val="23"/>
                    </w:rPr>
                    <w:t>Liabilities = +$5,000</w:t>
                  </w:r>
                </w:p>
                <w:p w:rsidR="00387A20" w:rsidRDefault="002965DF">
                  <w:pPr>
                    <w:pStyle w:val="p"/>
                  </w:pPr>
                  <w:r>
                    <w:rPr>
                      <w:rFonts w:ascii="Times New Roman" w:eastAsia="Times New Roman" w:hAnsi="Times New Roman" w:cs="Times New Roman"/>
                      <w:color w:val="000000"/>
                      <w:sz w:val="22"/>
                      <w:szCs w:val="22"/>
                    </w:rPr>
                    <w:t>​</w:t>
                  </w: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387A20">
              <w:tc>
                <w:tcPr>
                  <w:tcW w:w="0" w:type="auto"/>
                  <w:tcMar>
                    <w:top w:w="30" w:type="dxa"/>
                    <w:left w:w="0" w:type="dxa"/>
                    <w:bottom w:w="30" w:type="dxa"/>
                    <w:right w:w="0" w:type="dxa"/>
                  </w:tcMar>
                </w:tcPr>
                <w:p w:rsidR="00387A20" w:rsidRDefault="002965DF">
                  <w:r>
                    <w:rPr>
                      <w:i/>
                      <w:iCs/>
                      <w:color w:val="000000"/>
                      <w:sz w:val="22"/>
                      <w:szCs w:val="22"/>
                    </w:rPr>
                    <w:lastRenderedPageBreak/>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FNMN.WARD.17.01-03</w:t>
                  </w:r>
                  <w:r w:rsidR="002965DF">
                    <w:rPr>
                      <w:color w:val="000000"/>
                      <w:sz w:val="22"/>
                      <w:szCs w:val="22"/>
                    </w:rPr>
                    <w:t xml:space="preserve"> - </w:t>
                  </w:r>
                  <w:r w:rsidR="00743F1F">
                    <w:rPr>
                      <w:color w:val="000000"/>
                      <w:sz w:val="22"/>
                      <w:szCs w:val="22"/>
                    </w:rPr>
                    <w:t xml:space="preserve">LO: </w:t>
                  </w:r>
                  <w:r w:rsidR="002965DF">
                    <w:rPr>
                      <w:color w:val="000000"/>
                      <w:sz w:val="22"/>
                      <w:szCs w:val="22"/>
                    </w:rPr>
                    <w:t>01-03</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31. If total assets increased by $190,000 during a specific period and liabilities decreased by $10,000 during the same period, the period's change in total stockholders' equity was a $200,000 increase.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True</w:t>
                  </w:r>
                </w:p>
              </w:tc>
            </w:tr>
            <w:tr w:rsidR="00387A20">
              <w:tc>
                <w:tcPr>
                  <w:tcW w:w="0" w:type="auto"/>
                  <w:tcMar>
                    <w:top w:w="30" w:type="dxa"/>
                    <w:left w:w="0" w:type="dxa"/>
                    <w:bottom w:w="30" w:type="dxa"/>
                    <w:right w:w="0" w:type="dxa"/>
                  </w:tcMar>
                </w:tcPr>
                <w:p w:rsidR="00387A20" w:rsidRDefault="002965DF">
                  <w:r>
                    <w:rPr>
                      <w:i/>
                      <w:iCs/>
                      <w:color w:val="000000"/>
                      <w:sz w:val="22"/>
                      <w:szCs w:val="22"/>
                    </w:rPr>
                    <w:t>RATIONALE: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 xml:space="preserve">Assets = </w:t>
                  </w:r>
                  <w:r>
                    <w:rPr>
                      <w:rFonts w:ascii="Times New Roman" w:eastAsia="Times New Roman" w:hAnsi="Times New Roman" w:cs="Times New Roman"/>
                      <w:color w:val="000000"/>
                      <w:sz w:val="23"/>
                      <w:szCs w:val="23"/>
                    </w:rPr>
                    <w:t>Liabilities +</w:t>
                  </w:r>
                  <w:r>
                    <w:rPr>
                      <w:rFonts w:ascii="Times New Roman" w:eastAsia="Times New Roman" w:hAnsi="Times New Roman" w:cs="Times New Roman"/>
                      <w:color w:val="000000"/>
                      <w:sz w:val="22"/>
                      <w:szCs w:val="22"/>
                    </w:rPr>
                    <w:t xml:space="preserve"> Stockholders’ Equity</w:t>
                  </w:r>
                </w:p>
                <w:p w:rsidR="00387A20" w:rsidRDefault="002965DF">
                  <w:pPr>
                    <w:pStyle w:val="p"/>
                  </w:pPr>
                  <w:r>
                    <w:rPr>
                      <w:rFonts w:ascii="Times New Roman" w:eastAsia="Times New Roman" w:hAnsi="Times New Roman" w:cs="Times New Roman"/>
                      <w:color w:val="000000"/>
                      <w:sz w:val="22"/>
                      <w:szCs w:val="22"/>
                    </w:rPr>
                    <w:t>+$190,000 = –10,000 + Stockholders’ Equity</w:t>
                  </w:r>
                </w:p>
                <w:p w:rsidR="00387A20" w:rsidRDefault="002965DF">
                  <w:pPr>
                    <w:pStyle w:val="p"/>
                  </w:pPr>
                  <w:r>
                    <w:rPr>
                      <w:rFonts w:ascii="Times New Roman" w:eastAsia="Times New Roman" w:hAnsi="Times New Roman" w:cs="Times New Roman"/>
                      <w:color w:val="000000"/>
                      <w:sz w:val="22"/>
                      <w:szCs w:val="22"/>
                    </w:rPr>
                    <w:t>Stockholders’ Equity = +$200,000</w:t>
                  </w:r>
                </w:p>
                <w:p w:rsidR="00387A20" w:rsidRDefault="002965DF">
                  <w:pPr>
                    <w:pStyle w:val="p"/>
                  </w:pPr>
                  <w:r>
                    <w:rPr>
                      <w:rFonts w:ascii="Times New Roman" w:eastAsia="Times New Roman" w:hAnsi="Times New Roman" w:cs="Times New Roman"/>
                      <w:color w:val="000000"/>
                      <w:sz w:val="22"/>
                      <w:szCs w:val="22"/>
                    </w:rPr>
                    <w:t>​</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FNMN.WARD.17.01-03</w:t>
                  </w:r>
                  <w:r w:rsidR="002965DF">
                    <w:rPr>
                      <w:color w:val="000000"/>
                      <w:sz w:val="22"/>
                      <w:szCs w:val="22"/>
                    </w:rPr>
                    <w:t xml:space="preserve"> - </w:t>
                  </w:r>
                  <w:r w:rsidR="00743F1F">
                    <w:rPr>
                      <w:color w:val="000000"/>
                      <w:sz w:val="22"/>
                      <w:szCs w:val="22"/>
                    </w:rPr>
                    <w:t xml:space="preserve">LO: </w:t>
                  </w:r>
                  <w:r w:rsidR="002965DF">
                    <w:rPr>
                      <w:color w:val="000000"/>
                      <w:sz w:val="22"/>
                      <w:szCs w:val="22"/>
                    </w:rPr>
                    <w:t>01-03</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32. If net income for a company was $50,000, $20,000 in cash dividends were paid and the shareholders invested $10,000 in cash, the stockholders' equity increased by $40,000.</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768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True</w:t>
                  </w:r>
                </w:p>
              </w:tc>
            </w:tr>
            <w:tr w:rsidR="00387A20">
              <w:tc>
                <w:tcPr>
                  <w:tcW w:w="0" w:type="auto"/>
                  <w:tcMar>
                    <w:top w:w="30" w:type="dxa"/>
                    <w:left w:w="0" w:type="dxa"/>
                    <w:bottom w:w="30" w:type="dxa"/>
                    <w:right w:w="0" w:type="dxa"/>
                  </w:tcMar>
                </w:tcPr>
                <w:p w:rsidR="00387A20" w:rsidRDefault="002965DF">
                  <w:r>
                    <w:rPr>
                      <w:i/>
                      <w:iCs/>
                      <w:color w:val="000000"/>
                      <w:sz w:val="22"/>
                      <w:szCs w:val="22"/>
                    </w:rPr>
                    <w:t>RATIONALE: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3"/>
                      <w:szCs w:val="23"/>
                    </w:rPr>
                    <w:t xml:space="preserve">Increase in </w:t>
                  </w:r>
                  <w:r>
                    <w:rPr>
                      <w:rFonts w:ascii="Times New Roman" w:eastAsia="Times New Roman" w:hAnsi="Times New Roman" w:cs="Times New Roman"/>
                      <w:color w:val="000000"/>
                      <w:sz w:val="22"/>
                      <w:szCs w:val="22"/>
                    </w:rPr>
                    <w:t>the stockholders' equity </w:t>
                  </w:r>
                  <w:r>
                    <w:rPr>
                      <w:rFonts w:ascii="Times New Roman" w:eastAsia="Times New Roman" w:hAnsi="Times New Roman" w:cs="Times New Roman"/>
                      <w:color w:val="000000"/>
                      <w:sz w:val="23"/>
                      <w:szCs w:val="23"/>
                    </w:rPr>
                    <w:t>= Net income for the year – Cash dividends +</w:t>
                  </w:r>
                  <w:r>
                    <w:rPr>
                      <w:rFonts w:ascii="Times New Roman" w:eastAsia="Times New Roman" w:hAnsi="Times New Roman" w:cs="Times New Roman"/>
                      <w:color w:val="000000"/>
                      <w:sz w:val="22"/>
                      <w:szCs w:val="22"/>
                    </w:rPr>
                    <w:t xml:space="preserve"> Shareholders' </w:t>
                  </w:r>
                  <w:r>
                    <w:rPr>
                      <w:rFonts w:ascii="Times New Roman" w:eastAsia="Times New Roman" w:hAnsi="Times New Roman" w:cs="Times New Roman"/>
                      <w:color w:val="000000"/>
                      <w:sz w:val="23"/>
                      <w:szCs w:val="23"/>
                    </w:rPr>
                    <w:t>investment = $50,000 – $20,000 + $10,000 = $40,000</w:t>
                  </w:r>
                  <w:r>
                    <w:rPr>
                      <w:rFonts w:ascii="Times New Roman" w:eastAsia="Times New Roman" w:hAnsi="Times New Roman" w:cs="Times New Roman"/>
                      <w:color w:val="000000"/>
                      <w:sz w:val="22"/>
                      <w:szCs w:val="22"/>
                    </w:rPr>
                    <w:t>​</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c</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33. An account receivable is typically classified as a revenue.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89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False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ACCT.ACBSP.APC.15 - Current Assets Reporting</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34. An account receivable is a claim against a customer resulting from a sale on account.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635"/>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True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ACCT.ACBSP.APC.12 - Receivables Reporting</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35. Paying an account payable increases liabilities and decreases assets.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5136"/>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False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ACCT.ACBSP.APC.16 - Current Liabilities Reporting</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36. Receiving payments on an account receivable increases both equity and assets.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False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Challenging</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37. Dividends paid to stockholders decrease assets and increase equity.</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False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2965DF" w:rsidRDefault="002965DF">
      <w:pPr>
        <w:spacing w:after="75"/>
      </w:pPr>
    </w:p>
    <w:p w:rsidR="002965DF" w:rsidRDefault="002965DF">
      <w:r>
        <w:br w:type="page"/>
      </w: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lastRenderedPageBreak/>
              <w:t>38. Purchasing supplies on account increases liabilities and decreases equity.</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False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 xml:space="preserve">39. Receiving a bill or otherwise being notified that an amount is owed is </w:t>
            </w:r>
            <w:r>
              <w:rPr>
                <w:rFonts w:ascii="Times New Roman" w:eastAsia="Times New Roman" w:hAnsi="Times New Roman" w:cs="Times New Roman"/>
                <w:b/>
                <w:bCs/>
                <w:color w:val="000000"/>
                <w:sz w:val="22"/>
                <w:szCs w:val="22"/>
                <w:u w:val="single"/>
              </w:rPr>
              <w:t>not</w:t>
            </w:r>
            <w:r>
              <w:rPr>
                <w:rFonts w:ascii="Times New Roman" w:eastAsia="Times New Roman" w:hAnsi="Times New Roman" w:cs="Times New Roman"/>
                <w:color w:val="000000"/>
                <w:sz w:val="22"/>
                <w:szCs w:val="22"/>
              </w:rPr>
              <w:t xml:space="preserve"> recorded until the amount is paid.</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072"/>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False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ACCT.ACBSP.APC.04 - Cash vs. Accrual</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40. Revenue is earned only when money is received.</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072"/>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False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ACCT.ACBSP.APC.04 - Cash vs. Accrual</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41. Assets that are used up during the process of earning revenue are called expenses.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89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True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ACCT.ACBSP.APC.15 - Current Assets Reporting</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lastRenderedPageBreak/>
              <w:t>42. The excess of revenue over the expenses incurred in earning the revenue is called capital.</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False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43. The primary financial statements of a corporation are the income statement, retained earnings statement, and the balance sheet.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False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44. An income statement is a summary of the revenues and expenses of a business as of a specific date.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475"/>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False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45. A retained earnings statement reports the changes in the retained earnings for a period of time.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475"/>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True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lastRenderedPageBreak/>
              <w:t>46. The statement of cash flows consists of three sections: cash flows from operating activities, cash flows from income activities, and cash flows from equity activities.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879"/>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False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ACCT.ACBSP.APC.24 - Statement of Cash Flows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47. The balance sheet represents the accounting equation.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475"/>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True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 xml:space="preserve">48. Net income and net profit do </w:t>
            </w:r>
            <w:r>
              <w:rPr>
                <w:rFonts w:ascii="Times New Roman" w:eastAsia="Times New Roman" w:hAnsi="Times New Roman" w:cs="Times New Roman"/>
                <w:b/>
                <w:bCs/>
                <w:color w:val="000000"/>
                <w:sz w:val="22"/>
                <w:szCs w:val="22"/>
                <w:u w:val="single"/>
              </w:rPr>
              <w:t>not</w:t>
            </w:r>
            <w:r>
              <w:rPr>
                <w:rFonts w:ascii="Times New Roman" w:eastAsia="Times New Roman" w:hAnsi="Times New Roman" w:cs="Times New Roman"/>
                <w:color w:val="000000"/>
                <w:sz w:val="22"/>
                <w:szCs w:val="22"/>
              </w:rPr>
              <w:t xml:space="preserve"> mean the same thing.</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True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r>
                    <w:rPr>
                      <w:rFonts w:ascii="Times New Roman" w:eastAsia="Times New Roman" w:hAnsi="Times New Roman" w:cs="Times New Roman"/>
                      <w:color w:val="000000"/>
                      <w:sz w:val="22"/>
                      <w:szCs w:val="22"/>
                    </w:rPr>
                    <w:t>False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475"/>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False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49. Profit is the difference between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9051"/>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assets and liabilities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the incoming cash and outgoing cash</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the assets purchased with cash contributed by the owner and the cash spent to operate the business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the amounts received from customers for goods or services and the amounts paid for</w:t>
                  </w:r>
                </w:p>
                <w:p w:rsidR="00387A20" w:rsidRDefault="002965DF">
                  <w:pPr>
                    <w:pStyle w:val="p"/>
                  </w:pPr>
                  <w:r>
                    <w:rPr>
                      <w:rFonts w:ascii="Times New Roman" w:eastAsia="Times New Roman" w:hAnsi="Times New Roman" w:cs="Times New Roman"/>
                      <w:color w:val="000000"/>
                      <w:sz w:val="22"/>
                      <w:szCs w:val="22"/>
                    </w:rPr>
                    <w:t>the inputs used to provide the goods or services</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475"/>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d</w:t>
                  </w: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387A20">
              <w:tc>
                <w:tcPr>
                  <w:tcW w:w="0" w:type="auto"/>
                  <w:tcMar>
                    <w:top w:w="30" w:type="dxa"/>
                    <w:left w:w="0" w:type="dxa"/>
                    <w:bottom w:w="30" w:type="dxa"/>
                    <w:right w:w="0" w:type="dxa"/>
                  </w:tcMar>
                </w:tcPr>
                <w:p w:rsidR="00387A20" w:rsidRDefault="002965DF">
                  <w:r>
                    <w:rPr>
                      <w:i/>
                      <w:iCs/>
                      <w:color w:val="000000"/>
                      <w:sz w:val="22"/>
                      <w:szCs w:val="22"/>
                    </w:rPr>
                    <w:lastRenderedPageBreak/>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ACCT.ACBSP.APC.01 - Purpose</w:t>
                  </w:r>
                  <w:r>
                    <w:rPr>
                      <w:color w:val="000000"/>
                      <w:sz w:val="22"/>
                      <w:szCs w:val="22"/>
                    </w:rPr>
                    <w:b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50. Two common areas of accounting that respectively provide information to internal and external users are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5116"/>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forensic accounting and financial accounting</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managerial accounting and financial accounting</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managerial accounting and environmental accounting</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financial accounting and tax accounting systems</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b</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ACCT.ACBSP.APC.01 - Purpose</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 xml:space="preserve">51. Which of the following </w:t>
            </w:r>
            <w:r>
              <w:rPr>
                <w:rFonts w:ascii="Times New Roman" w:eastAsia="Times New Roman" w:hAnsi="Times New Roman" w:cs="Times New Roman"/>
                <w:b/>
                <w:bCs/>
                <w:color w:val="000000"/>
                <w:sz w:val="22"/>
                <w:szCs w:val="22"/>
                <w:u w:val="single"/>
              </w:rPr>
              <w:t>best</w:t>
            </w:r>
            <w:r>
              <w:rPr>
                <w:rFonts w:ascii="Times New Roman" w:eastAsia="Times New Roman" w:hAnsi="Times New Roman" w:cs="Times New Roman"/>
                <w:color w:val="000000"/>
                <w:sz w:val="22"/>
                <w:szCs w:val="22"/>
              </w:rPr>
              <w:t xml:space="preserve"> describes accounting?</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0180"/>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records economic data but does not communicate the data to users according to any specific rules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is an information system that provides reports to users regarding economic activities and condition of a business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is of no use by individuals outside of the business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is used only for filling out tax returns and for financial statements for various type of governmental reporting requirements</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b</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ACCT.ACBSP.APC.01 - Purpose</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52. Which type of accountant typically practices as an individual or as a member of a public accounting firm?</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345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Certified Public Accountant</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Certified Payroll Professional</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Certified Internal Auditor</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Certified Management Accountant</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a</w:t>
                  </w: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387A20">
              <w:tc>
                <w:tcPr>
                  <w:tcW w:w="0" w:type="auto"/>
                  <w:tcMar>
                    <w:top w:w="30" w:type="dxa"/>
                    <w:left w:w="0" w:type="dxa"/>
                    <w:bottom w:w="30" w:type="dxa"/>
                    <w:right w:w="0" w:type="dxa"/>
                  </w:tcMar>
                </w:tcPr>
                <w:p w:rsidR="00387A20" w:rsidRDefault="002965DF">
                  <w:r>
                    <w:rPr>
                      <w:i/>
                      <w:iCs/>
                      <w:color w:val="000000"/>
                      <w:sz w:val="22"/>
                      <w:szCs w:val="22"/>
                    </w:rPr>
                    <w:lastRenderedPageBreak/>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ACCT.ACBSP.APC.01 - Purpose</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53. Financial reports are used by</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610"/>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management</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creditors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investors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all are correct</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d</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ACCT.ACBSP.APC.01 - Purpose</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 xml:space="preserve">54. All of the following are general-purpose financial statements </w:t>
            </w:r>
            <w:r>
              <w:rPr>
                <w:rFonts w:ascii="Times New Roman" w:eastAsia="Times New Roman" w:hAnsi="Times New Roman" w:cs="Times New Roman"/>
                <w:b/>
                <w:bCs/>
                <w:color w:val="000000"/>
                <w:sz w:val="22"/>
                <w:szCs w:val="22"/>
                <w:u w:val="single"/>
              </w:rPr>
              <w:t>except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807"/>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balance sheet</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income statement</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retained earnings statement</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cash budget</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d</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ACCT.ACBSP.APC.09 - Financial Statements</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55. Which of the following is a manufacturing business?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032"/>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General Motors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Facebook</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American Airlines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Target</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998"/>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a</w:t>
                  </w: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387A20">
              <w:tc>
                <w:tcPr>
                  <w:tcW w:w="0" w:type="auto"/>
                  <w:tcMar>
                    <w:top w:w="30" w:type="dxa"/>
                    <w:left w:w="0" w:type="dxa"/>
                    <w:bottom w:w="30" w:type="dxa"/>
                    <w:right w:w="0" w:type="dxa"/>
                  </w:tcMar>
                </w:tcPr>
                <w:p w:rsidR="00387A20" w:rsidRDefault="002965DF">
                  <w:r>
                    <w:rPr>
                      <w:i/>
                      <w:iCs/>
                      <w:color w:val="000000"/>
                      <w:sz w:val="22"/>
                      <w:szCs w:val="22"/>
                    </w:rPr>
                    <w:lastRenderedPageBreak/>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ACCT.ACBSP.APC.03 - Business Forms</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56.  Which of the following is a service business?​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800"/>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​Microsoft</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​Dell Computers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Facebook</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​Walmart</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998"/>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c</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ACCT.ACBSP.APC.03 - Business Forms</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57. Which of the following groups of companies are all examples of a merchandising business?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960"/>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Delta Airlines, Marriott, Gap</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Gap, Amazon, NIKE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GameStop, Sony, Dell</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GameStop, Best Buy, Gap</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998"/>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d</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ACCT.ACBSP.APC.03 - Business Forms</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 xml:space="preserve">58. Which of the following groups are considered to be </w:t>
            </w:r>
            <w:r>
              <w:rPr>
                <w:rFonts w:ascii="Times New Roman" w:eastAsia="Times New Roman" w:hAnsi="Times New Roman" w:cs="Times New Roman"/>
                <w:b/>
                <w:bCs/>
                <w:color w:val="000000"/>
                <w:sz w:val="22"/>
                <w:szCs w:val="22"/>
                <w:u w:val="single"/>
              </w:rPr>
              <w:t>internal users</w:t>
            </w:r>
            <w:r>
              <w:rPr>
                <w:rFonts w:ascii="Times New Roman" w:eastAsia="Times New Roman" w:hAnsi="Times New Roman" w:cs="Times New Roman"/>
                <w:color w:val="000000"/>
                <w:sz w:val="22"/>
                <w:szCs w:val="22"/>
              </w:rPr>
              <w:t xml:space="preserve"> of accounting information?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3083"/>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employees and customers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customers and vendors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employees and managers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government entities and banks</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c</w:t>
                  </w: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387A20">
              <w:tc>
                <w:tcPr>
                  <w:tcW w:w="0" w:type="auto"/>
                  <w:tcMar>
                    <w:top w:w="30" w:type="dxa"/>
                    <w:left w:w="0" w:type="dxa"/>
                    <w:bottom w:w="30" w:type="dxa"/>
                    <w:right w:w="0" w:type="dxa"/>
                  </w:tcMar>
                </w:tcPr>
                <w:p w:rsidR="00387A20" w:rsidRDefault="002965DF">
                  <w:r>
                    <w:rPr>
                      <w:i/>
                      <w:iCs/>
                      <w:color w:val="000000"/>
                      <w:sz w:val="22"/>
                      <w:szCs w:val="22"/>
                    </w:rPr>
                    <w:lastRenderedPageBreak/>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ACCT.ACBSP.APC.01 - Purpose</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 xml:space="preserve">59. The following are examples of external users of accounting information </w:t>
            </w:r>
            <w:r>
              <w:rPr>
                <w:rFonts w:ascii="Times New Roman" w:eastAsia="Times New Roman" w:hAnsi="Times New Roman" w:cs="Times New Roman"/>
                <w:b/>
                <w:bCs/>
                <w:color w:val="000000"/>
                <w:sz w:val="22"/>
                <w:szCs w:val="22"/>
                <w:u w:val="single"/>
              </w:rPr>
              <w:t>except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142"/>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government entities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customers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creditors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managers</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d</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ACCT.ACBSP.APC.01 - Purpose</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 xml:space="preserve">60. Which of the following is the </w:t>
            </w:r>
            <w:r>
              <w:rPr>
                <w:rFonts w:ascii="Times New Roman" w:eastAsia="Times New Roman" w:hAnsi="Times New Roman" w:cs="Times New Roman"/>
                <w:b/>
                <w:bCs/>
                <w:color w:val="000000"/>
                <w:sz w:val="22"/>
                <w:szCs w:val="22"/>
                <w:u w:val="single"/>
              </w:rPr>
              <w:t>best</w:t>
            </w:r>
            <w:r>
              <w:rPr>
                <w:rFonts w:ascii="Times New Roman" w:eastAsia="Times New Roman" w:hAnsi="Times New Roman" w:cs="Times New Roman"/>
                <w:color w:val="000000"/>
                <w:sz w:val="22"/>
                <w:szCs w:val="22"/>
              </w:rPr>
              <w:t xml:space="preserve"> description of accounting’s role in business?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0180"/>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Accounting provides stockholders with information regarding the market value of the company’s stocks.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Accounting provides information to managers to operate the business and to other users to make decisions regarding the economic condition of the company.</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Accounting helps in decreasing the credit risk of the company.</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Accounting is not responsible for providing any form of information to users.  That is the role of the Information Systems Department.</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b</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ACCT.ACBSP.APC.01 - Purpose</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61. Managerial accountants would be responsible for providing information regarding</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4781"/>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tax reports to government agencies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profit reports to owners and management</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expansion of a product line report to management</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consumer reports to customers</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6297"/>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c</w:t>
                  </w: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387A20">
              <w:tc>
                <w:tcPr>
                  <w:tcW w:w="0" w:type="auto"/>
                  <w:tcMar>
                    <w:top w:w="30" w:type="dxa"/>
                    <w:left w:w="0" w:type="dxa"/>
                    <w:bottom w:w="30" w:type="dxa"/>
                    <w:right w:w="0" w:type="dxa"/>
                  </w:tcMar>
                </w:tcPr>
                <w:p w:rsidR="00387A20" w:rsidRDefault="002965DF">
                  <w:r>
                    <w:rPr>
                      <w:i/>
                      <w:iCs/>
                      <w:color w:val="000000"/>
                      <w:sz w:val="22"/>
                      <w:szCs w:val="22"/>
                    </w:rPr>
                    <w:lastRenderedPageBreak/>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ACCT.ACBSP.APC.01 - Purpose</w:t>
                  </w:r>
                  <w:r>
                    <w:rPr>
                      <w:color w:val="000000"/>
                      <w:sz w:val="22"/>
                      <w:szCs w:val="22"/>
                    </w:rPr>
                    <w:br/>
                    <w:t>ACCT.ACBSP.APC.25 - Managerial Characteristics/Terminology</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 xml:space="preserve">62. Which of the following is </w:t>
            </w:r>
            <w:r>
              <w:rPr>
                <w:rFonts w:ascii="Times New Roman" w:eastAsia="Times New Roman" w:hAnsi="Times New Roman" w:cs="Times New Roman"/>
                <w:b/>
                <w:bCs/>
                <w:color w:val="000000"/>
                <w:sz w:val="22"/>
                <w:szCs w:val="22"/>
                <w:u w:val="single"/>
              </w:rPr>
              <w:t>not</w:t>
            </w:r>
            <w:r>
              <w:rPr>
                <w:rFonts w:ascii="Times New Roman" w:eastAsia="Times New Roman" w:hAnsi="Times New Roman" w:cs="Times New Roman"/>
                <w:color w:val="000000"/>
                <w:sz w:val="22"/>
                <w:szCs w:val="22"/>
              </w:rPr>
              <w:t xml:space="preserve"> a certification for accountants?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902"/>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CIA</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CMA</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CISA</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IRS</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d</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ACCT.ACBSP.APC.01 - Purpose</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 xml:space="preserve">63. Which of the following is </w:t>
            </w:r>
            <w:r>
              <w:rPr>
                <w:rFonts w:ascii="Times New Roman" w:eastAsia="Times New Roman" w:hAnsi="Times New Roman" w:cs="Times New Roman"/>
                <w:b/>
                <w:bCs/>
                <w:color w:val="000000"/>
                <w:sz w:val="22"/>
                <w:szCs w:val="22"/>
                <w:u w:val="single"/>
              </w:rPr>
              <w:t>not</w:t>
            </w:r>
            <w:r>
              <w:rPr>
                <w:rFonts w:ascii="Times New Roman" w:eastAsia="Times New Roman" w:hAnsi="Times New Roman" w:cs="Times New Roman"/>
                <w:color w:val="000000"/>
                <w:sz w:val="22"/>
                <w:szCs w:val="22"/>
              </w:rPr>
              <w:t xml:space="preserve"> a role of accounting in business?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0071"/>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to provide reports to users about the economic activities and conditions of a business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to personally guarantee loans of the business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to provide information to external users to determine the economic performance and condition of the business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to assess the various informational needs of users and design its accounting system to meet those needs</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b</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ACCT.ACBSP.APC.01 - Purpose</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64. Which of the following are guidelines for behaving ethically?</w:t>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300"/>
              <w:gridCol w:w="750"/>
              <w:gridCol w:w="7410"/>
            </w:tblGrid>
            <w:tr w:rsidR="00387A20">
              <w:tc>
                <w:tcPr>
                  <w:tcW w:w="3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750"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I.</w:t>
                  </w:r>
                </w:p>
              </w:tc>
              <w:tc>
                <w:tcPr>
                  <w:tcW w:w="741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Identify the consequences of a decision and its effect on others.</w:t>
                  </w:r>
                </w:p>
              </w:tc>
            </w:tr>
            <w:tr w:rsidR="00387A20">
              <w:tc>
                <w:tcPr>
                  <w:tcW w:w="3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750"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II.</w:t>
                  </w:r>
                </w:p>
              </w:tc>
              <w:tc>
                <w:tcPr>
                  <w:tcW w:w="741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Consider your obligations and responsibilities to those affected by the decision.</w:t>
                  </w:r>
                </w:p>
              </w:tc>
            </w:tr>
            <w:tr w:rsidR="00387A20">
              <w:tc>
                <w:tcPr>
                  <w:tcW w:w="3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750"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III.</w:t>
                  </w:r>
                </w:p>
              </w:tc>
              <w:tc>
                <w:tcPr>
                  <w:tcW w:w="741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Identify your decision based on personal standards of honesty and fairness.</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488"/>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 and II.</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II and III.</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 and III.</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 II, and III.</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d</w:t>
                  </w:r>
                </w:p>
              </w:tc>
            </w:tr>
            <w:tr w:rsidR="006950E9">
              <w:tc>
                <w:tcPr>
                  <w:tcW w:w="0" w:type="auto"/>
                  <w:tcMar>
                    <w:top w:w="30" w:type="dxa"/>
                    <w:left w:w="0" w:type="dxa"/>
                    <w:bottom w:w="30" w:type="dxa"/>
                    <w:right w:w="0" w:type="dxa"/>
                  </w:tcMar>
                </w:tcPr>
                <w:p w:rsidR="006950E9" w:rsidRDefault="006950E9">
                  <w:pPr>
                    <w:rPr>
                      <w:i/>
                      <w:iCs/>
                      <w:color w:val="000000"/>
                      <w:sz w:val="22"/>
                      <w:szCs w:val="22"/>
                    </w:rPr>
                  </w:pPr>
                </w:p>
              </w:tc>
              <w:tc>
                <w:tcPr>
                  <w:tcW w:w="0" w:type="auto"/>
                  <w:tcMar>
                    <w:top w:w="30" w:type="dxa"/>
                    <w:left w:w="0" w:type="dxa"/>
                    <w:bottom w:w="30" w:type="dxa"/>
                    <w:right w:w="0" w:type="dxa"/>
                  </w:tcMar>
                </w:tcPr>
                <w:p w:rsidR="006950E9" w:rsidRDefault="006950E9">
                  <w:pPr>
                    <w:rPr>
                      <w:color w:val="000000"/>
                      <w:sz w:val="22"/>
                      <w:szCs w:val="22"/>
                    </w:rPr>
                  </w:pP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ACCT.ACBSP.APC.01 - Purpose</w:t>
                  </w:r>
                  <w:r>
                    <w:rPr>
                      <w:color w:val="000000"/>
                      <w:sz w:val="22"/>
                      <w:szCs w:val="22"/>
                    </w:rPr>
                    <w:br/>
                    <w:t>ACCT.AICPA.BB.03 - Legal</w:t>
                  </w:r>
                  <w:r>
                    <w:rPr>
                      <w:color w:val="000000"/>
                      <w:sz w:val="22"/>
                      <w:szCs w:val="22"/>
                    </w:rPr>
                    <w:br/>
                    <w:t>ACCT.AICPA.FN.03 - Measurement</w:t>
                  </w:r>
                  <w:r>
                    <w:rPr>
                      <w:color w:val="000000"/>
                      <w:sz w:val="22"/>
                      <w:szCs w:val="22"/>
                    </w:rPr>
                    <w:br/>
                    <w:t>BUSPROG: Ethics</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 xml:space="preserve">65. Which of the following would </w:t>
            </w:r>
            <w:r>
              <w:rPr>
                <w:rFonts w:ascii="Times New Roman" w:eastAsia="Times New Roman" w:hAnsi="Times New Roman" w:cs="Times New Roman"/>
                <w:b/>
                <w:bCs/>
                <w:color w:val="000000"/>
                <w:sz w:val="22"/>
                <w:szCs w:val="22"/>
                <w:u w:val="single"/>
              </w:rPr>
              <w:t>not</w:t>
            </w:r>
            <w:r>
              <w:rPr>
                <w:rFonts w:ascii="Times New Roman" w:eastAsia="Times New Roman" w:hAnsi="Times New Roman" w:cs="Times New Roman"/>
                <w:color w:val="000000"/>
                <w:sz w:val="22"/>
                <w:szCs w:val="22"/>
              </w:rPr>
              <w:t xml:space="preserve"> normally operate as a service business?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111"/>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pet groomer</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grocer</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lawn care company</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styling salon</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998"/>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b</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ACCT.ACBSP.APC.03 - Business Forms</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66. Most businesses in the United States are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733"/>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proprietorships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partnerships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corporations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cooperatives</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998"/>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a</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ACCT.ACBSP.APC.03 - Business Forms</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 xml:space="preserve">67. Which of the items below is </w:t>
            </w:r>
            <w:r>
              <w:rPr>
                <w:rFonts w:ascii="Times New Roman" w:eastAsia="Times New Roman" w:hAnsi="Times New Roman" w:cs="Times New Roman"/>
                <w:b/>
                <w:bCs/>
                <w:color w:val="000000"/>
                <w:sz w:val="22"/>
                <w:szCs w:val="22"/>
                <w:u w:val="single"/>
              </w:rPr>
              <w:t>not</w:t>
            </w:r>
            <w:r>
              <w:rPr>
                <w:rFonts w:ascii="Times New Roman" w:eastAsia="Times New Roman" w:hAnsi="Times New Roman" w:cs="Times New Roman"/>
                <w:b/>
                <w:bCs/>
                <w:color w:val="000000"/>
                <w:sz w:val="22"/>
                <w:szCs w:val="22"/>
              </w:rPr>
              <w:t> </w:t>
            </w:r>
            <w:r>
              <w:rPr>
                <w:rFonts w:ascii="Times New Roman" w:eastAsia="Times New Roman" w:hAnsi="Times New Roman" w:cs="Times New Roman"/>
                <w:color w:val="000000"/>
                <w:sz w:val="22"/>
                <w:szCs w:val="22"/>
              </w:rPr>
              <w:t>a business entity?</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879"/>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entrepreneurship</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proprietorship</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partnership</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corporation</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998"/>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a</w:t>
                  </w: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ACCT.ACBSP.APC.03 - Business Forms</w:t>
                  </w:r>
                  <w:r>
                    <w:rPr>
                      <w:color w:val="000000"/>
                      <w:sz w:val="22"/>
                      <w:szCs w:val="22"/>
                    </w:rPr>
                    <w:br/>
                    <w:t>ACCT.AICPA.BB.01 - Industry</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68. An entity that is organized according to state or federal statutes and in which ownership is divided into shares of stock is a</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007"/>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proprietorship</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corporation</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partnership</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governmental unit</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998"/>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b</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ACCT.ACBSP.APC.03 - Business Forms</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 xml:space="preserve">69. Which of the following is </w:t>
            </w:r>
            <w:r>
              <w:rPr>
                <w:rFonts w:ascii="Times New Roman" w:eastAsia="Times New Roman" w:hAnsi="Times New Roman" w:cs="Times New Roman"/>
                <w:b/>
                <w:bCs/>
                <w:color w:val="000000"/>
                <w:sz w:val="22"/>
                <w:szCs w:val="22"/>
                <w:u w:val="single"/>
              </w:rPr>
              <w:t>true</w:t>
            </w:r>
            <w:r>
              <w:rPr>
                <w:rFonts w:ascii="Times New Roman" w:eastAsia="Times New Roman" w:hAnsi="Times New Roman" w:cs="Times New Roman"/>
                <w:color w:val="000000"/>
                <w:sz w:val="22"/>
                <w:szCs w:val="22"/>
              </w:rPr>
              <w:t xml:space="preserve"> in regards to a limited liability company?</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5839"/>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Makes up 10% of business organizations in the United States.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Combines the attributes of a partnership and a corporation.</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Provides tax and liability advantages to the owners.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All are correct.</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998"/>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d</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ACCT.ACBSP.APC.03 - Business Forms</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70. On May 20, White Repair Service extended an offer of $108,000 for land that had been priced for sale at $140,000. On May 30, White Repair Service accepted the seller’s counteroffer of $115,000. On June 20, the land was assessed at a value of $95,000 for property tax purposes. On July 4, White Repair Service was offered $150,000 for the land by a national retail chain. At what value should the land be recorded in White Repair Service’s records?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22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$108,000</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$95,000</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$140,000</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$115,000</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5160"/>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d</w:t>
                  </w:r>
                </w:p>
              </w:tc>
            </w:tr>
            <w:tr w:rsidR="006950E9">
              <w:tc>
                <w:tcPr>
                  <w:tcW w:w="0" w:type="auto"/>
                  <w:tcMar>
                    <w:top w:w="30" w:type="dxa"/>
                    <w:left w:w="0" w:type="dxa"/>
                    <w:bottom w:w="30" w:type="dxa"/>
                    <w:right w:w="0" w:type="dxa"/>
                  </w:tcMar>
                </w:tcPr>
                <w:p w:rsidR="006950E9" w:rsidRDefault="006950E9">
                  <w:pPr>
                    <w:rPr>
                      <w:i/>
                      <w:iCs/>
                      <w:color w:val="000000"/>
                      <w:sz w:val="22"/>
                      <w:szCs w:val="22"/>
                    </w:rPr>
                  </w:pPr>
                </w:p>
              </w:tc>
              <w:tc>
                <w:tcPr>
                  <w:tcW w:w="0" w:type="auto"/>
                  <w:tcMar>
                    <w:top w:w="30" w:type="dxa"/>
                    <w:left w:w="0" w:type="dxa"/>
                    <w:bottom w:w="30" w:type="dxa"/>
                    <w:right w:w="0" w:type="dxa"/>
                  </w:tcMar>
                </w:tcPr>
                <w:p w:rsidR="006950E9" w:rsidRDefault="006950E9">
                  <w:pPr>
                    <w:rPr>
                      <w:color w:val="000000"/>
                      <w:sz w:val="22"/>
                      <w:szCs w:val="22"/>
                    </w:rPr>
                  </w:pP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ACCT.ACBSP.APC.13 - Long-term Assets Reporting</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71. Select the type of business that is most likely to obtain large amounts of resources by issuing stock.</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007"/>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partnership</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corporation</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proprietorship</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government entity</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998"/>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b</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ACCT.ACBSP.APC.03 - Business Forms</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 xml:space="preserve">72. Which of the following is </w:t>
            </w:r>
            <w:r>
              <w:rPr>
                <w:rFonts w:ascii="Times New Roman" w:eastAsia="Times New Roman" w:hAnsi="Times New Roman" w:cs="Times New Roman"/>
                <w:b/>
                <w:bCs/>
                <w:color w:val="000000"/>
                <w:sz w:val="22"/>
                <w:szCs w:val="22"/>
                <w:u w:val="single"/>
              </w:rPr>
              <w:t>not</w:t>
            </w:r>
            <w:r>
              <w:rPr>
                <w:rFonts w:ascii="Times New Roman" w:eastAsia="Times New Roman" w:hAnsi="Times New Roman" w:cs="Times New Roman"/>
                <w:color w:val="000000"/>
                <w:sz w:val="22"/>
                <w:szCs w:val="22"/>
              </w:rPr>
              <w:t xml:space="preserve"> a characteristic of a corporation?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312"/>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Corporations are organized as a separate legal taxable entity.</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Ownership is divided into shares of stock.</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Corporations experience an ease in obtaining large amounts of resources by issuing stock.</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 corporation’s resources are limited to its individual owners’ resources.</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5148"/>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d</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ACCT.ACBSP.APC.03 - Business Forms</w:t>
                  </w:r>
                  <w:r>
                    <w:rPr>
                      <w:color w:val="000000"/>
                      <w:sz w:val="22"/>
                      <w:szCs w:val="22"/>
                    </w:rPr>
                    <w:br/>
                    <w:t>ACCT.ACBSP.APC.20 - Accounting for Corporations</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73. Within the United States, the dominant body in the primary development of accounting principles is the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5753"/>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American Institute of Certified Public Accountants (AICPA)</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American Accounting Association (AAA)</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Financial Accounting Standards Board (FASB)</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Institute of Management Accountants (IMA)</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c</w:t>
                  </w: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74. The business entity assumption means that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52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the owner is part of the business entity</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an entity is organized according to state or federal statutes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an entity is organized according to the rules set by the FASB</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the entity is an individual economic unit for which data are recorded, analyzed, and reported</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d</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75. For accounting purposes, the business entity should be considered separate from its owners if the entity is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800"/>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 corporation</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 proprietorship</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 partnership</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any of these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d</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76. The measurement principle requires that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0180"/>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business transactions be consistent with the objectives of the entity</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the Financial Accounting Standards Board be fair and unbiased in its deliberations over new accounting standards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accounting principles meet the objectives of the Security and Exchange Commission</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amounts recorded in the financial statements be based on independently verifiable evidence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d</w:t>
                  </w: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77. Karen Meyer owns and operates Crystal Cleaning Company.  Recently, Meyer withdrew $10,000 from Crystal Cleaning, and she contributed $6,000, in her name, to the American Red Cross.  The contribution of the $6,000 should be recorded on the accounting records of which of the following entities?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7429"/>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Crystal Cleaning and the American Red Cross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Karen Meyer's personal records and the American Red Cross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Karen Meyer's personal records and Crystal Cleaning</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Karen Meyer's personal records, Crystal Cleaning, and the American Red Cross</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b</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78. Which one of the following is the authoritative body in the United States having the primary responsibility for developing accounting principles?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061"/>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FASB</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IRS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SEC</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AICPA</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a</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79. Which of the following items relates to separating the reporting of business and personal economic transactions?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759"/>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cost principle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monetary unit assumption</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business entity assumption</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measurement principle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c</w:t>
                  </w: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80. Donner Company is selling a piece of land adjacent to its business premises.  An appraisal reported the market value of the land to be $220,000.  The Focus Company initially offered to buy the land for $177,000.  The companies settled on a purchase price of $212,000.  On the same day, another piece of land on the same block sold for $232,000.  Under the cost principle, at what amount should the land be recorded in the accounting records of Focus Company?</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22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$177,000</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$212,000</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$220,000</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$232,000</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b</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81. Many countries outside the United States use financial accounting standards issued by the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061"/>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AICPA</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SEC</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IASB</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FASB</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c</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82. The monetary unit assumption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7933"/>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is only used in the financial statements of manufacturing companies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is not important when applying the cost principle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requires that different units be used for assets and liabilities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requires that economic data be reported in yen in Japan or dollars in the United States</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d</w:t>
                  </w: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 xml:space="preserve">83. Which of the following is </w:t>
            </w:r>
            <w:r>
              <w:rPr>
                <w:rFonts w:ascii="Times New Roman" w:eastAsia="Times New Roman" w:hAnsi="Times New Roman" w:cs="Times New Roman"/>
                <w:b/>
                <w:bCs/>
                <w:color w:val="000000"/>
                <w:sz w:val="22"/>
                <w:szCs w:val="22"/>
                <w:u w:val="single"/>
              </w:rPr>
              <w:t>not</w:t>
            </w:r>
            <w:r>
              <w:rPr>
                <w:rFonts w:ascii="Times New Roman" w:eastAsia="Times New Roman" w:hAnsi="Times New Roman" w:cs="Times New Roman"/>
                <w:color w:val="000000"/>
                <w:sz w:val="22"/>
                <w:szCs w:val="22"/>
              </w:rPr>
              <w:t xml:space="preserve"> true of accounting principles?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0180"/>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Financial accountants follow generally accepted accounting principles (GAAP).</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Following GAAP allows accounting information users to compare one company to another.</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 new accounting principle can be adopted with stockholders' approval.</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The Financial Accounting Standards Board (FASB) has primary responsibility for developing accounting principles.</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c</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84. The initials GAAP stand for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4170"/>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General Accounting Procedures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Generally Accepted Plans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Generally Accepted Accounting Principles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Generally Accepted Accounting Practices</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c</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85. Assets are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5477"/>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always lower than liabilities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equal to liabilities less stockholders' equity</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the same as expenses because they are acquired with cash</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financed by the stockholders and/or creditors</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d</w:t>
                  </w: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2965DF">
              <w:tc>
                <w:tcPr>
                  <w:tcW w:w="0" w:type="auto"/>
                  <w:tcMar>
                    <w:top w:w="30" w:type="dxa"/>
                    <w:left w:w="0" w:type="dxa"/>
                    <w:bottom w:w="30" w:type="dxa"/>
                    <w:right w:w="0" w:type="dxa"/>
                  </w:tcMar>
                </w:tcPr>
                <w:p w:rsidR="002965DF" w:rsidRDefault="002965DF">
                  <w:pPr>
                    <w:rPr>
                      <w:i/>
                      <w:iCs/>
                      <w:color w:val="000000"/>
                      <w:sz w:val="22"/>
                      <w:szCs w:val="22"/>
                    </w:rPr>
                  </w:pPr>
                </w:p>
              </w:tc>
              <w:tc>
                <w:tcPr>
                  <w:tcW w:w="0" w:type="auto"/>
                  <w:tcMar>
                    <w:top w:w="30" w:type="dxa"/>
                    <w:left w:w="0" w:type="dxa"/>
                    <w:bottom w:w="30" w:type="dxa"/>
                    <w:right w:w="0" w:type="dxa"/>
                  </w:tcMar>
                </w:tcPr>
                <w:p w:rsidR="002965DF" w:rsidRDefault="002965DF">
                  <w:pPr>
                    <w:rPr>
                      <w:color w:val="000000"/>
                      <w:sz w:val="22"/>
                      <w:szCs w:val="22"/>
                    </w:rPr>
                  </w:pP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FNMN.WARD.17.01-03</w:t>
                  </w:r>
                  <w:r w:rsidR="002965DF">
                    <w:rPr>
                      <w:color w:val="000000"/>
                      <w:sz w:val="22"/>
                      <w:szCs w:val="22"/>
                    </w:rPr>
                    <w:t xml:space="preserve"> - </w:t>
                  </w:r>
                  <w:r w:rsidR="0008542F">
                    <w:rPr>
                      <w:color w:val="000000"/>
                      <w:sz w:val="22"/>
                      <w:szCs w:val="22"/>
                    </w:rPr>
                    <w:t xml:space="preserve">LO: </w:t>
                  </w:r>
                  <w:r w:rsidR="002965DF">
                    <w:rPr>
                      <w:color w:val="000000"/>
                      <w:sz w:val="22"/>
                      <w:szCs w:val="22"/>
                    </w:rPr>
                    <w:t>01-03</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86. Debts owed by a business are referred to as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21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accounts receivables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expenses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stockholders' equity</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liabilities</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5136"/>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d</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FNMN.WARD.17.01-03</w:t>
                  </w:r>
                  <w:r w:rsidR="002965DF">
                    <w:rPr>
                      <w:color w:val="000000"/>
                      <w:sz w:val="22"/>
                      <w:szCs w:val="22"/>
                    </w:rPr>
                    <w:t xml:space="preserve"> - </w:t>
                  </w:r>
                  <w:r w:rsidR="0008542F">
                    <w:rPr>
                      <w:color w:val="000000"/>
                      <w:sz w:val="22"/>
                      <w:szCs w:val="22"/>
                    </w:rPr>
                    <w:t xml:space="preserve">LO: </w:t>
                  </w:r>
                  <w:r w:rsidR="002965DF">
                    <w:rPr>
                      <w:color w:val="000000"/>
                      <w:sz w:val="22"/>
                      <w:szCs w:val="22"/>
                    </w:rPr>
                    <w:t>01-03</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ACCT.ACBSP.APC.16 - Current Liabilities Reporting</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87. The accounting equation may be expressed as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41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Assets = Equities − Liabilities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Assets + Liabilities = Stockholders' Equity</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Assets = Revenues − Liabilities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Assets − Liabilities = Stockholders' Equity</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d</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FNMN.WARD.17.01-03</w:t>
                  </w:r>
                  <w:r w:rsidR="002965DF">
                    <w:rPr>
                      <w:color w:val="000000"/>
                      <w:sz w:val="22"/>
                      <w:szCs w:val="22"/>
                    </w:rPr>
                    <w:t xml:space="preserve"> - </w:t>
                  </w:r>
                  <w:r w:rsidR="0008542F">
                    <w:rPr>
                      <w:color w:val="000000"/>
                      <w:sz w:val="22"/>
                      <w:szCs w:val="22"/>
                    </w:rPr>
                    <w:t xml:space="preserve">LO: </w:t>
                  </w:r>
                  <w:r w:rsidR="002965DF">
                    <w:rPr>
                      <w:color w:val="000000"/>
                      <w:sz w:val="22"/>
                      <w:szCs w:val="22"/>
                    </w:rPr>
                    <w:t>01-03</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88. The assets and liabilities of a company are $128,000 and $84,000, respectively.  Stockholders' equity should equal</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22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$212,000</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$44,000</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$128,000</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$84,000</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b</w:t>
                  </w:r>
                </w:p>
              </w:tc>
            </w:tr>
            <w:tr w:rsidR="00387A20">
              <w:tc>
                <w:tcPr>
                  <w:tcW w:w="0" w:type="auto"/>
                  <w:tcMar>
                    <w:top w:w="30" w:type="dxa"/>
                    <w:left w:w="0" w:type="dxa"/>
                    <w:bottom w:w="30" w:type="dxa"/>
                    <w:right w:w="0" w:type="dxa"/>
                  </w:tcMar>
                </w:tcPr>
                <w:p w:rsidR="00387A20" w:rsidRDefault="002965DF">
                  <w:r>
                    <w:rPr>
                      <w:i/>
                      <w:iCs/>
                      <w:color w:val="000000"/>
                      <w:sz w:val="22"/>
                      <w:szCs w:val="22"/>
                    </w:rPr>
                    <w:t>RATIONALE: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3"/>
                      <w:szCs w:val="23"/>
                    </w:rPr>
                    <w:t xml:space="preserve">Assets </w:t>
                  </w:r>
                  <w:r>
                    <w:rPr>
                      <w:rFonts w:ascii="Times New Roman" w:eastAsia="Times New Roman" w:hAnsi="Times New Roman" w:cs="Times New Roman"/>
                      <w:i/>
                      <w:iCs/>
                      <w:color w:val="000000"/>
                      <w:sz w:val="23"/>
                      <w:szCs w:val="23"/>
                    </w:rPr>
                    <w:t>=</w:t>
                  </w:r>
                  <w:r>
                    <w:rPr>
                      <w:rFonts w:ascii="Times New Roman" w:eastAsia="Times New Roman" w:hAnsi="Times New Roman" w:cs="Times New Roman"/>
                      <w:color w:val="000000"/>
                      <w:sz w:val="23"/>
                      <w:szCs w:val="23"/>
                    </w:rPr>
                    <w:t xml:space="preserve"> Liabilities +</w:t>
                  </w:r>
                  <w:r>
                    <w:rPr>
                      <w:rFonts w:ascii="Times New Roman" w:eastAsia="Times New Roman" w:hAnsi="Times New Roman" w:cs="Times New Roman"/>
                      <w:color w:val="000000"/>
                      <w:sz w:val="22"/>
                      <w:szCs w:val="22"/>
                    </w:rPr>
                    <w:t xml:space="preserve"> Stockholders’ Equity</w:t>
                  </w:r>
                </w:p>
                <w:p w:rsidR="00387A20" w:rsidRDefault="002965DF">
                  <w:pPr>
                    <w:pStyle w:val="p"/>
                  </w:pPr>
                  <w:r>
                    <w:rPr>
                      <w:rFonts w:ascii="Times New Roman" w:eastAsia="Times New Roman" w:hAnsi="Times New Roman" w:cs="Times New Roman"/>
                      <w:color w:val="000000"/>
                      <w:sz w:val="23"/>
                      <w:szCs w:val="23"/>
                    </w:rPr>
                    <w:t xml:space="preserve">$128,000 </w:t>
                  </w:r>
                  <w:r>
                    <w:rPr>
                      <w:rFonts w:ascii="Times New Roman" w:eastAsia="Times New Roman" w:hAnsi="Times New Roman" w:cs="Times New Roman"/>
                      <w:i/>
                      <w:iCs/>
                      <w:color w:val="000000"/>
                      <w:sz w:val="23"/>
                      <w:szCs w:val="23"/>
                    </w:rPr>
                    <w:t>=</w:t>
                  </w:r>
                  <w:r>
                    <w:rPr>
                      <w:rFonts w:ascii="Times New Roman" w:eastAsia="Times New Roman" w:hAnsi="Times New Roman" w:cs="Times New Roman"/>
                      <w:color w:val="000000"/>
                      <w:sz w:val="23"/>
                      <w:szCs w:val="23"/>
                    </w:rPr>
                    <w:t xml:space="preserve"> $84,000 +</w:t>
                  </w:r>
                  <w:r>
                    <w:rPr>
                      <w:rFonts w:ascii="Times New Roman" w:eastAsia="Times New Roman" w:hAnsi="Times New Roman" w:cs="Times New Roman"/>
                      <w:color w:val="000000"/>
                      <w:sz w:val="22"/>
                      <w:szCs w:val="22"/>
                    </w:rPr>
                    <w:t xml:space="preserve"> Stockholders’ Equity</w:t>
                  </w:r>
                </w:p>
                <w:p w:rsidR="00387A20" w:rsidRDefault="002965DF">
                  <w:pPr>
                    <w:pStyle w:val="p"/>
                  </w:pPr>
                  <w:r>
                    <w:rPr>
                      <w:rFonts w:ascii="Times New Roman" w:eastAsia="Times New Roman" w:hAnsi="Times New Roman" w:cs="Times New Roman"/>
                      <w:color w:val="000000"/>
                      <w:sz w:val="23"/>
                      <w:szCs w:val="23"/>
                    </w:rPr>
                    <w:t>Stockholders’ Equity = $44,000</w:t>
                  </w:r>
                </w:p>
              </w:tc>
            </w:tr>
            <w:tr w:rsidR="00387A20">
              <w:tc>
                <w:tcPr>
                  <w:tcW w:w="0" w:type="auto"/>
                  <w:tcMar>
                    <w:top w:w="30" w:type="dxa"/>
                    <w:left w:w="0" w:type="dxa"/>
                    <w:bottom w:w="30" w:type="dxa"/>
                    <w:right w:w="0" w:type="dxa"/>
                  </w:tcMar>
                </w:tcPr>
                <w:p w:rsidR="003B28B5" w:rsidRDefault="003B28B5">
                  <w:pPr>
                    <w:rPr>
                      <w:i/>
                      <w:iCs/>
                      <w:color w:val="000000"/>
                      <w:sz w:val="22"/>
                      <w:szCs w:val="22"/>
                    </w:rPr>
                  </w:pPr>
                </w:p>
                <w:p w:rsidR="003B28B5" w:rsidRDefault="003B28B5">
                  <w:pPr>
                    <w:rPr>
                      <w:i/>
                      <w:iCs/>
                      <w:color w:val="000000"/>
                      <w:sz w:val="22"/>
                      <w:szCs w:val="22"/>
                    </w:rPr>
                  </w:pPr>
                </w:p>
                <w:p w:rsidR="00387A20" w:rsidRDefault="002965DF">
                  <w:r>
                    <w:rPr>
                      <w:i/>
                      <w:iCs/>
                      <w:color w:val="000000"/>
                      <w:sz w:val="22"/>
                      <w:szCs w:val="22"/>
                    </w:rPr>
                    <w:lastRenderedPageBreak/>
                    <w:t>DIFFICULTY:  </w:t>
                  </w:r>
                </w:p>
              </w:tc>
              <w:tc>
                <w:tcPr>
                  <w:tcW w:w="0" w:type="auto"/>
                  <w:tcMar>
                    <w:top w:w="30" w:type="dxa"/>
                    <w:left w:w="0" w:type="dxa"/>
                    <w:bottom w:w="30" w:type="dxa"/>
                    <w:right w:w="0" w:type="dxa"/>
                  </w:tcMar>
                </w:tcPr>
                <w:p w:rsidR="003B28B5" w:rsidRDefault="003B28B5">
                  <w:pPr>
                    <w:rPr>
                      <w:color w:val="000000"/>
                      <w:sz w:val="22"/>
                      <w:szCs w:val="22"/>
                    </w:rPr>
                  </w:pPr>
                </w:p>
                <w:p w:rsidR="003B28B5" w:rsidRDefault="003B28B5">
                  <w:pPr>
                    <w:rPr>
                      <w:color w:val="000000"/>
                      <w:sz w:val="22"/>
                      <w:szCs w:val="22"/>
                    </w:rPr>
                  </w:pPr>
                </w:p>
                <w:p w:rsidR="00387A20" w:rsidRDefault="002965DF">
                  <w:r>
                    <w:rPr>
                      <w:color w:val="000000"/>
                      <w:sz w:val="22"/>
                      <w:szCs w:val="22"/>
                    </w:rPr>
                    <w:lastRenderedPageBreak/>
                    <w:t>Easy</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lastRenderedPageBreak/>
                    <w:t>LEARNING OBJECTIVES:  </w:t>
                  </w:r>
                </w:p>
              </w:tc>
              <w:tc>
                <w:tcPr>
                  <w:tcW w:w="0" w:type="auto"/>
                  <w:tcMar>
                    <w:top w:w="30" w:type="dxa"/>
                    <w:left w:w="0" w:type="dxa"/>
                    <w:bottom w:w="30" w:type="dxa"/>
                    <w:right w:w="0" w:type="dxa"/>
                  </w:tcMar>
                </w:tcPr>
                <w:p w:rsidR="00387A20" w:rsidRDefault="00722776">
                  <w:r>
                    <w:rPr>
                      <w:color w:val="000000"/>
                      <w:sz w:val="22"/>
                      <w:szCs w:val="22"/>
                    </w:rPr>
                    <w:t>FNMN.WARD.17.01-03</w:t>
                  </w:r>
                  <w:r w:rsidR="002965DF">
                    <w:rPr>
                      <w:color w:val="000000"/>
                      <w:sz w:val="22"/>
                      <w:szCs w:val="22"/>
                    </w:rPr>
                    <w:t xml:space="preserve"> - </w:t>
                  </w:r>
                  <w:r w:rsidR="0008542F">
                    <w:rPr>
                      <w:color w:val="000000"/>
                      <w:sz w:val="22"/>
                      <w:szCs w:val="22"/>
                    </w:rPr>
                    <w:t xml:space="preserve">LO: </w:t>
                  </w:r>
                  <w:r w:rsidR="002965DF">
                    <w:rPr>
                      <w:color w:val="000000"/>
                      <w:sz w:val="22"/>
                      <w:szCs w:val="22"/>
                    </w:rPr>
                    <w:t>01-03</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89. If total liabilities decreased by $46,000 during a period of time and stockholders' equity increased by $60,000 during the same period, the amount and direction (increase or decrease) of the period's change in total assets is a</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038"/>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$106,000 increase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$14,000 increase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$14,000 decrease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$106,000 decrease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b</w:t>
                  </w:r>
                </w:p>
              </w:tc>
            </w:tr>
            <w:tr w:rsidR="00387A20">
              <w:tc>
                <w:tcPr>
                  <w:tcW w:w="0" w:type="auto"/>
                  <w:tcMar>
                    <w:top w:w="30" w:type="dxa"/>
                    <w:left w:w="0" w:type="dxa"/>
                    <w:bottom w:w="30" w:type="dxa"/>
                    <w:right w:w="0" w:type="dxa"/>
                  </w:tcMar>
                </w:tcPr>
                <w:p w:rsidR="00387A20" w:rsidRDefault="002965DF">
                  <w:r>
                    <w:rPr>
                      <w:i/>
                      <w:iCs/>
                      <w:color w:val="000000"/>
                      <w:sz w:val="22"/>
                      <w:szCs w:val="22"/>
                    </w:rPr>
                    <w:t>RATIONALE: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 xml:space="preserve">Assets = </w:t>
                  </w:r>
                  <w:r>
                    <w:rPr>
                      <w:rFonts w:ascii="Times New Roman" w:eastAsia="Times New Roman" w:hAnsi="Times New Roman" w:cs="Times New Roman"/>
                      <w:color w:val="000000"/>
                      <w:sz w:val="23"/>
                      <w:szCs w:val="23"/>
                    </w:rPr>
                    <w:t>Liabilities + Stockholders’ Equity</w:t>
                  </w:r>
                </w:p>
                <w:p w:rsidR="00387A20" w:rsidRDefault="002965DF">
                  <w:pPr>
                    <w:pStyle w:val="p"/>
                  </w:pPr>
                  <w:r>
                    <w:rPr>
                      <w:rFonts w:ascii="Times New Roman" w:eastAsia="Times New Roman" w:hAnsi="Times New Roman" w:cs="Times New Roman"/>
                      <w:color w:val="000000"/>
                      <w:sz w:val="23"/>
                      <w:szCs w:val="23"/>
                    </w:rPr>
                    <w:t>Assets = –$46,000 + $60,000 = $14,000</w:t>
                  </w:r>
                </w:p>
                <w:p w:rsidR="00387A20" w:rsidRDefault="002965DF">
                  <w:pPr>
                    <w:pStyle w:val="p"/>
                  </w:pPr>
                  <w:r>
                    <w:rPr>
                      <w:rFonts w:ascii="Times New Roman" w:eastAsia="Times New Roman" w:hAnsi="Times New Roman" w:cs="Times New Roman"/>
                      <w:color w:val="000000"/>
                      <w:sz w:val="22"/>
                      <w:szCs w:val="22"/>
                    </w:rPr>
                    <w:t>Change in assets = +$14,000</w:t>
                  </w:r>
                </w:p>
                <w:p w:rsidR="00387A20" w:rsidRDefault="002965DF">
                  <w:pPr>
                    <w:pStyle w:val="p"/>
                  </w:pPr>
                  <w:r>
                    <w:rPr>
                      <w:rFonts w:ascii="Times New Roman" w:eastAsia="Times New Roman" w:hAnsi="Times New Roman" w:cs="Times New Roman"/>
                      <w:color w:val="000000"/>
                      <w:sz w:val="22"/>
                      <w:szCs w:val="22"/>
                    </w:rPr>
                    <w:t>​</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FNMN.WARD.17.01-03</w:t>
                  </w:r>
                  <w:r w:rsidR="002965DF">
                    <w:rPr>
                      <w:color w:val="000000"/>
                      <w:sz w:val="22"/>
                      <w:szCs w:val="22"/>
                    </w:rPr>
                    <w:t xml:space="preserve"> - </w:t>
                  </w:r>
                  <w:r w:rsidR="0008542F">
                    <w:rPr>
                      <w:color w:val="000000"/>
                      <w:sz w:val="22"/>
                      <w:szCs w:val="22"/>
                    </w:rPr>
                    <w:t xml:space="preserve">LO: </w:t>
                  </w:r>
                  <w:r w:rsidR="002965DF">
                    <w:rPr>
                      <w:color w:val="000000"/>
                      <w:sz w:val="22"/>
                      <w:szCs w:val="22"/>
                    </w:rPr>
                    <w:t>01-03</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 xml:space="preserve">90. Which of the following is </w:t>
            </w:r>
            <w:r>
              <w:rPr>
                <w:rFonts w:ascii="Times New Roman" w:eastAsia="Times New Roman" w:hAnsi="Times New Roman" w:cs="Times New Roman"/>
                <w:b/>
                <w:bCs/>
                <w:color w:val="000000"/>
                <w:sz w:val="22"/>
                <w:szCs w:val="22"/>
                <w:u w:val="single"/>
              </w:rPr>
              <w:t>not</w:t>
            </w:r>
            <w:r>
              <w:rPr>
                <w:rFonts w:ascii="Times New Roman" w:eastAsia="Times New Roman" w:hAnsi="Times New Roman" w:cs="Times New Roman"/>
                <w:color w:val="000000"/>
                <w:sz w:val="22"/>
                <w:szCs w:val="22"/>
              </w:rPr>
              <w:t xml:space="preserve"> a business transaction?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431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make a sales offer</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sell goods for cash</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receive cash for services to be rendered later</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pay for supplies</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a</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91. A business paid $7,000 to a creditor in payment of an amount owed. The effect of the transaction on the accounting equation was to</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4509"/>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increase an asset, decrease another asset</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decrease an asset, decrease a liability</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increase an asset, increase a liability</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increase an asset, increase stockholders' equity</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b</w:t>
                  </w:r>
                </w:p>
              </w:tc>
            </w:tr>
            <w:tr w:rsidR="00820842">
              <w:tc>
                <w:tcPr>
                  <w:tcW w:w="0" w:type="auto"/>
                  <w:tcMar>
                    <w:top w:w="30" w:type="dxa"/>
                    <w:left w:w="0" w:type="dxa"/>
                    <w:bottom w:w="30" w:type="dxa"/>
                    <w:right w:w="0" w:type="dxa"/>
                  </w:tcMar>
                </w:tcPr>
                <w:p w:rsidR="00820842" w:rsidRDefault="00820842">
                  <w:pPr>
                    <w:rPr>
                      <w:i/>
                      <w:iCs/>
                      <w:color w:val="000000"/>
                      <w:sz w:val="22"/>
                      <w:szCs w:val="22"/>
                    </w:rPr>
                  </w:pPr>
                </w:p>
              </w:tc>
              <w:tc>
                <w:tcPr>
                  <w:tcW w:w="0" w:type="auto"/>
                  <w:tcMar>
                    <w:top w:w="30" w:type="dxa"/>
                    <w:left w:w="0" w:type="dxa"/>
                    <w:bottom w:w="30" w:type="dxa"/>
                    <w:right w:w="0" w:type="dxa"/>
                  </w:tcMar>
                </w:tcPr>
                <w:p w:rsidR="00820842" w:rsidRDefault="00820842">
                  <w:pPr>
                    <w:pStyle w:val="p"/>
                    <w:rPr>
                      <w:rFonts w:ascii="Times New Roman" w:eastAsia="Times New Roman" w:hAnsi="Times New Roman" w:cs="Times New Roman"/>
                      <w:color w:val="000000"/>
                      <w:sz w:val="22"/>
                      <w:szCs w:val="22"/>
                    </w:rPr>
                  </w:pPr>
                </w:p>
              </w:tc>
            </w:tr>
            <w:tr w:rsidR="00387A20">
              <w:tc>
                <w:tcPr>
                  <w:tcW w:w="0" w:type="auto"/>
                  <w:tcMar>
                    <w:top w:w="30" w:type="dxa"/>
                    <w:left w:w="0" w:type="dxa"/>
                    <w:bottom w:w="30" w:type="dxa"/>
                    <w:right w:w="0" w:type="dxa"/>
                  </w:tcMar>
                </w:tcPr>
                <w:p w:rsidR="00387A20" w:rsidRDefault="002965DF">
                  <w:r>
                    <w:rPr>
                      <w:i/>
                      <w:iCs/>
                      <w:color w:val="000000"/>
                      <w:sz w:val="22"/>
                      <w:szCs w:val="22"/>
                    </w:rPr>
                    <w:t>RATIONALE: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Assets = Liabilities + Stockholders' Equity</w:t>
                  </w:r>
                </w:p>
                <w:p w:rsidR="00387A20" w:rsidRDefault="002965DF">
                  <w:pPr>
                    <w:pStyle w:val="p"/>
                  </w:pPr>
                  <w:r>
                    <w:rPr>
                      <w:rFonts w:ascii="Times New Roman" w:eastAsia="Times New Roman" w:hAnsi="Times New Roman" w:cs="Times New Roman"/>
                      <w:color w:val="000000"/>
                      <w:sz w:val="22"/>
                      <w:szCs w:val="22"/>
                    </w:rPr>
                    <w:t>Asset (Cash) decreases by $7,000.</w:t>
                  </w:r>
                </w:p>
                <w:p w:rsidR="00387A20" w:rsidRDefault="002965DF">
                  <w:pPr>
                    <w:pStyle w:val="p"/>
                  </w:pPr>
                  <w:r>
                    <w:rPr>
                      <w:rFonts w:ascii="Times New Roman" w:eastAsia="Times New Roman" w:hAnsi="Times New Roman" w:cs="Times New Roman"/>
                      <w:color w:val="000000"/>
                      <w:sz w:val="22"/>
                      <w:szCs w:val="22"/>
                    </w:rPr>
                    <w:t>Liability (Accounts Payable) decreases by $7,000.</w:t>
                  </w:r>
                </w:p>
                <w:p w:rsidR="00387A20" w:rsidRDefault="002965DF">
                  <w:pPr>
                    <w:pStyle w:val="p"/>
                  </w:pPr>
                  <w:r>
                    <w:rPr>
                      <w:rFonts w:ascii="Times New Roman" w:eastAsia="Times New Roman" w:hAnsi="Times New Roman" w:cs="Times New Roman"/>
                      <w:color w:val="000000"/>
                      <w:sz w:val="22"/>
                      <w:szCs w:val="22"/>
                    </w:rPr>
                    <w:t>​</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92. Earning revenue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4539"/>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increases assets, increases stockholders' equity</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increases assets, decreases stockholders' equity</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increases one asset, decreases another asset</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decreases assets, increases liabilities</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a</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93. The monetary value charged to customers for the performance of services sold is called a(n)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372"/>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asset</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net income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capital</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revenue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d</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94. Goods purchased on account for future use in the business, such as supplies, are called</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934"/>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prepaid liabilities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revenues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prepaid expenses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liabilities</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c</w:t>
                  </w:r>
                </w:p>
              </w:tc>
            </w:tr>
            <w:tr w:rsidR="00820842">
              <w:tc>
                <w:tcPr>
                  <w:tcW w:w="0" w:type="auto"/>
                  <w:tcMar>
                    <w:top w:w="30" w:type="dxa"/>
                    <w:left w:w="0" w:type="dxa"/>
                    <w:bottom w:w="30" w:type="dxa"/>
                    <w:right w:w="0" w:type="dxa"/>
                  </w:tcMar>
                </w:tcPr>
                <w:p w:rsidR="00820842" w:rsidRDefault="00820842">
                  <w:pPr>
                    <w:rPr>
                      <w:i/>
                      <w:iCs/>
                      <w:color w:val="000000"/>
                      <w:sz w:val="22"/>
                      <w:szCs w:val="22"/>
                    </w:rPr>
                  </w:pPr>
                </w:p>
              </w:tc>
              <w:tc>
                <w:tcPr>
                  <w:tcW w:w="0" w:type="auto"/>
                  <w:tcMar>
                    <w:top w:w="30" w:type="dxa"/>
                    <w:left w:w="0" w:type="dxa"/>
                    <w:bottom w:w="30" w:type="dxa"/>
                    <w:right w:w="0" w:type="dxa"/>
                  </w:tcMar>
                </w:tcPr>
                <w:p w:rsidR="00820842" w:rsidRDefault="00820842">
                  <w:pPr>
                    <w:rPr>
                      <w:color w:val="000000"/>
                      <w:sz w:val="22"/>
                      <w:szCs w:val="22"/>
                    </w:rPr>
                  </w:pPr>
                </w:p>
              </w:tc>
            </w:tr>
            <w:tr w:rsidR="00820842">
              <w:tc>
                <w:tcPr>
                  <w:tcW w:w="0" w:type="auto"/>
                  <w:tcMar>
                    <w:top w:w="30" w:type="dxa"/>
                    <w:left w:w="0" w:type="dxa"/>
                    <w:bottom w:w="30" w:type="dxa"/>
                    <w:right w:w="0" w:type="dxa"/>
                  </w:tcMar>
                </w:tcPr>
                <w:p w:rsidR="00820842" w:rsidRDefault="00820842">
                  <w:pPr>
                    <w:rPr>
                      <w:i/>
                      <w:iCs/>
                      <w:color w:val="000000"/>
                      <w:sz w:val="22"/>
                      <w:szCs w:val="22"/>
                    </w:rPr>
                  </w:pPr>
                </w:p>
              </w:tc>
              <w:tc>
                <w:tcPr>
                  <w:tcW w:w="0" w:type="auto"/>
                  <w:tcMar>
                    <w:top w:w="30" w:type="dxa"/>
                    <w:left w:w="0" w:type="dxa"/>
                    <w:bottom w:w="30" w:type="dxa"/>
                    <w:right w:w="0" w:type="dxa"/>
                  </w:tcMar>
                </w:tcPr>
                <w:p w:rsidR="00820842" w:rsidRDefault="00820842">
                  <w:pPr>
                    <w:rPr>
                      <w:color w:val="000000"/>
                      <w:sz w:val="22"/>
                      <w:szCs w:val="22"/>
                    </w:rPr>
                  </w:pPr>
                </w:p>
              </w:tc>
            </w:tr>
            <w:tr w:rsidR="00820842">
              <w:tc>
                <w:tcPr>
                  <w:tcW w:w="0" w:type="auto"/>
                  <w:tcMar>
                    <w:top w:w="30" w:type="dxa"/>
                    <w:left w:w="0" w:type="dxa"/>
                    <w:bottom w:w="30" w:type="dxa"/>
                    <w:right w:w="0" w:type="dxa"/>
                  </w:tcMar>
                </w:tcPr>
                <w:p w:rsidR="00820842" w:rsidRDefault="00820842">
                  <w:pPr>
                    <w:rPr>
                      <w:i/>
                      <w:iCs/>
                      <w:color w:val="000000"/>
                      <w:sz w:val="22"/>
                      <w:szCs w:val="22"/>
                    </w:rPr>
                  </w:pPr>
                </w:p>
              </w:tc>
              <w:tc>
                <w:tcPr>
                  <w:tcW w:w="0" w:type="auto"/>
                  <w:tcMar>
                    <w:top w:w="30" w:type="dxa"/>
                    <w:left w:w="0" w:type="dxa"/>
                    <w:bottom w:w="30" w:type="dxa"/>
                    <w:right w:w="0" w:type="dxa"/>
                  </w:tcMar>
                </w:tcPr>
                <w:p w:rsidR="00820842" w:rsidRDefault="00820842">
                  <w:pPr>
                    <w:rPr>
                      <w:color w:val="000000"/>
                      <w:sz w:val="22"/>
                      <w:szCs w:val="22"/>
                    </w:rPr>
                  </w:pP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95. The asset created by a business when it makes a sale on account is termed</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129"/>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accounts payable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prepaid expense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interest revenue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accounts receivable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d</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ACCT.ACBSP.APC.12 - Receivables Reporting</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96. The debt created by a business when it makes a purchase on account is referred to as an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043"/>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account payable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account receivable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asset</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expense payable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5136"/>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a</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ACCT.ACBSP.APC.16 - Current Liabilities Reporting</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97. If total assets decreased by $88,000 during a period of time and stockholders' equity increased by $71,000 during the same period, then the amount and direction (increase or decrease) of the period's change in total liabilities is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190"/>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 $17,000 increase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an $88,000 decrease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 $159,000 increase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 $159,000 decrease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d</w:t>
                  </w:r>
                </w:p>
              </w:tc>
            </w:tr>
            <w:tr w:rsidR="00387A20">
              <w:tc>
                <w:tcPr>
                  <w:tcW w:w="0" w:type="auto"/>
                  <w:tcMar>
                    <w:top w:w="30" w:type="dxa"/>
                    <w:left w:w="0" w:type="dxa"/>
                    <w:bottom w:w="30" w:type="dxa"/>
                    <w:right w:w="0" w:type="dxa"/>
                  </w:tcMar>
                </w:tcPr>
                <w:p w:rsidR="00387A20" w:rsidRDefault="002965DF">
                  <w:r>
                    <w:rPr>
                      <w:i/>
                      <w:iCs/>
                      <w:color w:val="000000"/>
                      <w:sz w:val="22"/>
                      <w:szCs w:val="22"/>
                    </w:rPr>
                    <w:t>RATIONALE: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3"/>
                      <w:szCs w:val="23"/>
                    </w:rPr>
                    <w:t xml:space="preserve">Assets </w:t>
                  </w:r>
                  <w:r>
                    <w:rPr>
                      <w:rFonts w:ascii="Times New Roman" w:eastAsia="Times New Roman" w:hAnsi="Times New Roman" w:cs="Times New Roman"/>
                      <w:i/>
                      <w:iCs/>
                      <w:color w:val="000000"/>
                      <w:sz w:val="23"/>
                      <w:szCs w:val="23"/>
                    </w:rPr>
                    <w:t>=</w:t>
                  </w:r>
                  <w:r>
                    <w:rPr>
                      <w:rFonts w:ascii="Times New Roman" w:eastAsia="Times New Roman" w:hAnsi="Times New Roman" w:cs="Times New Roman"/>
                      <w:color w:val="000000"/>
                      <w:sz w:val="23"/>
                      <w:szCs w:val="23"/>
                    </w:rPr>
                    <w:t xml:space="preserve"> Liabilities +</w:t>
                  </w:r>
                  <w:r>
                    <w:rPr>
                      <w:rFonts w:ascii="Times New Roman" w:eastAsia="Times New Roman" w:hAnsi="Times New Roman" w:cs="Times New Roman"/>
                      <w:color w:val="000000"/>
                      <w:sz w:val="22"/>
                      <w:szCs w:val="22"/>
                    </w:rPr>
                    <w:t xml:space="preserve"> Stockholders’ Equity</w:t>
                  </w:r>
                </w:p>
                <w:p w:rsidR="00387A20" w:rsidRDefault="002965DF">
                  <w:pPr>
                    <w:pStyle w:val="p"/>
                  </w:pPr>
                  <w:r>
                    <w:rPr>
                      <w:rFonts w:ascii="Times New Roman" w:eastAsia="Times New Roman" w:hAnsi="Times New Roman" w:cs="Times New Roman"/>
                      <w:color w:val="000000"/>
                      <w:sz w:val="23"/>
                      <w:szCs w:val="23"/>
                    </w:rPr>
                    <w:t>–$88,000 = Liabilities + $71,000</w:t>
                  </w:r>
                </w:p>
                <w:p w:rsidR="00387A20" w:rsidRDefault="002965DF">
                  <w:pPr>
                    <w:pStyle w:val="p"/>
                  </w:pPr>
                  <w:r>
                    <w:rPr>
                      <w:rFonts w:ascii="Times New Roman" w:eastAsia="Times New Roman" w:hAnsi="Times New Roman" w:cs="Times New Roman"/>
                      <w:color w:val="000000"/>
                      <w:sz w:val="23"/>
                      <w:szCs w:val="23"/>
                    </w:rPr>
                    <w:t>Liabilities = –$159,000</w:t>
                  </w:r>
                </w:p>
                <w:p w:rsidR="00387A20" w:rsidRDefault="002965DF">
                  <w:pPr>
                    <w:pStyle w:val="p"/>
                  </w:pPr>
                  <w:r>
                    <w:rPr>
                      <w:rFonts w:ascii="Times New Roman" w:eastAsia="Times New Roman" w:hAnsi="Times New Roman" w:cs="Times New Roman"/>
                      <w:color w:val="000000"/>
                      <w:sz w:val="22"/>
                      <w:szCs w:val="22"/>
                    </w:rPr>
                    <w:lastRenderedPageBreak/>
                    <w:t>​</w:t>
                  </w:r>
                </w:p>
              </w:tc>
            </w:tr>
            <w:tr w:rsidR="00387A20">
              <w:tc>
                <w:tcPr>
                  <w:tcW w:w="0" w:type="auto"/>
                  <w:tcMar>
                    <w:top w:w="30" w:type="dxa"/>
                    <w:left w:w="0" w:type="dxa"/>
                    <w:bottom w:w="30" w:type="dxa"/>
                    <w:right w:w="0" w:type="dxa"/>
                  </w:tcMar>
                </w:tcPr>
                <w:p w:rsidR="00387A20" w:rsidRDefault="002965DF">
                  <w:r>
                    <w:rPr>
                      <w:i/>
                      <w:iCs/>
                      <w:color w:val="000000"/>
                      <w:sz w:val="22"/>
                      <w:szCs w:val="22"/>
                    </w:rPr>
                    <w:lastRenderedPageBreak/>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98. Cash dividends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969"/>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increase expenses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decrease expenses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increase cash</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decrease stockholders' equity</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d</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99. How does paying a liability in cash affect the accounting equation?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47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assets increase; liabilities decrease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assets increase; liabilities increase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assets decrease; liabilities decrease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liabilities decrease; stockholders' equity increases</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c</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100. How does receiving a bill to be paid next month for services received affect the accounting equation?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47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assets decrease; stockholders' equity decreases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assets increase; liabilities increase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liabilities increase; stockholders' equity increases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liabilities increase; stockholders' equity decreases</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d</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101. How does the payment of rent for equipment affect the accounting equation?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4496"/>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assets increase; assets decrease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assets decrease; stockholders' equity decreases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assets decrease; liabilities increase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assets increase; stockholders' equity increases</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b</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102. Land, originally purchased for $30,000, is sold for $62,000 in cash. What is the effect of the sale on the accounting equation?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930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assets increase by $62,000; stockholders' equity increases by $62,000</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assets increase by $32,000; stockholders' equity increases by $32,000</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assets increase by $62,000; liabilities decrease by $30,000; stockholders' equity increases by $32,000</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assets increase by $30,000; no change in liabilities; stockholders' equity increases by $62,000</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768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b</w:t>
                  </w:r>
                </w:p>
              </w:tc>
            </w:tr>
            <w:tr w:rsidR="00387A20">
              <w:tc>
                <w:tcPr>
                  <w:tcW w:w="0" w:type="auto"/>
                  <w:tcMar>
                    <w:top w:w="30" w:type="dxa"/>
                    <w:left w:w="0" w:type="dxa"/>
                    <w:bottom w:w="30" w:type="dxa"/>
                    <w:right w:w="0" w:type="dxa"/>
                  </w:tcMar>
                </w:tcPr>
                <w:p w:rsidR="00387A20" w:rsidRDefault="002965DF">
                  <w:r>
                    <w:rPr>
                      <w:i/>
                      <w:iCs/>
                      <w:color w:val="000000"/>
                      <w:sz w:val="22"/>
                      <w:szCs w:val="22"/>
                    </w:rPr>
                    <w:t>RATIONALE: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Net change in assets = Increase in cash – Decrease in land = $62,000 – $30,000 = +$32,000</w:t>
                  </w:r>
                </w:p>
                <w:p w:rsidR="00387A20" w:rsidRDefault="002965DF">
                  <w:pPr>
                    <w:pStyle w:val="p"/>
                  </w:pPr>
                  <w:r>
                    <w:rPr>
                      <w:rFonts w:ascii="Times New Roman" w:eastAsia="Times New Roman" w:hAnsi="Times New Roman" w:cs="Times New Roman"/>
                      <w:color w:val="000000"/>
                      <w:sz w:val="22"/>
                      <w:szCs w:val="22"/>
                    </w:rPr>
                    <w:t>Change in stockholders’ equity = +$32,000</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Challenging</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ACCT.ACBSP.APC.13 - Long-term Assets Reporting</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103. Which of the following accounts is a liability?​</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264"/>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​Accounts Payable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​Accounts Receivable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​Wages Expense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​Service Revenue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5136"/>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a</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ACCT.ACBSP.APC.16 - Current Liabilities Reporting</w:t>
                  </w:r>
                  <w:r>
                    <w:rPr>
                      <w:color w:val="000000"/>
                      <w:sz w:val="22"/>
                      <w:szCs w:val="22"/>
                    </w:rPr>
                    <w:br/>
                    <w:t>ACCT.AICPA.FN.03 - Measurement</w:t>
                  </w:r>
                  <w:r>
                    <w:rPr>
                      <w:color w:val="000000"/>
                      <w:sz w:val="22"/>
                      <w:szCs w:val="22"/>
                    </w:rPr>
                    <w:br/>
                    <w:t>BUSPROG: Analytic</w:t>
                  </w:r>
                </w:p>
              </w:tc>
            </w:tr>
          </w:tbl>
          <w:p w:rsidR="00387A20" w:rsidRDefault="00387A20"/>
        </w:tc>
      </w:tr>
    </w:tbl>
    <w:p w:rsidR="00820842" w:rsidRDefault="00820842">
      <w:pPr>
        <w:spacing w:after="75"/>
      </w:pPr>
    </w:p>
    <w:p w:rsidR="00820842" w:rsidRDefault="00820842">
      <w:r>
        <w:br w:type="page"/>
      </w: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lastRenderedPageBreak/>
              <w:t>104. As of the end of its accounting period, December 31, Year 1, Great Plains Company has assets of $940,000 and liabilities of $300,000.  During Year 2, stockholders invested an additional $73,000 and received $33,000 in dividends from the business. What is the amount of net income during Year 2, assuming that as of December 31, Year 2, assets were $995,000 and liabilities were $270,000?</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22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$45,000</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$50,000</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$106,000</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$370,000</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768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a</w:t>
                  </w:r>
                </w:p>
              </w:tc>
            </w:tr>
            <w:tr w:rsidR="00387A20">
              <w:tc>
                <w:tcPr>
                  <w:tcW w:w="0" w:type="auto"/>
                  <w:tcMar>
                    <w:top w:w="30" w:type="dxa"/>
                    <w:left w:w="0" w:type="dxa"/>
                    <w:bottom w:w="30" w:type="dxa"/>
                    <w:right w:w="0" w:type="dxa"/>
                  </w:tcMar>
                </w:tcPr>
                <w:p w:rsidR="00387A20" w:rsidRDefault="002965DF">
                  <w:r>
                    <w:rPr>
                      <w:i/>
                      <w:iCs/>
                      <w:color w:val="000000"/>
                      <w:sz w:val="22"/>
                      <w:szCs w:val="22"/>
                    </w:rPr>
                    <w:t>RATIONALE: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Assets = Liabilities + Stockholders’ Equity</w:t>
                  </w:r>
                </w:p>
                <w:p w:rsidR="00387A20" w:rsidRDefault="002965DF">
                  <w:pPr>
                    <w:pStyle w:val="p"/>
                  </w:pPr>
                  <w:r>
                    <w:rPr>
                      <w:rFonts w:ascii="Times New Roman" w:eastAsia="Times New Roman" w:hAnsi="Times New Roman" w:cs="Times New Roman"/>
                      <w:color w:val="000000"/>
                      <w:sz w:val="22"/>
                      <w:szCs w:val="22"/>
                    </w:rPr>
                    <w:t>Stockholders’ Equity (Year 1) = $940,000 – $300,000 = $640,000</w:t>
                  </w:r>
                </w:p>
                <w:p w:rsidR="00387A20" w:rsidRDefault="002965DF">
                  <w:pPr>
                    <w:pStyle w:val="p"/>
                  </w:pPr>
                  <w:r>
                    <w:rPr>
                      <w:rFonts w:ascii="Times New Roman" w:eastAsia="Times New Roman" w:hAnsi="Times New Roman" w:cs="Times New Roman"/>
                      <w:color w:val="000000"/>
                      <w:sz w:val="22"/>
                      <w:szCs w:val="22"/>
                    </w:rPr>
                    <w:t>Stockholders’ Equity (Year 2) = $995,000 – $270,000 = $725,000</w:t>
                  </w:r>
                </w:p>
                <w:p w:rsidR="00387A20" w:rsidRDefault="002965DF">
                  <w:pPr>
                    <w:pStyle w:val="p"/>
                  </w:pPr>
                  <w:r>
                    <w:rPr>
                      <w:rFonts w:ascii="Times New Roman" w:eastAsia="Times New Roman" w:hAnsi="Times New Roman" w:cs="Times New Roman"/>
                      <w:color w:val="000000"/>
                      <w:sz w:val="22"/>
                      <w:szCs w:val="22"/>
                    </w:rPr>
                    <w:t>​Increase in stockholders’ equity = Stockholders’ equity (Year 2) – Stockholders’ equity (Year 1) = $725,000 – $640,000 = $85,000</w:t>
                  </w:r>
                </w:p>
                <w:p w:rsidR="00387A20" w:rsidRDefault="002965DF">
                  <w:pPr>
                    <w:pStyle w:val="p"/>
                  </w:pPr>
                  <w:r>
                    <w:rPr>
                      <w:rFonts w:ascii="Times New Roman" w:eastAsia="Times New Roman" w:hAnsi="Times New Roman" w:cs="Times New Roman"/>
                      <w:color w:val="000000"/>
                      <w:sz w:val="22"/>
                      <w:szCs w:val="22"/>
                    </w:rPr>
                    <w:t>Net income during Year 2 = Increase in stockholders’ equity – Additional investment + Cash dividends</w:t>
                  </w:r>
                </w:p>
                <w:p w:rsidR="00387A20" w:rsidRDefault="002965DF">
                  <w:pPr>
                    <w:pStyle w:val="p"/>
                  </w:pPr>
                  <w:r>
                    <w:rPr>
                      <w:rFonts w:ascii="Times New Roman" w:eastAsia="Times New Roman" w:hAnsi="Times New Roman" w:cs="Times New Roman"/>
                      <w:color w:val="000000"/>
                      <w:sz w:val="22"/>
                      <w:szCs w:val="22"/>
                    </w:rPr>
                    <w:t>= $85,000 – $73,000 + $33,000 = $45,000</w:t>
                  </w:r>
                </w:p>
                <w:p w:rsidR="00387A20" w:rsidRDefault="002965DF">
                  <w:pPr>
                    <w:pStyle w:val="p"/>
                  </w:pPr>
                  <w:r>
                    <w:rPr>
                      <w:rFonts w:ascii="Times New Roman" w:eastAsia="Times New Roman" w:hAnsi="Times New Roman" w:cs="Times New Roman"/>
                      <w:color w:val="000000"/>
                      <w:sz w:val="22"/>
                      <w:szCs w:val="22"/>
                    </w:rPr>
                    <w:t>​</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Challenging</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105. ​Which of the following asset accounts is increased when a receivable is collected?</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264"/>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​Accounts Receivable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​Supplies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​Accounts Payable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​Cash</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89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d</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ACCT.ACBSP.APC.15 - Current Assets Reporting</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106. Transactions affecting stockholders' equity include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9601"/>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capital contributions and payment of liabilities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capital contributions, stockholder dividends, earning of revenues, and incurrence of expenses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capital contributions, earning of revenues, incurrence of expenses, and collection of accounts receivable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stockholder dividends, earning of revenues, incurrence of expenses, and purchase of supplies on account</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b</w:t>
                  </w:r>
                </w:p>
              </w:tc>
            </w:tr>
            <w:tr w:rsidR="00820842">
              <w:tc>
                <w:tcPr>
                  <w:tcW w:w="0" w:type="auto"/>
                  <w:tcMar>
                    <w:top w:w="30" w:type="dxa"/>
                    <w:left w:w="0" w:type="dxa"/>
                    <w:bottom w:w="30" w:type="dxa"/>
                    <w:right w:w="0" w:type="dxa"/>
                  </w:tcMar>
                </w:tcPr>
                <w:p w:rsidR="00820842" w:rsidRDefault="00820842">
                  <w:pPr>
                    <w:rPr>
                      <w:i/>
                      <w:iCs/>
                      <w:color w:val="000000"/>
                      <w:sz w:val="22"/>
                      <w:szCs w:val="22"/>
                    </w:rPr>
                  </w:pPr>
                </w:p>
              </w:tc>
              <w:tc>
                <w:tcPr>
                  <w:tcW w:w="0" w:type="auto"/>
                  <w:tcMar>
                    <w:top w:w="30" w:type="dxa"/>
                    <w:left w:w="0" w:type="dxa"/>
                    <w:bottom w:w="30" w:type="dxa"/>
                    <w:right w:w="0" w:type="dxa"/>
                  </w:tcMar>
                </w:tcPr>
                <w:p w:rsidR="00820842" w:rsidRDefault="00820842">
                  <w:pPr>
                    <w:rPr>
                      <w:color w:val="000000"/>
                      <w:sz w:val="22"/>
                      <w:szCs w:val="22"/>
                    </w:rPr>
                  </w:pPr>
                </w:p>
              </w:tc>
            </w:tr>
            <w:tr w:rsidR="00820842">
              <w:tc>
                <w:tcPr>
                  <w:tcW w:w="0" w:type="auto"/>
                  <w:tcMar>
                    <w:top w:w="30" w:type="dxa"/>
                    <w:left w:w="0" w:type="dxa"/>
                    <w:bottom w:w="30" w:type="dxa"/>
                    <w:right w:w="0" w:type="dxa"/>
                  </w:tcMar>
                </w:tcPr>
                <w:p w:rsidR="00820842" w:rsidRDefault="00820842">
                  <w:pPr>
                    <w:rPr>
                      <w:i/>
                      <w:iCs/>
                      <w:color w:val="000000"/>
                      <w:sz w:val="22"/>
                      <w:szCs w:val="22"/>
                    </w:rPr>
                  </w:pPr>
                </w:p>
              </w:tc>
              <w:tc>
                <w:tcPr>
                  <w:tcW w:w="0" w:type="auto"/>
                  <w:tcMar>
                    <w:top w:w="30" w:type="dxa"/>
                    <w:left w:w="0" w:type="dxa"/>
                    <w:bottom w:w="30" w:type="dxa"/>
                    <w:right w:w="0" w:type="dxa"/>
                  </w:tcMar>
                </w:tcPr>
                <w:p w:rsidR="00820842" w:rsidRDefault="00820842">
                  <w:pPr>
                    <w:rPr>
                      <w:color w:val="000000"/>
                      <w:sz w:val="22"/>
                      <w:szCs w:val="22"/>
                    </w:rPr>
                  </w:pPr>
                </w:p>
              </w:tc>
            </w:tr>
            <w:tr w:rsidR="00387A20">
              <w:tc>
                <w:tcPr>
                  <w:tcW w:w="0" w:type="auto"/>
                  <w:tcMar>
                    <w:top w:w="30" w:type="dxa"/>
                    <w:left w:w="0" w:type="dxa"/>
                    <w:bottom w:w="30" w:type="dxa"/>
                    <w:right w:w="0" w:type="dxa"/>
                  </w:tcMar>
                </w:tcPr>
                <w:p w:rsidR="00387A20" w:rsidRDefault="002965DF">
                  <w:r>
                    <w:rPr>
                      <w:i/>
                      <w:iCs/>
                      <w:color w:val="000000"/>
                      <w:sz w:val="22"/>
                      <w:szCs w:val="22"/>
                    </w:rPr>
                    <w:lastRenderedPageBreak/>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107. Computer Corporation is starting its computer programming business and has sold stock of $15,000.  Identify how the accounting equation will be affected.</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049"/>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increase in assets (Cash) and increase in liabilities (Accounts Payable)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increase in assets (Cash) and increase in Stockholders' Equity</w:t>
                  </w:r>
                </w:p>
                <w:p w:rsidR="00387A20" w:rsidRDefault="002965DF">
                  <w:pPr>
                    <w:pStyle w:val="p"/>
                  </w:pPr>
                  <w:r>
                    <w:rPr>
                      <w:color w:val="000000"/>
                      <w:sz w:val="20"/>
                      <w:szCs w:val="20"/>
                    </w:rPr>
                    <w:t>​</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increase in assets (Accounts Receivable) and decrease in liabilities (Accounts Payable)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increase in assets (Cash) and increase in assets (Accounts Receivable)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b</w:t>
                  </w:r>
                </w:p>
              </w:tc>
            </w:tr>
            <w:tr w:rsidR="00387A20">
              <w:tc>
                <w:tcPr>
                  <w:tcW w:w="0" w:type="auto"/>
                  <w:tcMar>
                    <w:top w:w="30" w:type="dxa"/>
                    <w:left w:w="0" w:type="dxa"/>
                    <w:bottom w:w="30" w:type="dxa"/>
                    <w:right w:w="0" w:type="dxa"/>
                  </w:tcMar>
                </w:tcPr>
                <w:p w:rsidR="00387A20" w:rsidRDefault="002965DF">
                  <w:r>
                    <w:rPr>
                      <w:i/>
                      <w:iCs/>
                      <w:color w:val="000000"/>
                      <w:sz w:val="22"/>
                      <w:szCs w:val="22"/>
                    </w:rPr>
                    <w:t>RATIONALE: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Assets = Liabilities + Stockholders’ Equity</w:t>
                  </w:r>
                </w:p>
                <w:p w:rsidR="00387A20" w:rsidRDefault="002965DF">
                  <w:pPr>
                    <w:pStyle w:val="p"/>
                  </w:pPr>
                  <w:r>
                    <w:rPr>
                      <w:rFonts w:ascii="Times New Roman" w:eastAsia="Times New Roman" w:hAnsi="Times New Roman" w:cs="Times New Roman"/>
                      <w:color w:val="000000"/>
                      <w:sz w:val="22"/>
                      <w:szCs w:val="22"/>
                    </w:rPr>
                    <w:t>Assets (Cash) increase by $15,000</w:t>
                  </w:r>
                </w:p>
                <w:p w:rsidR="00387A20" w:rsidRDefault="002965DF">
                  <w:pPr>
                    <w:pStyle w:val="p"/>
                  </w:pPr>
                  <w:r>
                    <w:rPr>
                      <w:rFonts w:ascii="Times New Roman" w:eastAsia="Times New Roman" w:hAnsi="Times New Roman" w:cs="Times New Roman"/>
                      <w:color w:val="000000"/>
                      <w:sz w:val="22"/>
                      <w:szCs w:val="22"/>
                    </w:rPr>
                    <w:t>Stockholders’ Equity increases by $15,000​</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108.  Ramos Repair Company is paying a cash dividend.  How does this transaction affect Ramos Repair Company’s accounting equation?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6922"/>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increase in assets (Accounts Receivable) and decrease in assets (Cash)</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decrease in assets (Cash) and decrease in stockholders' equity (Dividends)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decrease in assets (Cash) and decrease in liabilities (Accounts Payable)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increase in assets (Cash) and decrease in stockholders' equity (Dividends)</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b</w:t>
                  </w:r>
                </w:p>
              </w:tc>
            </w:tr>
            <w:tr w:rsidR="00387A20">
              <w:tc>
                <w:tcPr>
                  <w:tcW w:w="0" w:type="auto"/>
                  <w:tcMar>
                    <w:top w:w="30" w:type="dxa"/>
                    <w:left w:w="0" w:type="dxa"/>
                    <w:bottom w:w="30" w:type="dxa"/>
                    <w:right w:w="0" w:type="dxa"/>
                  </w:tcMar>
                </w:tcPr>
                <w:p w:rsidR="00387A20" w:rsidRDefault="002965DF">
                  <w:r>
                    <w:rPr>
                      <w:i/>
                      <w:iCs/>
                      <w:color w:val="000000"/>
                      <w:sz w:val="22"/>
                      <w:szCs w:val="22"/>
                    </w:rPr>
                    <w:t>RATIONALE: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Assets = Liabilities + Stockholders’ Equity</w:t>
                  </w:r>
                </w:p>
                <w:p w:rsidR="00387A20" w:rsidRDefault="002965DF">
                  <w:pPr>
                    <w:pStyle w:val="p"/>
                  </w:pPr>
                  <w:r>
                    <w:rPr>
                      <w:rFonts w:ascii="Times New Roman" w:eastAsia="Times New Roman" w:hAnsi="Times New Roman" w:cs="Times New Roman"/>
                      <w:color w:val="000000"/>
                      <w:sz w:val="22"/>
                      <w:szCs w:val="22"/>
                    </w:rPr>
                    <w:t>Assets (Cash) decrease by $750.</w:t>
                  </w:r>
                </w:p>
                <w:p w:rsidR="00387A20" w:rsidRDefault="002965DF">
                  <w:pPr>
                    <w:pStyle w:val="p"/>
                  </w:pPr>
                  <w:r>
                    <w:rPr>
                      <w:rFonts w:ascii="Times New Roman" w:eastAsia="Times New Roman" w:hAnsi="Times New Roman" w:cs="Times New Roman"/>
                      <w:color w:val="000000"/>
                      <w:sz w:val="22"/>
                      <w:szCs w:val="22"/>
                    </w:rPr>
                    <w:t>Stockholders’ Equity decreases by $</w:t>
                  </w:r>
                  <w:proofErr w:type="gramStart"/>
                  <w:r>
                    <w:rPr>
                      <w:rFonts w:ascii="Times New Roman" w:eastAsia="Times New Roman" w:hAnsi="Times New Roman" w:cs="Times New Roman"/>
                      <w:color w:val="000000"/>
                      <w:sz w:val="22"/>
                      <w:szCs w:val="22"/>
                    </w:rPr>
                    <w:t>750​.</w:t>
                  </w:r>
                  <w:proofErr w:type="gramEnd"/>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820842" w:rsidRDefault="00820842">
      <w:pPr>
        <w:spacing w:after="75"/>
      </w:pPr>
    </w:p>
    <w:p w:rsidR="00820842" w:rsidRDefault="00820842">
      <w:r>
        <w:br w:type="page"/>
      </w: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lastRenderedPageBreak/>
              <w:t xml:space="preserve">109. Which of the following is </w:t>
            </w:r>
            <w:r>
              <w:rPr>
                <w:rFonts w:ascii="Times New Roman" w:eastAsia="Times New Roman" w:hAnsi="Times New Roman" w:cs="Times New Roman"/>
                <w:b/>
                <w:bCs/>
                <w:color w:val="000000"/>
                <w:sz w:val="22"/>
                <w:szCs w:val="22"/>
                <w:u w:val="single"/>
              </w:rPr>
              <w:t>not</w:t>
            </w:r>
            <w:r>
              <w:rPr>
                <w:rFonts w:ascii="Times New Roman" w:eastAsia="Times New Roman" w:hAnsi="Times New Roman" w:cs="Times New Roman"/>
                <w:color w:val="000000"/>
                <w:sz w:val="22"/>
                <w:szCs w:val="22"/>
              </w:rPr>
              <w:t xml:space="preserve"> a business transaction?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0180"/>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Erin, the CEO, buys $15,000 in stock, placing the money in a bank account in the name of Bob's Lawn Service.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Erin provided services to customers, earning fees of $600.</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Erin purchased hedge trimmers for Bob's Lawn Service, agreeing to pay the supplier next month.</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Erin pays her monthly personal credit card bill.</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d</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Challenging</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110. Which of the following is a business transaction?​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4384"/>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​purchase supplies on account</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​plan advertising for upcoming sale</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​give employees a raise beginning next month</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​submit estimate for construction project</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a</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111. The financial statement that presents a summary of the revenues and expenses of a business for a specific period of time, such as a month or year, is called a(n)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807"/>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prior period statement</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retained earnings statement</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income statement</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balance sheet</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c</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820842" w:rsidRDefault="00820842">
      <w:pPr>
        <w:spacing w:after="75"/>
      </w:pPr>
    </w:p>
    <w:p w:rsidR="00820842" w:rsidRDefault="00820842">
      <w:r>
        <w:br w:type="page"/>
      </w: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lastRenderedPageBreak/>
              <w:t>112. Which of the following financial statements reports information as of a specific date?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807"/>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income statement</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retained earnings statement</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statement of cash flows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balance sheet</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475"/>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d</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113. Four financial statements are usually prepared for a business.  The statement of cash flows is usually prepared last.  The retained earnings statement (RES), the balance sheet (B), and the income statement (I) are prepared in a certain order to obtain information needed for the next statement.  In what order are these three statements prepared?</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244"/>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 RES, B</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B, I, RES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RES, I, B</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B, RES, I</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475"/>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a</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114. Liabilities are reported on the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807"/>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income statement</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retained earnings statement</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statement of cash flows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balance sheet</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5136"/>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d</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ACCT.ACBSP.APC.16 - Current Liabilities Reporting</w:t>
                  </w:r>
                  <w:r>
                    <w:rPr>
                      <w:color w:val="000000"/>
                      <w:sz w:val="22"/>
                      <w:szCs w:val="22"/>
                    </w:rPr>
                    <w:br/>
                    <w:t>ACCT.AICPA.FN.03 - Measurement</w:t>
                  </w:r>
                  <w:r>
                    <w:rPr>
                      <w:color w:val="000000"/>
                      <w:sz w:val="22"/>
                      <w:szCs w:val="22"/>
                    </w:rPr>
                    <w:br/>
                    <w:t>BUSPROG: Analytic</w:t>
                  </w:r>
                </w:p>
              </w:tc>
            </w:tr>
          </w:tbl>
          <w:p w:rsidR="00387A20" w:rsidRDefault="00387A20"/>
        </w:tc>
      </w:tr>
    </w:tbl>
    <w:p w:rsidR="00820842" w:rsidRDefault="00820842">
      <w:pPr>
        <w:spacing w:after="75"/>
      </w:pPr>
    </w:p>
    <w:p w:rsidR="00820842" w:rsidRDefault="00820842">
      <w:r>
        <w:br w:type="page"/>
      </w: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lastRenderedPageBreak/>
              <w:t>115. Cash investments made by the owner in the business are reported on the statement of cash flows in the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759"/>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financing activities section</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investing activities section</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operating activities section</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supplemental statement</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879"/>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a</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ACCT.ACBSP.APC.24 - Statement of Cash Flows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116. The ending balance of the retained earnings account appears in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6400"/>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both the retained earnings statement and the income statement</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only the retained earnings statement</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both the retained earnings statement and the balance sheet</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both the retained earnings statement and the statement of cash flows</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475"/>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c</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117. A financial statement user would determine if a company was profitable or not during a specific period of time by reviewing the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3046"/>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income statement</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balance sheet</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statement of cash flows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statement of retained earnings</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475"/>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a</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820842" w:rsidRDefault="00820842">
      <w:pPr>
        <w:spacing w:after="75"/>
      </w:pPr>
    </w:p>
    <w:p w:rsidR="00820842" w:rsidRDefault="00820842">
      <w:r>
        <w:br w:type="page"/>
      </w: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lastRenderedPageBreak/>
              <w:t>118. If a shareholder wanted to know how money flowed into and out of the company, which financial statement would the shareholder use?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3046"/>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income statement</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statement of cash flows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balance sheet</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statement of retained earnings</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879"/>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b</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ACCT.ACBSP.APC.24 - Statement of Cash Flows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119. The assets section of the balance sheet normally presents assets in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6760"/>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alphabetical order</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the order of largest to smallest dollar amounts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the order in which they will be converted into cash or used in operations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the order of smallest to largest dollar amounts</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475"/>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c</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 xml:space="preserve">120. All of the following statements regarding the ratio of liabilities to stockholders' equity are true </w:t>
            </w:r>
            <w:r>
              <w:rPr>
                <w:rFonts w:ascii="Times New Roman" w:eastAsia="Times New Roman" w:hAnsi="Times New Roman" w:cs="Times New Roman"/>
                <w:b/>
                <w:bCs/>
                <w:color w:val="000000"/>
                <w:sz w:val="22"/>
                <w:szCs w:val="22"/>
                <w:u w:val="single"/>
              </w:rPr>
              <w:t>except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9565"/>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a ratio of 1 indicates that liabilities equal stockholders' equity</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sole proprietorships can use this ratio but substitute total owner's equity for total stockholders' equity</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the higher this ratio, the better able a business is to withstand poor business conditions and pay creditors</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the lower this ratio, the better able a business is to withstand poor business conditions and pay creditors</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5246"/>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c</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Bloom's: Remembering</w:t>
                  </w:r>
                  <w:r>
                    <w:rPr>
                      <w:color w:val="000000"/>
                      <w:sz w:val="22"/>
                      <w:szCs w:val="22"/>
                    </w:rPr>
                    <w:br/>
                    <w:t>Moderate</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A903C3">
                  <w:r>
                    <w:rPr>
                      <w:color w:val="000000"/>
                      <w:sz w:val="22"/>
                      <w:szCs w:val="22"/>
                    </w:rPr>
                    <w:t>FNMN.WARD.17.01-ADM</w:t>
                  </w:r>
                  <w:r w:rsidR="002965DF">
                    <w:rPr>
                      <w:color w:val="000000"/>
                      <w:sz w:val="22"/>
                      <w:szCs w:val="22"/>
                    </w:rPr>
                    <w:t xml:space="preserve"> - LO: 01-ADM</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ACCT.ACBSP.APC.23 - Financial Statement Analysis</w:t>
                  </w:r>
                  <w:r>
                    <w:rPr>
                      <w:color w:val="000000"/>
                      <w:sz w:val="22"/>
                      <w:szCs w:val="22"/>
                    </w:rPr>
                    <w:br/>
                    <w:t>ACCT.AICPA.FN.03 - Measurement</w:t>
                  </w:r>
                  <w:r>
                    <w:rPr>
                      <w:color w:val="000000"/>
                      <w:sz w:val="22"/>
                      <w:szCs w:val="22"/>
                    </w:rPr>
                    <w:br/>
                    <w:t>BUSPROG: Analytic</w:t>
                  </w:r>
                </w:p>
              </w:tc>
            </w:tr>
          </w:tbl>
          <w:p w:rsidR="00387A20" w:rsidRDefault="00387A20"/>
        </w:tc>
      </w:tr>
    </w:tbl>
    <w:p w:rsidR="00820842" w:rsidRDefault="00820842">
      <w:pPr>
        <w:spacing w:after="75"/>
      </w:pPr>
    </w:p>
    <w:p w:rsidR="00820842" w:rsidRDefault="00820842">
      <w:r>
        <w:br w:type="page"/>
      </w:r>
    </w:p>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121. Discuss internal and external users of accounting information.  What areas of accounting provide them with information?  Give an example of the type of report each type of user might use.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768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Internal users of accounting information include managers and employees. The area of accounting that provides internal users with information is called managerial accounting or management accounting. Managerial accounting reports often include sensitive information, for example about customers, prices, or plans to expand the business.</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External users of accounting information include customers, creditors, banks, and government entities. These users are not directly involved in managing or operating the business. The area of accounting that provides external users with information is called financial accounting. General-purpose financial statements are one type of financial accounting report that is distributed to external users.</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ACCT.ACBSP.APC.01 - Purpose</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122. Companies like Enron, HealthSouth, and Xerox Corporation have been caught in the midst of ethical lapses that led to fines, firings, and criminal and/or civil prosecution. List and briefly describe two factors that are responsible for what went wrong in these companies.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768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The two factors are: (1) individual character and (2) company culture of greed and ethical indifference. Honesty, integrity, and fairness in the face of pressure to hide the truth are important characteristics of an ethical business person. The behavior and attitude of senior management set a firm’s culture. That culture in turn flows down to lower-level managers.</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Understanding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ACCT.ACBSP.APC.20 - Accounting for Corporations</w:t>
                  </w:r>
                  <w:r>
                    <w:rPr>
                      <w:color w:val="000000"/>
                      <w:sz w:val="22"/>
                      <w:szCs w:val="22"/>
                    </w:rPr>
                    <w:br/>
                    <w:t>ACCT.AICPA.BB.03 - Legal</w:t>
                  </w:r>
                  <w:r>
                    <w:rPr>
                      <w:color w:val="000000"/>
                      <w:sz w:val="22"/>
                      <w:szCs w:val="22"/>
                    </w:rPr>
                    <w:br/>
                    <w:t>ACCT.AICPA.FN.03 - Measurement</w:t>
                  </w:r>
                  <w:r>
                    <w:rPr>
                      <w:color w:val="000000"/>
                      <w:sz w:val="22"/>
                      <w:szCs w:val="22"/>
                    </w:rPr>
                    <w:br/>
                    <w:t>BUSPROG: Ethics</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123. List the five steps in the process by which accounting provides information to users.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5847"/>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1. Identify users.</w:t>
                  </w:r>
                  <w:r>
                    <w:rPr>
                      <w:rFonts w:ascii="Times New Roman" w:eastAsia="Times New Roman" w:hAnsi="Times New Roman" w:cs="Times New Roman"/>
                      <w:color w:val="000000"/>
                      <w:sz w:val="22"/>
                      <w:szCs w:val="22"/>
                    </w:rPr>
                    <w:br/>
                    <w:t>2. Assess users’ information needs.</w:t>
                  </w:r>
                  <w:r>
                    <w:rPr>
                      <w:rFonts w:ascii="Times New Roman" w:eastAsia="Times New Roman" w:hAnsi="Times New Roman" w:cs="Times New Roman"/>
                      <w:color w:val="000000"/>
                      <w:sz w:val="22"/>
                      <w:szCs w:val="22"/>
                    </w:rPr>
                    <w:br/>
                    <w:t>3. Design the accounting information system to meet users’ needs.</w:t>
                  </w:r>
                  <w:r>
                    <w:rPr>
                      <w:rFonts w:ascii="Times New Roman" w:eastAsia="Times New Roman" w:hAnsi="Times New Roman" w:cs="Times New Roman"/>
                      <w:color w:val="000000"/>
                      <w:sz w:val="22"/>
                      <w:szCs w:val="22"/>
                    </w:rPr>
                    <w:br/>
                    <w:t>4. Record economic data about business activities and events.</w:t>
                  </w:r>
                  <w:r>
                    <w:rPr>
                      <w:rFonts w:ascii="Times New Roman" w:eastAsia="Times New Roman" w:hAnsi="Times New Roman" w:cs="Times New Roman"/>
                      <w:color w:val="000000"/>
                      <w:sz w:val="22"/>
                      <w:szCs w:val="22"/>
                    </w:rPr>
                    <w:br/>
                    <w:t>5. Prepare accounting reports for users.</w:t>
                  </w:r>
                </w:p>
              </w:tc>
            </w:tr>
            <w:tr w:rsidR="00820842">
              <w:tc>
                <w:tcPr>
                  <w:tcW w:w="0" w:type="auto"/>
                  <w:tcMar>
                    <w:top w:w="30" w:type="dxa"/>
                    <w:left w:w="0" w:type="dxa"/>
                    <w:bottom w:w="30" w:type="dxa"/>
                    <w:right w:w="0" w:type="dxa"/>
                  </w:tcMar>
                </w:tcPr>
                <w:p w:rsidR="00820842" w:rsidRDefault="00820842">
                  <w:pPr>
                    <w:rPr>
                      <w:i/>
                      <w:iCs/>
                      <w:color w:val="000000"/>
                      <w:sz w:val="22"/>
                      <w:szCs w:val="22"/>
                    </w:rPr>
                  </w:pPr>
                </w:p>
              </w:tc>
              <w:tc>
                <w:tcPr>
                  <w:tcW w:w="0" w:type="auto"/>
                  <w:tcMar>
                    <w:top w:w="30" w:type="dxa"/>
                    <w:left w:w="0" w:type="dxa"/>
                    <w:bottom w:w="30" w:type="dxa"/>
                    <w:right w:w="0" w:type="dxa"/>
                  </w:tcMar>
                </w:tcPr>
                <w:p w:rsidR="00820842" w:rsidRDefault="00820842">
                  <w:pPr>
                    <w:rPr>
                      <w:color w:val="000000"/>
                      <w:sz w:val="22"/>
                      <w:szCs w:val="22"/>
                    </w:rPr>
                  </w:pPr>
                </w:p>
              </w:tc>
            </w:tr>
            <w:tr w:rsidR="00820842">
              <w:tc>
                <w:tcPr>
                  <w:tcW w:w="0" w:type="auto"/>
                  <w:tcMar>
                    <w:top w:w="30" w:type="dxa"/>
                    <w:left w:w="0" w:type="dxa"/>
                    <w:bottom w:w="30" w:type="dxa"/>
                    <w:right w:w="0" w:type="dxa"/>
                  </w:tcMar>
                </w:tcPr>
                <w:p w:rsidR="00820842" w:rsidRDefault="00820842">
                  <w:pPr>
                    <w:rPr>
                      <w:i/>
                      <w:iCs/>
                      <w:color w:val="000000"/>
                      <w:sz w:val="22"/>
                      <w:szCs w:val="22"/>
                    </w:rPr>
                  </w:pPr>
                </w:p>
              </w:tc>
              <w:tc>
                <w:tcPr>
                  <w:tcW w:w="0" w:type="auto"/>
                  <w:tcMar>
                    <w:top w:w="30" w:type="dxa"/>
                    <w:left w:w="0" w:type="dxa"/>
                    <w:bottom w:w="30" w:type="dxa"/>
                    <w:right w:w="0" w:type="dxa"/>
                  </w:tcMar>
                </w:tcPr>
                <w:p w:rsidR="00820842" w:rsidRDefault="00820842">
                  <w:pPr>
                    <w:rPr>
                      <w:color w:val="000000"/>
                      <w:sz w:val="22"/>
                      <w:szCs w:val="22"/>
                    </w:rPr>
                  </w:pPr>
                </w:p>
              </w:tc>
            </w:tr>
            <w:tr w:rsidR="00820842">
              <w:tc>
                <w:tcPr>
                  <w:tcW w:w="0" w:type="auto"/>
                  <w:tcMar>
                    <w:top w:w="30" w:type="dxa"/>
                    <w:left w:w="0" w:type="dxa"/>
                    <w:bottom w:w="30" w:type="dxa"/>
                    <w:right w:w="0" w:type="dxa"/>
                  </w:tcMar>
                </w:tcPr>
                <w:p w:rsidR="00820842" w:rsidRDefault="00820842">
                  <w:pPr>
                    <w:rPr>
                      <w:i/>
                      <w:iCs/>
                      <w:color w:val="000000"/>
                      <w:sz w:val="22"/>
                      <w:szCs w:val="22"/>
                    </w:rPr>
                  </w:pPr>
                </w:p>
              </w:tc>
              <w:tc>
                <w:tcPr>
                  <w:tcW w:w="0" w:type="auto"/>
                  <w:tcMar>
                    <w:top w:w="30" w:type="dxa"/>
                    <w:left w:w="0" w:type="dxa"/>
                    <w:bottom w:w="30" w:type="dxa"/>
                    <w:right w:w="0" w:type="dxa"/>
                  </w:tcMar>
                </w:tcPr>
                <w:p w:rsidR="00820842" w:rsidRDefault="00820842">
                  <w:pPr>
                    <w:rPr>
                      <w:color w:val="000000"/>
                      <w:sz w:val="22"/>
                      <w:szCs w:val="22"/>
                    </w:rPr>
                  </w:pPr>
                </w:p>
              </w:tc>
            </w:tr>
            <w:tr w:rsidR="00820842">
              <w:tc>
                <w:tcPr>
                  <w:tcW w:w="0" w:type="auto"/>
                  <w:tcMar>
                    <w:top w:w="30" w:type="dxa"/>
                    <w:left w:w="0" w:type="dxa"/>
                    <w:bottom w:w="30" w:type="dxa"/>
                    <w:right w:w="0" w:type="dxa"/>
                  </w:tcMar>
                </w:tcPr>
                <w:p w:rsidR="00820842" w:rsidRDefault="00820842">
                  <w:pPr>
                    <w:rPr>
                      <w:i/>
                      <w:iCs/>
                      <w:color w:val="000000"/>
                      <w:sz w:val="22"/>
                      <w:szCs w:val="22"/>
                    </w:rPr>
                  </w:pPr>
                </w:p>
              </w:tc>
              <w:tc>
                <w:tcPr>
                  <w:tcW w:w="0" w:type="auto"/>
                  <w:tcMar>
                    <w:top w:w="30" w:type="dxa"/>
                    <w:left w:w="0" w:type="dxa"/>
                    <w:bottom w:w="30" w:type="dxa"/>
                    <w:right w:w="0" w:type="dxa"/>
                  </w:tcMar>
                </w:tcPr>
                <w:p w:rsidR="00820842" w:rsidRDefault="00820842">
                  <w:pPr>
                    <w:rPr>
                      <w:color w:val="000000"/>
                      <w:sz w:val="22"/>
                      <w:szCs w:val="22"/>
                    </w:rPr>
                  </w:pPr>
                </w:p>
              </w:tc>
            </w:tr>
            <w:tr w:rsidR="00820842">
              <w:tc>
                <w:tcPr>
                  <w:tcW w:w="0" w:type="auto"/>
                  <w:tcMar>
                    <w:top w:w="30" w:type="dxa"/>
                    <w:left w:w="0" w:type="dxa"/>
                    <w:bottom w:w="30" w:type="dxa"/>
                    <w:right w:w="0" w:type="dxa"/>
                  </w:tcMar>
                </w:tcPr>
                <w:p w:rsidR="00820842" w:rsidRDefault="00820842">
                  <w:pPr>
                    <w:rPr>
                      <w:i/>
                      <w:iCs/>
                      <w:color w:val="000000"/>
                      <w:sz w:val="22"/>
                      <w:szCs w:val="22"/>
                    </w:rPr>
                  </w:pPr>
                </w:p>
              </w:tc>
              <w:tc>
                <w:tcPr>
                  <w:tcW w:w="0" w:type="auto"/>
                  <w:tcMar>
                    <w:top w:w="30" w:type="dxa"/>
                    <w:left w:w="0" w:type="dxa"/>
                    <w:bottom w:w="30" w:type="dxa"/>
                    <w:right w:w="0" w:type="dxa"/>
                  </w:tcMar>
                </w:tcPr>
                <w:p w:rsidR="00820842" w:rsidRDefault="00820842">
                  <w:pPr>
                    <w:rPr>
                      <w:color w:val="000000"/>
                      <w:sz w:val="22"/>
                      <w:szCs w:val="22"/>
                    </w:rPr>
                  </w:pPr>
                </w:p>
              </w:tc>
            </w:tr>
            <w:tr w:rsidR="00387A20">
              <w:tc>
                <w:tcPr>
                  <w:tcW w:w="0" w:type="auto"/>
                  <w:tcMar>
                    <w:top w:w="30" w:type="dxa"/>
                    <w:left w:w="0" w:type="dxa"/>
                    <w:bottom w:w="30" w:type="dxa"/>
                    <w:right w:w="0" w:type="dxa"/>
                  </w:tcMar>
                </w:tcPr>
                <w:p w:rsidR="00387A20" w:rsidRDefault="002965DF">
                  <w:r>
                    <w:rPr>
                      <w:i/>
                      <w:iCs/>
                      <w:color w:val="000000"/>
                      <w:sz w:val="22"/>
                      <w:szCs w:val="22"/>
                    </w:rPr>
                    <w:lastRenderedPageBreak/>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ACCT.ACBSP.APC.01 - Purpose</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124. Identify each of the following as either internal or external users of accounting information.</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735"/>
              <w:gridCol w:w="5145"/>
            </w:tblGrid>
            <w:tr w:rsidR="00387A20">
              <w:tc>
                <w:tcPr>
                  <w:tcW w:w="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A.</w:t>
                  </w:r>
                </w:p>
              </w:tc>
              <w:tc>
                <w:tcPr>
                  <w:tcW w:w="51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Payroll manager</w:t>
                  </w:r>
                </w:p>
              </w:tc>
            </w:tr>
            <w:tr w:rsidR="00387A20">
              <w:tc>
                <w:tcPr>
                  <w:tcW w:w="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B.</w:t>
                  </w:r>
                </w:p>
              </w:tc>
              <w:tc>
                <w:tcPr>
                  <w:tcW w:w="51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Bank</w:t>
                  </w:r>
                </w:p>
              </w:tc>
            </w:tr>
            <w:tr w:rsidR="00387A20">
              <w:tc>
                <w:tcPr>
                  <w:tcW w:w="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C.</w:t>
                  </w:r>
                </w:p>
              </w:tc>
              <w:tc>
                <w:tcPr>
                  <w:tcW w:w="51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President’s secretary</w:t>
                  </w:r>
                </w:p>
              </w:tc>
            </w:tr>
            <w:tr w:rsidR="00387A20">
              <w:tc>
                <w:tcPr>
                  <w:tcW w:w="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D.</w:t>
                  </w:r>
                </w:p>
              </w:tc>
              <w:tc>
                <w:tcPr>
                  <w:tcW w:w="51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Internal Revenue Service</w:t>
                  </w:r>
                </w:p>
              </w:tc>
            </w:tr>
            <w:tr w:rsidR="00387A20">
              <w:tc>
                <w:tcPr>
                  <w:tcW w:w="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E.</w:t>
                  </w:r>
                </w:p>
              </w:tc>
              <w:tc>
                <w:tcPr>
                  <w:tcW w:w="51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Raw material vendors</w:t>
                  </w:r>
                </w:p>
              </w:tc>
            </w:tr>
            <w:tr w:rsidR="00387A20">
              <w:tc>
                <w:tcPr>
                  <w:tcW w:w="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F.</w:t>
                  </w:r>
                </w:p>
              </w:tc>
              <w:tc>
                <w:tcPr>
                  <w:tcW w:w="51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Social Security Administration</w:t>
                  </w:r>
                </w:p>
              </w:tc>
            </w:tr>
            <w:tr w:rsidR="00387A20">
              <w:tc>
                <w:tcPr>
                  <w:tcW w:w="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G.</w:t>
                  </w:r>
                </w:p>
              </w:tc>
              <w:tc>
                <w:tcPr>
                  <w:tcW w:w="51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Health insurance provider</w:t>
                  </w:r>
                </w:p>
              </w:tc>
            </w:tr>
            <w:tr w:rsidR="00387A20">
              <w:tc>
                <w:tcPr>
                  <w:tcW w:w="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H.</w:t>
                  </w:r>
                </w:p>
              </w:tc>
              <w:tc>
                <w:tcPr>
                  <w:tcW w:w="514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Managerial accountant</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5986"/>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w:t>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735"/>
                    <w:gridCol w:w="5235"/>
                  </w:tblGrid>
                  <w:tr w:rsidR="00387A20">
                    <w:tc>
                      <w:tcPr>
                        <w:tcW w:w="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A.</w:t>
                        </w:r>
                      </w:p>
                    </w:tc>
                    <w:tc>
                      <w:tcPr>
                        <w:tcW w:w="52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Internal</w:t>
                        </w:r>
                      </w:p>
                    </w:tc>
                  </w:tr>
                  <w:tr w:rsidR="00387A20">
                    <w:tc>
                      <w:tcPr>
                        <w:tcW w:w="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B.</w:t>
                        </w:r>
                      </w:p>
                    </w:tc>
                    <w:tc>
                      <w:tcPr>
                        <w:tcW w:w="52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External</w:t>
                        </w:r>
                      </w:p>
                    </w:tc>
                  </w:tr>
                  <w:tr w:rsidR="00387A20">
                    <w:tc>
                      <w:tcPr>
                        <w:tcW w:w="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C.</w:t>
                        </w:r>
                      </w:p>
                    </w:tc>
                    <w:tc>
                      <w:tcPr>
                        <w:tcW w:w="52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Internal</w:t>
                        </w:r>
                      </w:p>
                    </w:tc>
                  </w:tr>
                  <w:tr w:rsidR="00387A20">
                    <w:tc>
                      <w:tcPr>
                        <w:tcW w:w="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D.</w:t>
                        </w:r>
                      </w:p>
                    </w:tc>
                    <w:tc>
                      <w:tcPr>
                        <w:tcW w:w="52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External</w:t>
                        </w:r>
                      </w:p>
                    </w:tc>
                  </w:tr>
                  <w:tr w:rsidR="00387A20">
                    <w:tc>
                      <w:tcPr>
                        <w:tcW w:w="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E.</w:t>
                        </w:r>
                      </w:p>
                    </w:tc>
                    <w:tc>
                      <w:tcPr>
                        <w:tcW w:w="52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External</w:t>
                        </w:r>
                      </w:p>
                    </w:tc>
                  </w:tr>
                  <w:tr w:rsidR="00387A20">
                    <w:tc>
                      <w:tcPr>
                        <w:tcW w:w="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F.</w:t>
                        </w:r>
                      </w:p>
                    </w:tc>
                    <w:tc>
                      <w:tcPr>
                        <w:tcW w:w="52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External</w:t>
                        </w:r>
                      </w:p>
                    </w:tc>
                  </w:tr>
                  <w:tr w:rsidR="00387A20">
                    <w:tc>
                      <w:tcPr>
                        <w:tcW w:w="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G.</w:t>
                        </w:r>
                      </w:p>
                    </w:tc>
                    <w:tc>
                      <w:tcPr>
                        <w:tcW w:w="52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External</w:t>
                        </w:r>
                      </w:p>
                    </w:tc>
                  </w:tr>
                  <w:tr w:rsidR="00387A20">
                    <w:tc>
                      <w:tcPr>
                        <w:tcW w:w="7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H.</w:t>
                        </w:r>
                      </w:p>
                    </w:tc>
                    <w:tc>
                      <w:tcPr>
                        <w:tcW w:w="52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Internal</w:t>
                        </w:r>
                      </w:p>
                    </w:tc>
                  </w:tr>
                </w:tbl>
                <w:p w:rsidR="00387A20" w:rsidRDefault="00387A20"/>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ACCT.ACBSP.APC.01 - Purpose</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125. For each of the following companies, identify whether they are a service, merchandising, or manufacturing business.</w:t>
            </w:r>
            <w:r>
              <w:rPr>
                <w:rFonts w:ascii="Times New Roman" w:eastAsia="Times New Roman" w:hAnsi="Times New Roman" w:cs="Times New Roman"/>
                <w:color w:val="000000"/>
                <w:sz w:val="22"/>
                <w:szCs w:val="22"/>
              </w:rPr>
              <w:br/>
            </w:r>
          </w:p>
          <w:tbl>
            <w:tblPr>
              <w:tblW w:w="348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818"/>
              <w:gridCol w:w="2662"/>
            </w:tblGrid>
            <w:tr w:rsidR="00387A20">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A.</w:t>
                  </w:r>
                </w:p>
              </w:tc>
              <w:tc>
                <w:tcPr>
                  <w:tcW w:w="4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Kohl's</w:t>
                  </w:r>
                </w:p>
              </w:tc>
            </w:tr>
            <w:tr w:rsidR="00387A20">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B.</w:t>
                  </w:r>
                </w:p>
              </w:tc>
              <w:tc>
                <w:tcPr>
                  <w:tcW w:w="4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Time Warner Cable</w:t>
                  </w:r>
                </w:p>
              </w:tc>
            </w:tr>
            <w:tr w:rsidR="00387A20">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C.</w:t>
                  </w:r>
                </w:p>
              </w:tc>
              <w:tc>
                <w:tcPr>
                  <w:tcW w:w="4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General Motors</w:t>
                  </w:r>
                </w:p>
              </w:tc>
            </w:tr>
            <w:tr w:rsidR="00387A20">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D.</w:t>
                  </w:r>
                </w:p>
              </w:tc>
              <w:tc>
                <w:tcPr>
                  <w:tcW w:w="4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Regal Cinemas</w:t>
                  </w:r>
                </w:p>
              </w:tc>
            </w:tr>
            <w:tr w:rsidR="00387A20">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E.</w:t>
                  </w:r>
                </w:p>
              </w:tc>
              <w:tc>
                <w:tcPr>
                  <w:tcW w:w="4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Applebee’s</w:t>
                  </w:r>
                </w:p>
              </w:tc>
            </w:tr>
            <w:tr w:rsidR="00387A20">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F.</w:t>
                  </w:r>
                </w:p>
              </w:tc>
              <w:tc>
                <w:tcPr>
                  <w:tcW w:w="4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Sony</w:t>
                  </w:r>
                </w:p>
              </w:tc>
            </w:tr>
            <w:tr w:rsidR="00387A20">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G.</w:t>
                  </w:r>
                </w:p>
              </w:tc>
              <w:tc>
                <w:tcPr>
                  <w:tcW w:w="4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Best Buy</w:t>
                  </w:r>
                </w:p>
              </w:tc>
            </w:tr>
            <w:tr w:rsidR="00387A20">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H.</w:t>
                  </w:r>
                </w:p>
              </w:tc>
              <w:tc>
                <w:tcPr>
                  <w:tcW w:w="4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Banana Republic</w:t>
                  </w:r>
                </w:p>
              </w:tc>
            </w:tr>
            <w:tr w:rsidR="00387A20">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I.</w:t>
                  </w:r>
                </w:p>
              </w:tc>
              <w:tc>
                <w:tcPr>
                  <w:tcW w:w="4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H&amp;R Block</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998"/>
            </w:tblGrid>
            <w:tr w:rsidR="00387A20">
              <w:tc>
                <w:tcPr>
                  <w:tcW w:w="0" w:type="auto"/>
                  <w:tcMar>
                    <w:top w:w="30" w:type="dxa"/>
                    <w:left w:w="0" w:type="dxa"/>
                    <w:bottom w:w="30" w:type="dxa"/>
                    <w:right w:w="0" w:type="dxa"/>
                  </w:tcMar>
                </w:tcPr>
                <w:p w:rsidR="00820842" w:rsidRDefault="00820842">
                  <w:pPr>
                    <w:rPr>
                      <w:i/>
                      <w:iCs/>
                      <w:color w:val="000000"/>
                      <w:sz w:val="22"/>
                      <w:szCs w:val="22"/>
                    </w:rPr>
                  </w:pPr>
                </w:p>
                <w:p w:rsidR="00820842" w:rsidRDefault="00820842">
                  <w:pPr>
                    <w:rPr>
                      <w:i/>
                      <w:iCs/>
                      <w:color w:val="000000"/>
                      <w:sz w:val="22"/>
                      <w:szCs w:val="22"/>
                    </w:rPr>
                  </w:pPr>
                </w:p>
                <w:p w:rsidR="00820842" w:rsidRDefault="00820842">
                  <w:pPr>
                    <w:rPr>
                      <w:i/>
                      <w:iCs/>
                      <w:color w:val="000000"/>
                      <w:sz w:val="22"/>
                      <w:szCs w:val="22"/>
                    </w:rPr>
                  </w:pPr>
                </w:p>
                <w:p w:rsidR="00820842" w:rsidRDefault="00820842">
                  <w:pPr>
                    <w:rPr>
                      <w:i/>
                      <w:iCs/>
                      <w:color w:val="000000"/>
                      <w:sz w:val="22"/>
                      <w:szCs w:val="22"/>
                    </w:rPr>
                  </w:pPr>
                </w:p>
                <w:p w:rsidR="00820842" w:rsidRDefault="00820842">
                  <w:pPr>
                    <w:rPr>
                      <w:i/>
                      <w:iCs/>
                      <w:color w:val="000000"/>
                      <w:sz w:val="22"/>
                      <w:szCs w:val="22"/>
                    </w:rPr>
                  </w:pPr>
                </w:p>
                <w:p w:rsidR="00387A20" w:rsidRDefault="002965DF">
                  <w:r>
                    <w:rPr>
                      <w:i/>
                      <w:iCs/>
                      <w:color w:val="000000"/>
                      <w:sz w:val="22"/>
                      <w:szCs w:val="22"/>
                    </w:rPr>
                    <w:lastRenderedPageBreak/>
                    <w:t>ANSWER:  </w:t>
                  </w:r>
                </w:p>
              </w:tc>
              <w:tc>
                <w:tcPr>
                  <w:tcW w:w="0" w:type="auto"/>
                  <w:tcMar>
                    <w:top w:w="30" w:type="dxa"/>
                    <w:left w:w="0" w:type="dxa"/>
                    <w:bottom w:w="30" w:type="dxa"/>
                    <w:right w:w="0" w:type="dxa"/>
                  </w:tcMar>
                </w:tcPr>
                <w:p w:rsidR="00387A20" w:rsidRDefault="002965DF">
                  <w:pPr>
                    <w:pStyle w:val="p"/>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w:t>
                  </w:r>
                </w:p>
                <w:p w:rsidR="00820842" w:rsidRDefault="00820842">
                  <w:pPr>
                    <w:pStyle w:val="p"/>
                    <w:rPr>
                      <w:rFonts w:ascii="Times New Roman" w:eastAsia="Times New Roman" w:hAnsi="Times New Roman" w:cs="Times New Roman"/>
                      <w:color w:val="000000"/>
                      <w:sz w:val="22"/>
                      <w:szCs w:val="22"/>
                    </w:rPr>
                  </w:pPr>
                </w:p>
                <w:p w:rsidR="00820842" w:rsidRDefault="00820842">
                  <w:pPr>
                    <w:pStyle w:val="p"/>
                    <w:rPr>
                      <w:rFonts w:ascii="Times New Roman" w:eastAsia="Times New Roman" w:hAnsi="Times New Roman" w:cs="Times New Roman"/>
                      <w:color w:val="000000"/>
                      <w:sz w:val="22"/>
                      <w:szCs w:val="22"/>
                    </w:rPr>
                  </w:pPr>
                </w:p>
                <w:p w:rsidR="00820842" w:rsidRDefault="00820842">
                  <w:pPr>
                    <w:pStyle w:val="p"/>
                    <w:rPr>
                      <w:rFonts w:ascii="Times New Roman" w:eastAsia="Times New Roman" w:hAnsi="Times New Roman" w:cs="Times New Roman"/>
                      <w:color w:val="000000"/>
                      <w:sz w:val="22"/>
                      <w:szCs w:val="22"/>
                    </w:rPr>
                  </w:pPr>
                </w:p>
                <w:p w:rsidR="00820842" w:rsidRDefault="00820842">
                  <w:pPr>
                    <w:pStyle w:val="p"/>
                  </w:pPr>
                </w:p>
                <w:tbl>
                  <w:tblPr>
                    <w:tblW w:w="360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680"/>
                    <w:gridCol w:w="2920"/>
                  </w:tblGrid>
                  <w:tr w:rsidR="00387A20">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lastRenderedPageBreak/>
                          <w:t>A.</w:t>
                        </w:r>
                      </w:p>
                    </w:tc>
                    <w:tc>
                      <w:tcPr>
                        <w:tcW w:w="4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Merchandising</w:t>
                        </w:r>
                      </w:p>
                    </w:tc>
                  </w:tr>
                  <w:tr w:rsidR="00387A20">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B.</w:t>
                        </w:r>
                      </w:p>
                    </w:tc>
                    <w:tc>
                      <w:tcPr>
                        <w:tcW w:w="4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Service</w:t>
                        </w:r>
                      </w:p>
                    </w:tc>
                  </w:tr>
                  <w:tr w:rsidR="00387A20">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C.</w:t>
                        </w:r>
                      </w:p>
                    </w:tc>
                    <w:tc>
                      <w:tcPr>
                        <w:tcW w:w="4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Manufacturing</w:t>
                        </w:r>
                      </w:p>
                    </w:tc>
                  </w:tr>
                  <w:tr w:rsidR="00387A20">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D.</w:t>
                        </w:r>
                      </w:p>
                    </w:tc>
                    <w:tc>
                      <w:tcPr>
                        <w:tcW w:w="4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Service</w:t>
                        </w:r>
                      </w:p>
                    </w:tc>
                  </w:tr>
                  <w:tr w:rsidR="00387A20">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E.</w:t>
                        </w:r>
                      </w:p>
                    </w:tc>
                    <w:tc>
                      <w:tcPr>
                        <w:tcW w:w="4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Service/Manufacturing</w:t>
                        </w:r>
                      </w:p>
                    </w:tc>
                  </w:tr>
                  <w:tr w:rsidR="00387A20">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F.</w:t>
                        </w:r>
                      </w:p>
                    </w:tc>
                    <w:tc>
                      <w:tcPr>
                        <w:tcW w:w="4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Manufacturing</w:t>
                        </w:r>
                      </w:p>
                    </w:tc>
                  </w:tr>
                  <w:tr w:rsidR="00387A20">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G.</w:t>
                        </w:r>
                      </w:p>
                    </w:tc>
                    <w:tc>
                      <w:tcPr>
                        <w:tcW w:w="4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Merchandising</w:t>
                        </w:r>
                      </w:p>
                    </w:tc>
                  </w:tr>
                  <w:tr w:rsidR="00387A20">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H.</w:t>
                        </w:r>
                      </w:p>
                    </w:tc>
                    <w:tc>
                      <w:tcPr>
                        <w:tcW w:w="4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Merchandising</w:t>
                        </w:r>
                      </w:p>
                    </w:tc>
                  </w:tr>
                  <w:tr w:rsidR="00387A20">
                    <w:tc>
                      <w:tcPr>
                        <w:tcW w:w="14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I.</w:t>
                        </w:r>
                      </w:p>
                    </w:tc>
                    <w:tc>
                      <w:tcPr>
                        <w:tcW w:w="4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Service</w:t>
                        </w:r>
                      </w:p>
                    </w:tc>
                  </w:tr>
                </w:tbl>
                <w:p w:rsidR="00387A20" w:rsidRDefault="00387A20"/>
              </w:tc>
            </w:tr>
            <w:tr w:rsidR="00387A20">
              <w:tc>
                <w:tcPr>
                  <w:tcW w:w="0" w:type="auto"/>
                  <w:tcMar>
                    <w:top w:w="30" w:type="dxa"/>
                    <w:left w:w="0" w:type="dxa"/>
                    <w:bottom w:w="30" w:type="dxa"/>
                    <w:right w:w="0" w:type="dxa"/>
                  </w:tcMar>
                </w:tcPr>
                <w:p w:rsidR="00387A20" w:rsidRDefault="002965DF">
                  <w:r>
                    <w:rPr>
                      <w:i/>
                      <w:iCs/>
                      <w:color w:val="000000"/>
                      <w:sz w:val="22"/>
                      <w:szCs w:val="22"/>
                    </w:rPr>
                    <w:lastRenderedPageBreak/>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ACCT.ACBSP.APC.03 - Business Forms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126. What is the major difference between the objective of financial accounting and the objective of managerial accounting?</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768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The objective of financial accounting is to provide information for the decision-making needs of external users. The objective of managerial accounting is to provide information for internal users.</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ACCT.ACBSP.APC.01 - Purpose</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127. Give the major disadvantage of disregarding the cost principle and constantly revaluing assets based on appraisals and opinions.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5187"/>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Accounting reports would become unstable and unreliable.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128. On May 7, Carpet Barn Company offered to pay $83,000 for land that had a selling price of $105,000.  On May 15, Carpet Barn accepted a counteroffer of $95,000.  On June 5, the land was assessed at a value of $115,000 for property tax purposes.  On December 10, Carpet Barn Company was offered $135,000 for the land by another company.  At what value should the land be recorded in Carpet Barn Company’s records?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Style w:val="DoubleUnderline"/>
                      <w:rFonts w:ascii="Times New Roman" w:eastAsia="Times New Roman" w:hAnsi="Times New Roman" w:cs="Times New Roman"/>
                      <w:color w:val="000000"/>
                      <w:sz w:val="22"/>
                      <w:szCs w:val="22"/>
                      <w:u w:val="double"/>
                    </w:rPr>
                    <w:t>$95,000</w:t>
                  </w:r>
                </w:p>
              </w:tc>
            </w:tr>
            <w:tr w:rsidR="00820842">
              <w:tc>
                <w:tcPr>
                  <w:tcW w:w="0" w:type="auto"/>
                  <w:tcMar>
                    <w:top w:w="30" w:type="dxa"/>
                    <w:left w:w="0" w:type="dxa"/>
                    <w:bottom w:w="30" w:type="dxa"/>
                    <w:right w:w="0" w:type="dxa"/>
                  </w:tcMar>
                </w:tcPr>
                <w:p w:rsidR="00820842" w:rsidRDefault="00820842">
                  <w:pPr>
                    <w:rPr>
                      <w:i/>
                      <w:iCs/>
                      <w:color w:val="000000"/>
                      <w:sz w:val="22"/>
                      <w:szCs w:val="22"/>
                    </w:rPr>
                  </w:pPr>
                </w:p>
              </w:tc>
              <w:tc>
                <w:tcPr>
                  <w:tcW w:w="0" w:type="auto"/>
                  <w:tcMar>
                    <w:top w:w="30" w:type="dxa"/>
                    <w:left w:w="0" w:type="dxa"/>
                    <w:bottom w:w="30" w:type="dxa"/>
                    <w:right w:w="0" w:type="dxa"/>
                  </w:tcMar>
                </w:tcPr>
                <w:p w:rsidR="00820842" w:rsidRDefault="00820842">
                  <w:pPr>
                    <w:rPr>
                      <w:color w:val="000000"/>
                      <w:sz w:val="22"/>
                      <w:szCs w:val="22"/>
                    </w:rPr>
                  </w:pPr>
                </w:p>
              </w:tc>
            </w:tr>
            <w:tr w:rsidR="00820842">
              <w:tc>
                <w:tcPr>
                  <w:tcW w:w="0" w:type="auto"/>
                  <w:tcMar>
                    <w:top w:w="30" w:type="dxa"/>
                    <w:left w:w="0" w:type="dxa"/>
                    <w:bottom w:w="30" w:type="dxa"/>
                    <w:right w:w="0" w:type="dxa"/>
                  </w:tcMar>
                </w:tcPr>
                <w:p w:rsidR="00820842" w:rsidRDefault="00820842">
                  <w:pPr>
                    <w:rPr>
                      <w:i/>
                      <w:iCs/>
                      <w:color w:val="000000"/>
                      <w:sz w:val="22"/>
                      <w:szCs w:val="22"/>
                    </w:rPr>
                  </w:pPr>
                </w:p>
              </w:tc>
              <w:tc>
                <w:tcPr>
                  <w:tcW w:w="0" w:type="auto"/>
                  <w:tcMar>
                    <w:top w:w="30" w:type="dxa"/>
                    <w:left w:w="0" w:type="dxa"/>
                    <w:bottom w:w="30" w:type="dxa"/>
                    <w:right w:w="0" w:type="dxa"/>
                  </w:tcMar>
                </w:tcPr>
                <w:p w:rsidR="00820842" w:rsidRDefault="00820842">
                  <w:pPr>
                    <w:rPr>
                      <w:color w:val="000000"/>
                      <w:sz w:val="22"/>
                      <w:szCs w:val="22"/>
                    </w:rPr>
                  </w:pPr>
                </w:p>
              </w:tc>
            </w:tr>
            <w:tr w:rsidR="00820842">
              <w:tc>
                <w:tcPr>
                  <w:tcW w:w="0" w:type="auto"/>
                  <w:tcMar>
                    <w:top w:w="30" w:type="dxa"/>
                    <w:left w:w="0" w:type="dxa"/>
                    <w:bottom w:w="30" w:type="dxa"/>
                    <w:right w:w="0" w:type="dxa"/>
                  </w:tcMar>
                </w:tcPr>
                <w:p w:rsidR="00820842" w:rsidRDefault="00820842">
                  <w:pPr>
                    <w:rPr>
                      <w:i/>
                      <w:iCs/>
                      <w:color w:val="000000"/>
                      <w:sz w:val="22"/>
                      <w:szCs w:val="22"/>
                    </w:rPr>
                  </w:pPr>
                </w:p>
              </w:tc>
              <w:tc>
                <w:tcPr>
                  <w:tcW w:w="0" w:type="auto"/>
                  <w:tcMar>
                    <w:top w:w="30" w:type="dxa"/>
                    <w:left w:w="0" w:type="dxa"/>
                    <w:bottom w:w="30" w:type="dxa"/>
                    <w:right w:w="0" w:type="dxa"/>
                  </w:tcMar>
                </w:tcPr>
                <w:p w:rsidR="00820842" w:rsidRDefault="00820842">
                  <w:pPr>
                    <w:rPr>
                      <w:color w:val="000000"/>
                      <w:sz w:val="22"/>
                      <w:szCs w:val="22"/>
                    </w:rPr>
                  </w:pPr>
                </w:p>
              </w:tc>
            </w:tr>
            <w:tr w:rsidR="00820842">
              <w:tc>
                <w:tcPr>
                  <w:tcW w:w="0" w:type="auto"/>
                  <w:tcMar>
                    <w:top w:w="30" w:type="dxa"/>
                    <w:left w:w="0" w:type="dxa"/>
                    <w:bottom w:w="30" w:type="dxa"/>
                    <w:right w:w="0" w:type="dxa"/>
                  </w:tcMar>
                </w:tcPr>
                <w:p w:rsidR="00820842" w:rsidRDefault="00820842">
                  <w:pPr>
                    <w:rPr>
                      <w:i/>
                      <w:iCs/>
                      <w:color w:val="000000"/>
                      <w:sz w:val="22"/>
                      <w:szCs w:val="22"/>
                    </w:rPr>
                  </w:pPr>
                </w:p>
              </w:tc>
              <w:tc>
                <w:tcPr>
                  <w:tcW w:w="0" w:type="auto"/>
                  <w:tcMar>
                    <w:top w:w="30" w:type="dxa"/>
                    <w:left w:w="0" w:type="dxa"/>
                    <w:bottom w:w="30" w:type="dxa"/>
                    <w:right w:w="0" w:type="dxa"/>
                  </w:tcMar>
                </w:tcPr>
                <w:p w:rsidR="00820842" w:rsidRDefault="00820842">
                  <w:pPr>
                    <w:rPr>
                      <w:color w:val="000000"/>
                      <w:sz w:val="22"/>
                      <w:szCs w:val="22"/>
                    </w:rPr>
                  </w:pPr>
                </w:p>
              </w:tc>
            </w:tr>
            <w:tr w:rsidR="00820842">
              <w:tc>
                <w:tcPr>
                  <w:tcW w:w="0" w:type="auto"/>
                  <w:tcMar>
                    <w:top w:w="30" w:type="dxa"/>
                    <w:left w:w="0" w:type="dxa"/>
                    <w:bottom w:w="30" w:type="dxa"/>
                    <w:right w:w="0" w:type="dxa"/>
                  </w:tcMar>
                </w:tcPr>
                <w:p w:rsidR="00820842" w:rsidRDefault="00820842">
                  <w:pPr>
                    <w:rPr>
                      <w:i/>
                      <w:iCs/>
                      <w:color w:val="000000"/>
                      <w:sz w:val="22"/>
                      <w:szCs w:val="22"/>
                    </w:rPr>
                  </w:pPr>
                </w:p>
              </w:tc>
              <w:tc>
                <w:tcPr>
                  <w:tcW w:w="0" w:type="auto"/>
                  <w:tcMar>
                    <w:top w:w="30" w:type="dxa"/>
                    <w:left w:w="0" w:type="dxa"/>
                    <w:bottom w:w="30" w:type="dxa"/>
                    <w:right w:w="0" w:type="dxa"/>
                  </w:tcMar>
                </w:tcPr>
                <w:p w:rsidR="00820842" w:rsidRDefault="00820842">
                  <w:pPr>
                    <w:rPr>
                      <w:color w:val="000000"/>
                      <w:sz w:val="22"/>
                      <w:szCs w:val="22"/>
                    </w:rPr>
                  </w:pPr>
                </w:p>
              </w:tc>
            </w:tr>
            <w:tr w:rsidR="00387A20">
              <w:tc>
                <w:tcPr>
                  <w:tcW w:w="0" w:type="auto"/>
                  <w:tcMar>
                    <w:top w:w="30" w:type="dxa"/>
                    <w:left w:w="0" w:type="dxa"/>
                    <w:bottom w:w="30" w:type="dxa"/>
                    <w:right w:w="0" w:type="dxa"/>
                  </w:tcMar>
                </w:tcPr>
                <w:p w:rsidR="00387A20" w:rsidRDefault="002965DF">
                  <w:r>
                    <w:rPr>
                      <w:i/>
                      <w:iCs/>
                      <w:color w:val="000000"/>
                      <w:sz w:val="22"/>
                      <w:szCs w:val="22"/>
                    </w:rPr>
                    <w:lastRenderedPageBreak/>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129. Donner Company is selling a piece of land adjacent to its business.  An appraisal reported the market value of the land to be $120,000.  The Focus Company initially offered to buy the land for $107,000.  The companies settled on a purchase price of $115,000.  On the same day, another piece of land on the same block sold for $122,000.  Under the cost principle, what is the amount that will be used to record this transaction in the accounting records?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5160"/>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Style w:val="DoubleUnderline"/>
                      <w:rFonts w:ascii="Times New Roman" w:eastAsia="Times New Roman" w:hAnsi="Times New Roman" w:cs="Times New Roman"/>
                      <w:color w:val="000000"/>
                      <w:sz w:val="22"/>
                      <w:szCs w:val="22"/>
                      <w:u w:val="double"/>
                    </w:rPr>
                    <w:t>$115,000</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ACCT.ACBSP.APC.13 - Long-term Assets Reporting</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130. Explain the meaning of the business entity assumption.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7369"/>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The business entity assumption limits the economic data in an accounting system to</w:t>
                  </w:r>
                </w:p>
                <w:p w:rsidR="00387A20" w:rsidRDefault="002965DF">
                  <w:pPr>
                    <w:pStyle w:val="p"/>
                  </w:pPr>
                  <w:proofErr w:type="gramStart"/>
                  <w:r>
                    <w:rPr>
                      <w:rFonts w:ascii="Times New Roman" w:eastAsia="Times New Roman" w:hAnsi="Times New Roman" w:cs="Times New Roman"/>
                      <w:color w:val="000000"/>
                      <w:sz w:val="22"/>
                      <w:szCs w:val="22"/>
                    </w:rPr>
                    <w:t>data</w:t>
                  </w:r>
                  <w:proofErr w:type="gramEnd"/>
                  <w:r>
                    <w:rPr>
                      <w:rFonts w:ascii="Times New Roman" w:eastAsia="Times New Roman" w:hAnsi="Times New Roman" w:cs="Times New Roman"/>
                      <w:color w:val="000000"/>
                      <w:sz w:val="22"/>
                      <w:szCs w:val="22"/>
                    </w:rPr>
                    <w:t xml:space="preserve"> related directly to the activities of the business. In other words, the business</w:t>
                  </w:r>
                </w:p>
                <w:p w:rsidR="00387A20" w:rsidRDefault="002965DF">
                  <w:pPr>
                    <w:pStyle w:val="p"/>
                  </w:pPr>
                  <w:proofErr w:type="gramStart"/>
                  <w:r>
                    <w:rPr>
                      <w:rFonts w:ascii="Times New Roman" w:eastAsia="Times New Roman" w:hAnsi="Times New Roman" w:cs="Times New Roman"/>
                      <w:color w:val="000000"/>
                      <w:sz w:val="22"/>
                      <w:szCs w:val="22"/>
                    </w:rPr>
                    <w:t>is</w:t>
                  </w:r>
                  <w:proofErr w:type="gramEnd"/>
                  <w:r>
                    <w:rPr>
                      <w:rFonts w:ascii="Times New Roman" w:eastAsia="Times New Roman" w:hAnsi="Times New Roman" w:cs="Times New Roman"/>
                      <w:color w:val="000000"/>
                      <w:sz w:val="22"/>
                      <w:szCs w:val="22"/>
                    </w:rPr>
                    <w:t xml:space="preserve"> viewed as an entity separate from its owners, creditors, or other businesses.</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131. Darnell Company purchased $88,000 of computer equipment from Joseph Company.  Darnell Company paid for the equipment using cash that had been obtained from the initial investment by Donnie Darnell.</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Which entity or entities (Darnell Company, Joseph Company, and Donnie Darnell) should record the transaction involving the computer equipment on their accounting records?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52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Darnell Company and Joseph Company</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Challenging</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ACCT.AICPA.FN.03 - Measurement</w:t>
                  </w:r>
                  <w:r>
                    <w:rPr>
                      <w:color w:val="000000"/>
                      <w:sz w:val="22"/>
                      <w:szCs w:val="22"/>
                    </w:rPr>
                    <w:br/>
                    <w:t>BUSPROG: Analytic</w:t>
                  </w:r>
                </w:p>
              </w:tc>
            </w:tr>
          </w:tbl>
          <w:p w:rsidR="00387A20" w:rsidRDefault="00387A20"/>
        </w:tc>
      </w:tr>
    </w:tbl>
    <w:p w:rsidR="00820842" w:rsidRDefault="00820842">
      <w:pPr>
        <w:spacing w:after="75"/>
      </w:pPr>
    </w:p>
    <w:p w:rsidR="00820842" w:rsidRDefault="00820842">
      <w:r>
        <w:br w:type="page"/>
      </w: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lastRenderedPageBreak/>
              <w:t>132. Discuss the characteristics of a limited liability company (LLC).</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768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A limited liability company (LLC) combines the attributes of a partnership and a corporation. It is often used as an alternative to a partnership because it has tax and legal liability advantages for owners.</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ACCT.ACBSP.APC.03 - Business Forms</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133. Explain the meaning of:</w:t>
            </w:r>
          </w:p>
          <w:p w:rsidR="00387A20" w:rsidRDefault="002965DF">
            <w:pPr>
              <w:pStyle w:val="p"/>
            </w:pPr>
            <w:r>
              <w:rPr>
                <w:rFonts w:ascii="Times New Roman" w:eastAsia="Times New Roman" w:hAnsi="Times New Roman" w:cs="Times New Roman"/>
                <w:color w:val="000000"/>
                <w:sz w:val="22"/>
                <w:szCs w:val="22"/>
              </w:rPr>
              <w:t>​(a) the measurement principle</w:t>
            </w:r>
          </w:p>
          <w:p w:rsidR="00387A20" w:rsidRDefault="002965DF">
            <w:pPr>
              <w:pStyle w:val="p"/>
            </w:pPr>
            <w:r>
              <w:rPr>
                <w:rFonts w:ascii="Times New Roman" w:eastAsia="Times New Roman" w:hAnsi="Times New Roman" w:cs="Times New Roman"/>
                <w:color w:val="000000"/>
                <w:sz w:val="22"/>
                <w:szCs w:val="22"/>
              </w:rPr>
              <w:t>(b) the monetary unit assumption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768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(a)  The measurement principle requires that the amounts recorded in the accounting records be based on objective evidence. In exchanges between a buyer and a seller, both try to get the best price. Only the final agreed-upon amount is objective enough to be recorded in the accounting records. </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(b) The monetary unit assumption requires that economic data in the United States be recorded in U.S. dollars. Money is a common unit of measurement for entering financial data and preparing reports.</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134. Bob Johnson is the sole owner of Johnson’s Carpet Cleaning Service.  Bob purchased a personal automobile for $10,000 cash plus he took out a loan for $20,000 in his name. Describe how this transaction is related to the business entity assumption.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768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Under the business entity assumption, economic data is limited to the direct activities of the business.  The business is viewed as separate from its owner.  Therefore, when Bob buys a personal automobile, it is not listed on the books of Johnson’s Carpet Cleaning, unless Bob invests it in the business.  In this case, the loan is a personal debt and not a liability of the company, and the cash is from Bob’s personal account and not the company’s account.</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ACCT.ACBSP.APC.02 - GAAP</w:t>
                  </w:r>
                  <w:r>
                    <w:rPr>
                      <w:color w:val="000000"/>
                      <w:sz w:val="22"/>
                      <w:szCs w:val="22"/>
                    </w:rPr>
                    <w:br/>
                    <w:t>ACCT.AICPA.FN.03 - Measurement</w:t>
                  </w:r>
                  <w:r>
                    <w:rPr>
                      <w:color w:val="000000"/>
                      <w:sz w:val="22"/>
                      <w:szCs w:val="22"/>
                    </w:rPr>
                    <w:br/>
                    <w:t>BUSPROG: Analytic</w:t>
                  </w:r>
                </w:p>
              </w:tc>
            </w:tr>
          </w:tbl>
          <w:p w:rsidR="00387A20" w:rsidRDefault="00387A20"/>
        </w:tc>
      </w:tr>
    </w:tbl>
    <w:p w:rsidR="00820842" w:rsidRDefault="00820842">
      <w:pPr>
        <w:spacing w:after="75"/>
      </w:pPr>
    </w:p>
    <w:p w:rsidR="00820842" w:rsidRDefault="00820842">
      <w:r>
        <w:br w:type="page"/>
      </w:r>
    </w:p>
    <w:tbl>
      <w:tblPr>
        <w:tblW w:w="5000" w:type="pct"/>
        <w:tblBorders>
          <w:top w:val="nil"/>
          <w:left w:val="nil"/>
          <w:bottom w:val="nil"/>
          <w:right w:val="nil"/>
          <w:insideH w:val="nil"/>
          <w:insideV w:val="nil"/>
        </w:tblBorders>
        <w:tblLayout w:type="fixed"/>
        <w:tblCellMar>
          <w:left w:w="0" w:type="dxa"/>
          <w:right w:w="0" w:type="dxa"/>
        </w:tblCellMar>
        <w:tblLook w:val="04A0" w:firstRow="1" w:lastRow="0" w:firstColumn="1" w:lastColumn="0" w:noHBand="0" w:noVBand="1"/>
      </w:tblPr>
      <w:tblGrid>
        <w:gridCol w:w="10800"/>
      </w:tblGrid>
      <w:tr w:rsidR="00387A20" w:rsidTr="00743F1F">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lastRenderedPageBreak/>
              <w:t>135. Dave Ryan is the CEO of Ryan's Arcade. At the end of its accounting period, December 31, Ryan’s Arcade has assets of $450,000 and liabilities of $125,000.  Using the accounting equation, determine the following amounts:</w:t>
            </w:r>
          </w:p>
          <w:tbl>
            <w:tblPr>
              <w:tblW w:w="0" w:type="auto"/>
              <w:tblBorders>
                <w:top w:val="nil"/>
                <w:left w:val="nil"/>
                <w:bottom w:val="nil"/>
                <w:right w:val="nil"/>
                <w:insideH w:val="nil"/>
                <w:insideV w:val="nil"/>
              </w:tblBorders>
              <w:tblLayout w:type="fixed"/>
              <w:tblCellMar>
                <w:left w:w="0" w:type="dxa"/>
                <w:right w:w="0" w:type="dxa"/>
              </w:tblCellMar>
              <w:tblLook w:val="04A0" w:firstRow="1" w:lastRow="0" w:firstColumn="1" w:lastColumn="0" w:noHBand="0" w:noVBand="1"/>
            </w:tblPr>
            <w:tblGrid>
              <w:gridCol w:w="510"/>
              <w:gridCol w:w="7950"/>
            </w:tblGrid>
            <w:tr w:rsidR="00387A20" w:rsidTr="00743F1F">
              <w:tc>
                <w:tcPr>
                  <w:tcW w:w="510" w:type="dxa"/>
                  <w:tcMar>
                    <w:top w:w="0" w:type="dxa"/>
                    <w:left w:w="0" w:type="dxa"/>
                    <w:bottom w:w="0" w:type="dxa"/>
                    <w:right w:w="0" w:type="dxa"/>
                  </w:tcMar>
                </w:tcPr>
                <w:p w:rsidR="00387A20" w:rsidRDefault="002965DF">
                  <w:r>
                    <w:rPr>
                      <w:rFonts w:ascii="Times New Roman" w:eastAsia="Times New Roman" w:hAnsi="Times New Roman" w:cs="Times New Roman"/>
                      <w:color w:val="000000"/>
                      <w:sz w:val="22"/>
                      <w:szCs w:val="22"/>
                    </w:rPr>
                    <w:t>(a)</w:t>
                  </w:r>
                </w:p>
              </w:tc>
              <w:tc>
                <w:tcPr>
                  <w:tcW w:w="79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stockholders' equity as of December 31 of the current year</w:t>
                  </w:r>
                </w:p>
              </w:tc>
            </w:tr>
            <w:tr w:rsidR="00387A20" w:rsidTr="00743F1F">
              <w:tc>
                <w:tcPr>
                  <w:tcW w:w="510" w:type="dxa"/>
                  <w:tcMar>
                    <w:top w:w="0" w:type="dxa"/>
                    <w:left w:w="0" w:type="dxa"/>
                    <w:bottom w:w="0" w:type="dxa"/>
                    <w:right w:w="0" w:type="dxa"/>
                  </w:tcMar>
                </w:tcPr>
                <w:p w:rsidR="00387A20" w:rsidRDefault="002965DF">
                  <w:r>
                    <w:rPr>
                      <w:rFonts w:ascii="Times New Roman" w:eastAsia="Times New Roman" w:hAnsi="Times New Roman" w:cs="Times New Roman"/>
                      <w:color w:val="000000"/>
                      <w:sz w:val="22"/>
                      <w:szCs w:val="22"/>
                    </w:rPr>
                    <w:t>(b)</w:t>
                  </w:r>
                </w:p>
              </w:tc>
              <w:tc>
                <w:tcPr>
                  <w:tcW w:w="79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stockholders' equity as of December 31 at the end of the next year, assuming that assets increased by $65,000 and liabilities increased by $35,000 during the year</w:t>
                  </w:r>
                </w:p>
              </w:tc>
            </w:tr>
          </w:tbl>
          <w:p w:rsidR="00387A20" w:rsidRDefault="00387A20">
            <w:pPr>
              <w:rPr>
                <w:vanish/>
              </w:rPr>
            </w:pPr>
          </w:p>
          <w:tbl>
            <w:tblPr>
              <w:tblStyle w:val="questionMetaData"/>
              <w:tblW w:w="11067" w:type="dxa"/>
              <w:tblInd w:w="0" w:type="dxa"/>
              <w:tblBorders>
                <w:top w:val="nil"/>
                <w:left w:val="nil"/>
                <w:bottom w:val="nil"/>
                <w:right w:val="nil"/>
                <w:insideH w:val="nil"/>
                <w:insideV w:val="nil"/>
              </w:tblBorders>
              <w:tblLayout w:type="fixed"/>
              <w:tblLook w:val="04A0" w:firstRow="1" w:lastRow="0" w:firstColumn="1" w:lastColumn="0" w:noHBand="0" w:noVBand="1"/>
            </w:tblPr>
            <w:tblGrid>
              <w:gridCol w:w="3150"/>
              <w:gridCol w:w="7917"/>
            </w:tblGrid>
            <w:tr w:rsidR="00387A20" w:rsidTr="00743F1F">
              <w:tc>
                <w:tcPr>
                  <w:tcW w:w="3150" w:type="dxa"/>
                  <w:tcMar>
                    <w:top w:w="30" w:type="dxa"/>
                    <w:left w:w="0" w:type="dxa"/>
                    <w:bottom w:w="30" w:type="dxa"/>
                    <w:right w:w="0" w:type="dxa"/>
                  </w:tcMar>
                </w:tcPr>
                <w:p w:rsidR="00387A20" w:rsidRDefault="002965DF">
                  <w:r>
                    <w:rPr>
                      <w:i/>
                      <w:iCs/>
                      <w:color w:val="000000"/>
                      <w:sz w:val="22"/>
                      <w:szCs w:val="22"/>
                    </w:rPr>
                    <w:t>ANSWER:  </w:t>
                  </w:r>
                </w:p>
              </w:tc>
              <w:tc>
                <w:tcPr>
                  <w:tcW w:w="7917" w:type="dxa"/>
                  <w:tcMar>
                    <w:top w:w="30" w:type="dxa"/>
                    <w:left w:w="0" w:type="dxa"/>
                    <w:bottom w:w="30" w:type="dxa"/>
                    <w:right w:w="0" w:type="dxa"/>
                  </w:tcMar>
                </w:tcPr>
                <w:tbl>
                  <w:tblPr>
                    <w:tblW w:w="9765" w:type="dxa"/>
                    <w:tblBorders>
                      <w:top w:val="nil"/>
                      <w:left w:val="nil"/>
                      <w:bottom w:val="nil"/>
                      <w:right w:val="nil"/>
                      <w:insideH w:val="nil"/>
                      <w:insideV w:val="nil"/>
                    </w:tblBorders>
                    <w:tblLayout w:type="fixed"/>
                    <w:tblCellMar>
                      <w:left w:w="0" w:type="dxa"/>
                      <w:right w:w="0" w:type="dxa"/>
                    </w:tblCellMar>
                    <w:tblLook w:val="04A0" w:firstRow="1" w:lastRow="0" w:firstColumn="1" w:lastColumn="0" w:noHBand="0" w:noVBand="1"/>
                  </w:tblPr>
                  <w:tblGrid>
                    <w:gridCol w:w="574"/>
                    <w:gridCol w:w="9191"/>
                  </w:tblGrid>
                  <w:tr w:rsidR="00387A20" w:rsidTr="00743F1F">
                    <w:tc>
                      <w:tcPr>
                        <w:tcW w:w="48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w:t>
                        </w:r>
                      </w:p>
                    </w:tc>
                    <w:tc>
                      <w:tcPr>
                        <w:tcW w:w="7680" w:type="dxa"/>
                        <w:tcMar>
                          <w:top w:w="0" w:type="dxa"/>
                          <w:left w:w="0" w:type="dxa"/>
                          <w:bottom w:w="0" w:type="dxa"/>
                          <w:right w:w="0" w:type="dxa"/>
                        </w:tcMar>
                        <w:vAlign w:val="center"/>
                      </w:tcPr>
                      <w:p w:rsidR="00387A20" w:rsidRDefault="002965DF">
                        <w:pPr>
                          <w:pStyle w:val="p"/>
                        </w:pPr>
                        <w:r>
                          <w:rPr>
                            <w:rStyle w:val="DoubleUnderline"/>
                            <w:rFonts w:ascii="Times New Roman" w:eastAsia="Times New Roman" w:hAnsi="Times New Roman" w:cs="Times New Roman"/>
                            <w:color w:val="000000"/>
                            <w:sz w:val="22"/>
                            <w:szCs w:val="22"/>
                            <w:u w:val="double"/>
                          </w:rPr>
                          <w:t>$325,000</w:t>
                        </w:r>
                        <w:r>
                          <w:rPr>
                            <w:rFonts w:ascii="Times New Roman" w:eastAsia="Times New Roman" w:hAnsi="Times New Roman" w:cs="Times New Roman"/>
                            <w:color w:val="000000"/>
                            <w:sz w:val="22"/>
                            <w:szCs w:val="22"/>
                          </w:rPr>
                          <w:t xml:space="preserve"> ($450,000 − $125,000)</w:t>
                        </w:r>
                      </w:p>
                    </w:tc>
                  </w:tr>
                  <w:tr w:rsidR="00387A20" w:rsidTr="00743F1F">
                    <w:tc>
                      <w:tcPr>
                        <w:tcW w:w="48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(b)</w:t>
                        </w:r>
                      </w:p>
                    </w:tc>
                    <w:tc>
                      <w:tcPr>
                        <w:tcW w:w="7680" w:type="dxa"/>
                        <w:tcMar>
                          <w:top w:w="0" w:type="dxa"/>
                          <w:left w:w="0" w:type="dxa"/>
                          <w:bottom w:w="0" w:type="dxa"/>
                          <w:right w:w="0" w:type="dxa"/>
                        </w:tcMar>
                        <w:vAlign w:val="center"/>
                      </w:tcPr>
                      <w:p w:rsidR="00387A20" w:rsidRDefault="002965DF">
                        <w:r>
                          <w:rPr>
                            <w:rStyle w:val="DoubleUnderline"/>
                            <w:rFonts w:ascii="Times New Roman" w:eastAsia="Times New Roman" w:hAnsi="Times New Roman" w:cs="Times New Roman"/>
                            <w:color w:val="000000"/>
                            <w:sz w:val="22"/>
                            <w:szCs w:val="22"/>
                            <w:u w:val="double"/>
                          </w:rPr>
                          <w:t>$355,000</w:t>
                        </w:r>
                        <w:r>
                          <w:rPr>
                            <w:rFonts w:ascii="Times New Roman" w:eastAsia="Times New Roman" w:hAnsi="Times New Roman" w:cs="Times New Roman"/>
                            <w:color w:val="000000"/>
                            <w:sz w:val="22"/>
                            <w:szCs w:val="22"/>
                          </w:rPr>
                          <w:t xml:space="preserve"> [($450,000 + $65,000)  − ($125,000 + $35,000)]</w:t>
                        </w:r>
                      </w:p>
                    </w:tc>
                  </w:tr>
                </w:tbl>
                <w:p w:rsidR="00387A20" w:rsidRDefault="00387A20"/>
              </w:tc>
            </w:tr>
            <w:tr w:rsidR="00387A20" w:rsidTr="00743F1F">
              <w:tc>
                <w:tcPr>
                  <w:tcW w:w="3150" w:type="dxa"/>
                  <w:tcMar>
                    <w:top w:w="30" w:type="dxa"/>
                    <w:left w:w="0" w:type="dxa"/>
                    <w:bottom w:w="30" w:type="dxa"/>
                    <w:right w:w="0" w:type="dxa"/>
                  </w:tcMar>
                </w:tcPr>
                <w:p w:rsidR="00387A20" w:rsidRDefault="002965DF">
                  <w:r>
                    <w:rPr>
                      <w:i/>
                      <w:iCs/>
                      <w:color w:val="000000"/>
                      <w:sz w:val="22"/>
                      <w:szCs w:val="22"/>
                    </w:rPr>
                    <w:t>DIFFICULTY:  </w:t>
                  </w:r>
                </w:p>
              </w:tc>
              <w:tc>
                <w:tcPr>
                  <w:tcW w:w="7917" w:type="dxa"/>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Applying</w:t>
                  </w:r>
                </w:p>
              </w:tc>
            </w:tr>
            <w:tr w:rsidR="00387A20" w:rsidTr="00743F1F">
              <w:tc>
                <w:tcPr>
                  <w:tcW w:w="3150" w:type="dxa"/>
                  <w:tcMar>
                    <w:top w:w="30" w:type="dxa"/>
                    <w:left w:w="0" w:type="dxa"/>
                    <w:bottom w:w="30" w:type="dxa"/>
                    <w:right w:w="0" w:type="dxa"/>
                  </w:tcMar>
                </w:tcPr>
                <w:p w:rsidR="00387A20" w:rsidRDefault="002965DF" w:rsidP="00743F1F">
                  <w:pPr>
                    <w:ind w:right="-177"/>
                  </w:pPr>
                  <w:r>
                    <w:rPr>
                      <w:i/>
                      <w:iCs/>
                      <w:color w:val="000000"/>
                      <w:sz w:val="22"/>
                      <w:szCs w:val="22"/>
                    </w:rPr>
                    <w:t>LEARNING OBJECTIVES:  </w:t>
                  </w:r>
                </w:p>
              </w:tc>
              <w:tc>
                <w:tcPr>
                  <w:tcW w:w="7917" w:type="dxa"/>
                  <w:tcMar>
                    <w:top w:w="30" w:type="dxa"/>
                    <w:left w:w="0" w:type="dxa"/>
                    <w:bottom w:w="30" w:type="dxa"/>
                    <w:right w:w="0" w:type="dxa"/>
                  </w:tcMar>
                </w:tcPr>
                <w:p w:rsidR="00387A20" w:rsidRDefault="00722776">
                  <w:r>
                    <w:rPr>
                      <w:color w:val="000000"/>
                      <w:sz w:val="22"/>
                      <w:szCs w:val="22"/>
                    </w:rPr>
                    <w:t>FNMN.WARD.17.01-03</w:t>
                  </w:r>
                  <w:r w:rsidR="002965DF">
                    <w:rPr>
                      <w:color w:val="000000"/>
                      <w:sz w:val="22"/>
                      <w:szCs w:val="22"/>
                    </w:rPr>
                    <w:t xml:space="preserve"> - </w:t>
                  </w:r>
                  <w:r w:rsidR="00743F1F">
                    <w:rPr>
                      <w:color w:val="000000"/>
                      <w:sz w:val="22"/>
                      <w:szCs w:val="22"/>
                    </w:rPr>
                    <w:t xml:space="preserve">LO: </w:t>
                  </w:r>
                  <w:r w:rsidR="002965DF">
                    <w:rPr>
                      <w:color w:val="000000"/>
                      <w:sz w:val="22"/>
                      <w:szCs w:val="22"/>
                    </w:rPr>
                    <w:t>01-03</w:t>
                  </w:r>
                </w:p>
              </w:tc>
            </w:tr>
            <w:tr w:rsidR="00387A20" w:rsidTr="00743F1F">
              <w:tc>
                <w:tcPr>
                  <w:tcW w:w="3150" w:type="dxa"/>
                  <w:tcMar>
                    <w:top w:w="30" w:type="dxa"/>
                    <w:left w:w="0" w:type="dxa"/>
                    <w:bottom w:w="30" w:type="dxa"/>
                    <w:right w:w="0" w:type="dxa"/>
                  </w:tcMar>
                </w:tcPr>
                <w:p w:rsidR="00387A20" w:rsidRDefault="002965DF">
                  <w:r>
                    <w:rPr>
                      <w:i/>
                      <w:iCs/>
                      <w:color w:val="000000"/>
                      <w:sz w:val="22"/>
                      <w:szCs w:val="22"/>
                    </w:rPr>
                    <w:t>ACCREDITING STANDARDS:  </w:t>
                  </w:r>
                </w:p>
              </w:tc>
              <w:tc>
                <w:tcPr>
                  <w:tcW w:w="7917" w:type="dxa"/>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136. </w:t>
            </w:r>
            <w:proofErr w:type="spellStart"/>
            <w:r>
              <w:rPr>
                <w:rFonts w:ascii="Times New Roman" w:eastAsia="Times New Roman" w:hAnsi="Times New Roman" w:cs="Times New Roman"/>
                <w:color w:val="000000"/>
                <w:sz w:val="22"/>
                <w:szCs w:val="22"/>
              </w:rPr>
              <w:t>Krammer</w:t>
            </w:r>
            <w:proofErr w:type="spellEnd"/>
            <w:r>
              <w:rPr>
                <w:rFonts w:ascii="Times New Roman" w:eastAsia="Times New Roman" w:hAnsi="Times New Roman" w:cs="Times New Roman"/>
                <w:color w:val="000000"/>
                <w:sz w:val="22"/>
                <w:szCs w:val="22"/>
              </w:rPr>
              <w:t xml:space="preserve"> Company has liabilities equal to one fourth of the total assets.  </w:t>
            </w:r>
            <w:proofErr w:type="spellStart"/>
            <w:r>
              <w:rPr>
                <w:rFonts w:ascii="Times New Roman" w:eastAsia="Times New Roman" w:hAnsi="Times New Roman" w:cs="Times New Roman"/>
                <w:color w:val="000000"/>
                <w:sz w:val="22"/>
                <w:szCs w:val="22"/>
              </w:rPr>
              <w:t>Krammer’s</w:t>
            </w:r>
            <w:proofErr w:type="spellEnd"/>
            <w:r>
              <w:rPr>
                <w:rFonts w:ascii="Times New Roman" w:eastAsia="Times New Roman" w:hAnsi="Times New Roman" w:cs="Times New Roman"/>
                <w:color w:val="000000"/>
                <w:sz w:val="22"/>
                <w:szCs w:val="22"/>
              </w:rPr>
              <w:t xml:space="preserve"> stockholders' equity is $45,000.  Using the accounting equation, what is the amount of liabilities for </w:t>
            </w:r>
            <w:proofErr w:type="spellStart"/>
            <w:r>
              <w:rPr>
                <w:rFonts w:ascii="Times New Roman" w:eastAsia="Times New Roman" w:hAnsi="Times New Roman" w:cs="Times New Roman"/>
                <w:color w:val="000000"/>
                <w:sz w:val="22"/>
                <w:szCs w:val="22"/>
              </w:rPr>
              <w:t>Krammer</w:t>
            </w:r>
            <w:proofErr w:type="spellEnd"/>
            <w:r>
              <w:rPr>
                <w:rFonts w:ascii="Times New Roman" w:eastAsia="Times New Roman" w:hAnsi="Times New Roman" w:cs="Times New Roman"/>
                <w:color w:val="000000"/>
                <w:sz w:val="22"/>
                <w:szCs w:val="22"/>
              </w:rPr>
              <w: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Assets = Liabilities + Stockholders' Equity</w:t>
                  </w:r>
                </w:p>
                <w:p w:rsidR="00387A20" w:rsidRDefault="002965DF">
                  <w:pPr>
                    <w:pStyle w:val="p"/>
                  </w:pPr>
                  <w:r>
                    <w:rPr>
                      <w:rFonts w:ascii="Times New Roman" w:eastAsia="Times New Roman" w:hAnsi="Times New Roman" w:cs="Times New Roman"/>
                      <w:color w:val="000000"/>
                      <w:sz w:val="22"/>
                      <w:szCs w:val="22"/>
                    </w:rPr>
                    <w:t>4x = x + $45,000</w:t>
                  </w:r>
                </w:p>
                <w:p w:rsidR="00387A20" w:rsidRDefault="002965DF">
                  <w:pPr>
                    <w:pStyle w:val="p"/>
                  </w:pPr>
                  <w:r>
                    <w:rPr>
                      <w:rFonts w:ascii="Times New Roman" w:eastAsia="Times New Roman" w:hAnsi="Times New Roman" w:cs="Times New Roman"/>
                      <w:color w:val="000000"/>
                      <w:sz w:val="22"/>
                      <w:szCs w:val="22"/>
                    </w:rPr>
                    <w:t>3x = $45,000</w:t>
                  </w:r>
                </w:p>
                <w:p w:rsidR="00387A20" w:rsidRDefault="002965DF">
                  <w:pPr>
                    <w:pStyle w:val="p"/>
                  </w:pPr>
                  <w:r>
                    <w:rPr>
                      <w:rFonts w:ascii="Times New Roman" w:eastAsia="Times New Roman" w:hAnsi="Times New Roman" w:cs="Times New Roman"/>
                      <w:color w:val="000000"/>
                      <w:sz w:val="22"/>
                      <w:szCs w:val="22"/>
                    </w:rPr>
                    <w:t xml:space="preserve">x = </w:t>
                  </w:r>
                  <w:r>
                    <w:rPr>
                      <w:rStyle w:val="DoubleUnderline"/>
                      <w:rFonts w:ascii="Times New Roman" w:eastAsia="Times New Roman" w:hAnsi="Times New Roman" w:cs="Times New Roman"/>
                      <w:color w:val="000000"/>
                      <w:sz w:val="22"/>
                      <w:szCs w:val="22"/>
                      <w:u w:val="double"/>
                    </w:rPr>
                    <w:t>$15,000</w:t>
                  </w:r>
                  <w:r>
                    <w:rPr>
                      <w:rFonts w:ascii="Times New Roman" w:eastAsia="Times New Roman" w:hAnsi="Times New Roman" w:cs="Times New Roman"/>
                      <w:color w:val="000000"/>
                      <w:sz w:val="22"/>
                      <w:szCs w:val="22"/>
                    </w:rPr>
                    <w:t xml:space="preserve"> in liabilities</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FNMN.WARD.17.01-03</w:t>
                  </w:r>
                  <w:r w:rsidR="002965DF">
                    <w:rPr>
                      <w:color w:val="000000"/>
                      <w:sz w:val="22"/>
                      <w:szCs w:val="22"/>
                    </w:rPr>
                    <w:t xml:space="preserve"> - </w:t>
                  </w:r>
                  <w:r w:rsidR="00743F1F">
                    <w:rPr>
                      <w:color w:val="000000"/>
                      <w:sz w:val="22"/>
                      <w:szCs w:val="22"/>
                    </w:rPr>
                    <w:t xml:space="preserve">LO: </w:t>
                  </w:r>
                  <w:r w:rsidR="002965DF">
                    <w:rPr>
                      <w:color w:val="000000"/>
                      <w:sz w:val="22"/>
                      <w:szCs w:val="22"/>
                    </w:rPr>
                    <w:t>01-03</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137. Determine the missing amount for each of the following:</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2100"/>
              <w:gridCol w:w="2520"/>
              <w:gridCol w:w="2700"/>
            </w:tblGrid>
            <w:tr w:rsidR="00387A20">
              <w:tc>
                <w:tcPr>
                  <w:tcW w:w="2100" w:type="dxa"/>
                  <w:tcMar>
                    <w:top w:w="0" w:type="dxa"/>
                    <w:left w:w="0" w:type="dxa"/>
                    <w:bottom w:w="0" w:type="dxa"/>
                    <w:right w:w="0" w:type="dxa"/>
                  </w:tcMar>
                  <w:vAlign w:val="center"/>
                </w:tcPr>
                <w:p w:rsidR="00387A20" w:rsidRDefault="002965DF">
                  <w:pPr>
                    <w:jc w:val="center"/>
                  </w:pPr>
                  <w:r>
                    <w:rPr>
                      <w:rFonts w:ascii="Times New Roman" w:eastAsia="Times New Roman" w:hAnsi="Times New Roman" w:cs="Times New Roman"/>
                      <w:color w:val="000000"/>
                      <w:sz w:val="22"/>
                      <w:szCs w:val="22"/>
                    </w:rPr>
                    <w:t>  </w:t>
                  </w:r>
                  <w:r>
                    <w:rPr>
                      <w:rFonts w:ascii="Times New Roman" w:eastAsia="Times New Roman" w:hAnsi="Times New Roman" w:cs="Times New Roman"/>
                      <w:color w:val="000000"/>
                      <w:sz w:val="22"/>
                      <w:szCs w:val="22"/>
                      <w:u w:val="single"/>
                    </w:rPr>
                    <w:t>Assets</w:t>
                  </w:r>
                </w:p>
              </w:tc>
              <w:tc>
                <w:tcPr>
                  <w:tcW w:w="2520" w:type="dxa"/>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u w:val="single"/>
                    </w:rPr>
                    <w:t>Liabilities</w:t>
                  </w:r>
                </w:p>
              </w:tc>
              <w:tc>
                <w:tcPr>
                  <w:tcW w:w="2700" w:type="dxa"/>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u w:val="single"/>
                    </w:rPr>
                    <w:t>Stockholders' Equity</w:t>
                  </w:r>
                </w:p>
              </w:tc>
            </w:tr>
            <w:tr w:rsidR="00387A20">
              <w:tc>
                <w:tcPr>
                  <w:tcW w:w="2100" w:type="dxa"/>
                  <w:tcMar>
                    <w:top w:w="0" w:type="dxa"/>
                    <w:left w:w="0" w:type="dxa"/>
                    <w:bottom w:w="0" w:type="dxa"/>
                    <w:right w:w="0" w:type="dxa"/>
                  </w:tcMar>
                  <w:vAlign w:val="center"/>
                </w:tcPr>
                <w:p w:rsidR="00387A20" w:rsidRDefault="002965DF">
                  <w:pPr>
                    <w:jc w:val="center"/>
                  </w:pPr>
                  <w:r>
                    <w:rPr>
                      <w:rFonts w:ascii="Times New Roman" w:eastAsia="Times New Roman" w:hAnsi="Times New Roman" w:cs="Times New Roman"/>
                      <w:color w:val="000000"/>
                      <w:sz w:val="22"/>
                      <w:szCs w:val="22"/>
                    </w:rPr>
                    <w:t>     (a)</w:t>
                  </w:r>
                </w:p>
              </w:tc>
              <w:tc>
                <w:tcPr>
                  <w:tcW w:w="2520" w:type="dxa"/>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rPr>
                    <w:t>$38,000</w:t>
                  </w:r>
                </w:p>
              </w:tc>
              <w:tc>
                <w:tcPr>
                  <w:tcW w:w="2700" w:type="dxa"/>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rPr>
                    <w:t>$45,000</w:t>
                  </w:r>
                </w:p>
              </w:tc>
            </w:tr>
            <w:tr w:rsidR="00387A20">
              <w:tc>
                <w:tcPr>
                  <w:tcW w:w="2100" w:type="dxa"/>
                  <w:tcMar>
                    <w:top w:w="0" w:type="dxa"/>
                    <w:left w:w="0" w:type="dxa"/>
                    <w:bottom w:w="0" w:type="dxa"/>
                    <w:right w:w="0" w:type="dxa"/>
                  </w:tcMar>
                  <w:vAlign w:val="center"/>
                </w:tcPr>
                <w:p w:rsidR="00387A20" w:rsidRDefault="002965DF">
                  <w:pPr>
                    <w:jc w:val="center"/>
                  </w:pPr>
                  <w:r>
                    <w:rPr>
                      <w:rFonts w:ascii="Times New Roman" w:eastAsia="Times New Roman" w:hAnsi="Times New Roman" w:cs="Times New Roman"/>
                      <w:color w:val="000000"/>
                      <w:sz w:val="22"/>
                      <w:szCs w:val="22"/>
                    </w:rPr>
                    <w:t>$30,000</w:t>
                  </w:r>
                </w:p>
              </w:tc>
              <w:tc>
                <w:tcPr>
                  <w:tcW w:w="2520" w:type="dxa"/>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rPr>
                    <w:t>(b)</w:t>
                  </w:r>
                </w:p>
              </w:tc>
              <w:tc>
                <w:tcPr>
                  <w:tcW w:w="2700" w:type="dxa"/>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rPr>
                    <w:t>$22,000</w:t>
                  </w:r>
                </w:p>
              </w:tc>
            </w:tr>
            <w:tr w:rsidR="00387A20">
              <w:tc>
                <w:tcPr>
                  <w:tcW w:w="2100" w:type="dxa"/>
                  <w:tcMar>
                    <w:top w:w="0" w:type="dxa"/>
                    <w:left w:w="0" w:type="dxa"/>
                    <w:bottom w:w="0" w:type="dxa"/>
                    <w:right w:w="0" w:type="dxa"/>
                  </w:tcMar>
                  <w:vAlign w:val="center"/>
                </w:tcPr>
                <w:p w:rsidR="00387A20" w:rsidRDefault="002965DF">
                  <w:pPr>
                    <w:jc w:val="center"/>
                  </w:pPr>
                  <w:r>
                    <w:rPr>
                      <w:rFonts w:ascii="Times New Roman" w:eastAsia="Times New Roman" w:hAnsi="Times New Roman" w:cs="Times New Roman"/>
                      <w:color w:val="000000"/>
                      <w:sz w:val="22"/>
                      <w:szCs w:val="22"/>
                    </w:rPr>
                    <w:t>$53,000</w:t>
                  </w:r>
                </w:p>
              </w:tc>
              <w:tc>
                <w:tcPr>
                  <w:tcW w:w="2520" w:type="dxa"/>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rPr>
                    <w:t>$32,000</w:t>
                  </w:r>
                </w:p>
              </w:tc>
              <w:tc>
                <w:tcPr>
                  <w:tcW w:w="2700" w:type="dxa"/>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rPr>
                    <w:t>(c)</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7683"/>
            </w:tblGrid>
            <w:tr w:rsidR="00387A20">
              <w:tc>
                <w:tcPr>
                  <w:tcW w:w="0" w:type="auto"/>
                  <w:tcMar>
                    <w:top w:w="30" w:type="dxa"/>
                    <w:left w:w="0" w:type="dxa"/>
                    <w:bottom w:w="30" w:type="dxa"/>
                    <w:right w:w="0" w:type="dxa"/>
                  </w:tcMar>
                </w:tcPr>
                <w:p w:rsidR="00387A20" w:rsidRDefault="002965DF">
                  <w:pPr>
                    <w:rPr>
                      <w:rFonts w:ascii="Times New Roman" w:eastAsia="Times New Roman" w:hAnsi="Times New Roman" w:cs="Times New Roman"/>
                      <w:color w:val="000000"/>
                      <w:sz w:val="22"/>
                      <w:szCs w:val="22"/>
                    </w:rPr>
                  </w:pPr>
                  <w:r>
                    <w:rPr>
                      <w:i/>
                      <w:iCs/>
                      <w:color w:val="000000"/>
                      <w:sz w:val="22"/>
                      <w:szCs w:val="22"/>
                    </w:rPr>
                    <w:t>ANSWER:  </w:t>
                  </w:r>
                </w:p>
              </w:tc>
              <w:tc>
                <w:tcPr>
                  <w:tcW w:w="0" w:type="auto"/>
                  <w:tcMar>
                    <w:top w:w="30" w:type="dxa"/>
                    <w:left w:w="0" w:type="dxa"/>
                    <w:bottom w:w="30" w:type="dxa"/>
                    <w:right w:w="0" w:type="dxa"/>
                  </w:tcMar>
                </w:tcPr>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96"/>
                    <w:gridCol w:w="7187"/>
                  </w:tblGrid>
                  <w:tr w:rsidR="00387A20">
                    <w:tc>
                      <w:tcPr>
                        <w:tcW w:w="525"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w:t>
                        </w:r>
                      </w:p>
                    </w:tc>
                    <w:tc>
                      <w:tcPr>
                        <w:tcW w:w="7950"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Style w:val="DoubleUnderline"/>
                            <w:rFonts w:ascii="Times New Roman" w:eastAsia="Times New Roman" w:hAnsi="Times New Roman" w:cs="Times New Roman"/>
                            <w:color w:val="000000"/>
                            <w:sz w:val="22"/>
                            <w:szCs w:val="22"/>
                            <w:u w:val="double"/>
                          </w:rPr>
                          <w:t>$83,000</w:t>
                        </w:r>
                        <w:r>
                          <w:rPr>
                            <w:rFonts w:ascii="Times New Roman" w:eastAsia="Times New Roman" w:hAnsi="Times New Roman" w:cs="Times New Roman"/>
                            <w:color w:val="000000"/>
                            <w:sz w:val="22"/>
                            <w:szCs w:val="22"/>
                          </w:rPr>
                          <w:t xml:space="preserve">  ($38,000 + $45,000)</w:t>
                        </w:r>
                      </w:p>
                    </w:tc>
                  </w:tr>
                  <w:tr w:rsidR="00387A20">
                    <w:tc>
                      <w:tcPr>
                        <w:tcW w:w="525"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(b)</w:t>
                        </w:r>
                      </w:p>
                    </w:tc>
                    <w:tc>
                      <w:tcPr>
                        <w:tcW w:w="7950"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Style w:val="DoubleUnderline"/>
                            <w:rFonts w:ascii="Times New Roman" w:eastAsia="Times New Roman" w:hAnsi="Times New Roman" w:cs="Times New Roman"/>
                            <w:color w:val="000000"/>
                            <w:sz w:val="22"/>
                            <w:szCs w:val="22"/>
                            <w:u w:val="double"/>
                          </w:rPr>
                          <w:t>$8,000</w:t>
                        </w:r>
                        <w:r>
                          <w:rPr>
                            <w:rFonts w:ascii="Times New Roman" w:eastAsia="Times New Roman" w:hAnsi="Times New Roman" w:cs="Times New Roman"/>
                            <w:color w:val="000000"/>
                            <w:sz w:val="22"/>
                            <w:szCs w:val="22"/>
                          </w:rPr>
                          <w:t xml:space="preserve">  ($30,000 – $22,000)</w:t>
                        </w:r>
                      </w:p>
                    </w:tc>
                  </w:tr>
                  <w:tr w:rsidR="00387A20">
                    <w:tc>
                      <w:tcPr>
                        <w:tcW w:w="525"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w:t>
                        </w:r>
                      </w:p>
                    </w:tc>
                    <w:tc>
                      <w:tcPr>
                        <w:tcW w:w="7950"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Style w:val="DoubleUnderline"/>
                            <w:rFonts w:ascii="Times New Roman" w:eastAsia="Times New Roman" w:hAnsi="Times New Roman" w:cs="Times New Roman"/>
                            <w:color w:val="000000"/>
                            <w:sz w:val="22"/>
                            <w:szCs w:val="22"/>
                            <w:u w:val="double"/>
                          </w:rPr>
                          <w:t>$21,000</w:t>
                        </w:r>
                        <w:r>
                          <w:rPr>
                            <w:rFonts w:ascii="Times New Roman" w:eastAsia="Times New Roman" w:hAnsi="Times New Roman" w:cs="Times New Roman"/>
                            <w:color w:val="000000"/>
                            <w:sz w:val="22"/>
                            <w:szCs w:val="22"/>
                          </w:rPr>
                          <w:t xml:space="preserve">  ($53,000 – $32,000)</w:t>
                        </w:r>
                      </w:p>
                    </w:tc>
                  </w:tr>
                </w:tbl>
                <w:p w:rsidR="00387A20" w:rsidRDefault="00387A20">
                  <w:pPr>
                    <w:rPr>
                      <w:rFonts w:ascii="Times New Roman" w:eastAsia="Times New Roman" w:hAnsi="Times New Roman" w:cs="Times New Roman"/>
                      <w:color w:val="000000"/>
                      <w:sz w:val="22"/>
                      <w:szCs w:val="22"/>
                    </w:rPr>
                  </w:pPr>
                </w:p>
              </w:tc>
            </w:tr>
            <w:tr w:rsidR="00387A20">
              <w:tc>
                <w:tcPr>
                  <w:tcW w:w="0" w:type="auto"/>
                  <w:tcMar>
                    <w:top w:w="30" w:type="dxa"/>
                    <w:left w:w="0" w:type="dxa"/>
                    <w:bottom w:w="30" w:type="dxa"/>
                    <w:right w:w="0" w:type="dxa"/>
                  </w:tcMar>
                </w:tcPr>
                <w:p w:rsidR="00387A20" w:rsidRDefault="002965DF">
                  <w:pPr>
                    <w:rPr>
                      <w:rFonts w:ascii="Times New Roman" w:eastAsia="Times New Roman" w:hAnsi="Times New Roman" w:cs="Times New Roman"/>
                      <w:color w:val="000000"/>
                      <w:sz w:val="22"/>
                      <w:szCs w:val="22"/>
                    </w:rPr>
                  </w:pPr>
                  <w:r>
                    <w:rPr>
                      <w:i/>
                      <w:iCs/>
                      <w:color w:val="000000"/>
                      <w:sz w:val="22"/>
                      <w:szCs w:val="22"/>
                    </w:rPr>
                    <w:t>DIFFICULTY:  </w:t>
                  </w:r>
                </w:p>
              </w:tc>
              <w:tc>
                <w:tcPr>
                  <w:tcW w:w="0" w:type="auto"/>
                  <w:tcMar>
                    <w:top w:w="30" w:type="dxa"/>
                    <w:left w:w="0" w:type="dxa"/>
                    <w:bottom w:w="30" w:type="dxa"/>
                    <w:right w:w="0" w:type="dxa"/>
                  </w:tcMar>
                </w:tcPr>
                <w:p w:rsidR="00387A20" w:rsidRDefault="002965DF">
                  <w:pPr>
                    <w:rPr>
                      <w:rFonts w:ascii="Times New Roman" w:eastAsia="Times New Roman" w:hAnsi="Times New Roman" w:cs="Times New Roman"/>
                      <w:color w:val="000000"/>
                      <w:sz w:val="22"/>
                      <w:szCs w:val="22"/>
                    </w:rPr>
                  </w:pPr>
                  <w:r>
                    <w:rPr>
                      <w:color w:val="000000"/>
                      <w:sz w:val="22"/>
                      <w:szCs w:val="22"/>
                    </w:rPr>
                    <w:t>Easy</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pPr>
                    <w:rPr>
                      <w:rFonts w:ascii="Times New Roman" w:eastAsia="Times New Roman" w:hAnsi="Times New Roman" w:cs="Times New Roman"/>
                      <w:color w:val="000000"/>
                      <w:sz w:val="22"/>
                      <w:szCs w:val="22"/>
                    </w:rPr>
                  </w:pPr>
                  <w:r>
                    <w:rPr>
                      <w:i/>
                      <w:iCs/>
                      <w:color w:val="000000"/>
                      <w:sz w:val="22"/>
                      <w:szCs w:val="22"/>
                    </w:rPr>
                    <w:t>LEARNING OBJECTIVES:  </w:t>
                  </w:r>
                </w:p>
              </w:tc>
              <w:tc>
                <w:tcPr>
                  <w:tcW w:w="0" w:type="auto"/>
                  <w:tcMar>
                    <w:top w:w="30" w:type="dxa"/>
                    <w:left w:w="0" w:type="dxa"/>
                    <w:bottom w:w="30" w:type="dxa"/>
                    <w:right w:w="0" w:type="dxa"/>
                  </w:tcMar>
                </w:tcPr>
                <w:p w:rsidR="00387A20" w:rsidRDefault="00722776">
                  <w:pPr>
                    <w:rPr>
                      <w:rFonts w:ascii="Times New Roman" w:eastAsia="Times New Roman" w:hAnsi="Times New Roman" w:cs="Times New Roman"/>
                      <w:color w:val="000000"/>
                      <w:sz w:val="22"/>
                      <w:szCs w:val="22"/>
                    </w:rPr>
                  </w:pPr>
                  <w:r>
                    <w:rPr>
                      <w:color w:val="000000"/>
                      <w:sz w:val="22"/>
                      <w:szCs w:val="22"/>
                    </w:rPr>
                    <w:t>FNMN.WARD.17.01-03</w:t>
                  </w:r>
                  <w:r w:rsidR="002965DF">
                    <w:rPr>
                      <w:color w:val="000000"/>
                      <w:sz w:val="22"/>
                      <w:szCs w:val="22"/>
                    </w:rPr>
                    <w:t xml:space="preserve"> - </w:t>
                  </w:r>
                  <w:r w:rsidR="00743F1F">
                    <w:rPr>
                      <w:color w:val="000000"/>
                      <w:sz w:val="22"/>
                      <w:szCs w:val="22"/>
                    </w:rPr>
                    <w:t xml:space="preserve">LO: </w:t>
                  </w:r>
                  <w:r w:rsidR="002965DF">
                    <w:rPr>
                      <w:color w:val="000000"/>
                      <w:sz w:val="22"/>
                      <w:szCs w:val="22"/>
                    </w:rPr>
                    <w:t>01-03</w:t>
                  </w:r>
                </w:p>
              </w:tc>
            </w:tr>
            <w:tr w:rsidR="00387A20">
              <w:tc>
                <w:tcPr>
                  <w:tcW w:w="0" w:type="auto"/>
                  <w:tcMar>
                    <w:top w:w="30" w:type="dxa"/>
                    <w:left w:w="0" w:type="dxa"/>
                    <w:bottom w:w="30" w:type="dxa"/>
                    <w:right w:w="0" w:type="dxa"/>
                  </w:tcMar>
                </w:tcPr>
                <w:p w:rsidR="00387A20" w:rsidRDefault="002965DF">
                  <w:pPr>
                    <w:rPr>
                      <w:rFonts w:ascii="Times New Roman" w:eastAsia="Times New Roman" w:hAnsi="Times New Roman" w:cs="Times New Roman"/>
                      <w:color w:val="000000"/>
                      <w:sz w:val="22"/>
                      <w:szCs w:val="22"/>
                    </w:rPr>
                  </w:pPr>
                  <w:r>
                    <w:rPr>
                      <w:i/>
                      <w:iCs/>
                      <w:color w:val="000000"/>
                      <w:sz w:val="22"/>
                      <w:szCs w:val="22"/>
                    </w:rPr>
                    <w:t>ACCREDITING STANDARDS:  </w:t>
                  </w:r>
                </w:p>
              </w:tc>
              <w:tc>
                <w:tcPr>
                  <w:tcW w:w="0" w:type="auto"/>
                  <w:tcMar>
                    <w:top w:w="30" w:type="dxa"/>
                    <w:left w:w="0" w:type="dxa"/>
                    <w:bottom w:w="30" w:type="dxa"/>
                    <w:right w:w="0" w:type="dxa"/>
                  </w:tcMar>
                </w:tcPr>
                <w:p w:rsidR="00387A20" w:rsidRDefault="002965DF">
                  <w:pPr>
                    <w:rPr>
                      <w:rFonts w:ascii="Times New Roman" w:eastAsia="Times New Roman" w:hAnsi="Times New Roman" w:cs="Times New Roman"/>
                      <w:color w:val="000000"/>
                      <w:sz w:val="22"/>
                      <w:szCs w:val="22"/>
                    </w:rPr>
                  </w:pPr>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pPr>
              <w:rPr>
                <w:rFonts w:ascii="Times New Roman" w:eastAsia="Times New Roman" w:hAnsi="Times New Roman" w:cs="Times New Roman"/>
                <w:color w:val="000000"/>
                <w:sz w:val="22"/>
                <w:szCs w:val="22"/>
              </w:rPr>
            </w:pPr>
          </w:p>
        </w:tc>
      </w:tr>
    </w:tbl>
    <w:p w:rsidR="00820842" w:rsidRDefault="00820842">
      <w:pPr>
        <w:spacing w:after="75"/>
      </w:pPr>
    </w:p>
    <w:p w:rsidR="00820842" w:rsidRDefault="00820842">
      <w:r>
        <w:br w:type="page"/>
      </w: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lastRenderedPageBreak/>
              <w:t>138. Determine the missing amount “X” for each of the following:</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2835"/>
              <w:gridCol w:w="2835"/>
              <w:gridCol w:w="2835"/>
            </w:tblGrid>
            <w:tr w:rsidR="00387A20">
              <w:tc>
                <w:tcPr>
                  <w:tcW w:w="28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jc w:val="center"/>
                  </w:pPr>
                  <w:r>
                    <w:rPr>
                      <w:rFonts w:ascii="Times New Roman" w:eastAsia="Times New Roman" w:hAnsi="Times New Roman" w:cs="Times New Roman"/>
                      <w:color w:val="000000"/>
                      <w:sz w:val="22"/>
                      <w:szCs w:val="22"/>
                    </w:rPr>
                    <w:t>Assets</w:t>
                  </w:r>
                </w:p>
              </w:tc>
              <w:tc>
                <w:tcPr>
                  <w:tcW w:w="28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jc w:val="center"/>
                  </w:pPr>
                  <w:r>
                    <w:rPr>
                      <w:rFonts w:ascii="Times New Roman" w:eastAsia="Times New Roman" w:hAnsi="Times New Roman" w:cs="Times New Roman"/>
                      <w:color w:val="000000"/>
                      <w:sz w:val="22"/>
                      <w:szCs w:val="22"/>
                    </w:rPr>
                    <w:t>Liabilities</w:t>
                  </w:r>
                </w:p>
              </w:tc>
              <w:tc>
                <w:tcPr>
                  <w:tcW w:w="28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jc w:val="center"/>
                  </w:pPr>
                  <w:r>
                    <w:rPr>
                      <w:rFonts w:ascii="Times New Roman" w:eastAsia="Times New Roman" w:hAnsi="Times New Roman" w:cs="Times New Roman"/>
                      <w:color w:val="000000"/>
                      <w:sz w:val="22"/>
                      <w:szCs w:val="22"/>
                    </w:rPr>
                    <w:t>Stockholders' Equity</w:t>
                  </w:r>
                </w:p>
              </w:tc>
            </w:tr>
            <w:tr w:rsidR="00387A20">
              <w:tc>
                <w:tcPr>
                  <w:tcW w:w="28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r>
                    <w:rPr>
                      <w:rFonts w:ascii="Times New Roman" w:eastAsia="Times New Roman" w:hAnsi="Times New Roman" w:cs="Times New Roman"/>
                      <w:color w:val="000000"/>
                      <w:sz w:val="22"/>
                      <w:szCs w:val="22"/>
                    </w:rPr>
                    <w:t>(a)                               $78,500</w:t>
                  </w:r>
                </w:p>
              </w:tc>
              <w:tc>
                <w:tcPr>
                  <w:tcW w:w="28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$37,600</w:t>
                  </w:r>
                </w:p>
              </w:tc>
              <w:tc>
                <w:tcPr>
                  <w:tcW w:w="28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X</w:t>
                  </w:r>
                </w:p>
              </w:tc>
            </w:tr>
            <w:tr w:rsidR="00387A20">
              <w:tc>
                <w:tcPr>
                  <w:tcW w:w="28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(b)                                      X</w:t>
                  </w:r>
                </w:p>
              </w:tc>
              <w:tc>
                <w:tcPr>
                  <w:tcW w:w="28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$53,280</w:t>
                  </w:r>
                </w:p>
              </w:tc>
              <w:tc>
                <w:tcPr>
                  <w:tcW w:w="28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$145,000</w:t>
                  </w:r>
                </w:p>
              </w:tc>
            </w:tr>
            <w:tr w:rsidR="00387A20">
              <w:tc>
                <w:tcPr>
                  <w:tcW w:w="28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                               $49,500</w:t>
                  </w:r>
                </w:p>
              </w:tc>
              <w:tc>
                <w:tcPr>
                  <w:tcW w:w="28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X</w:t>
                  </w:r>
                </w:p>
              </w:tc>
              <w:tc>
                <w:tcPr>
                  <w:tcW w:w="28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$34,000</w:t>
                  </w:r>
                </w:p>
              </w:tc>
            </w:tr>
          </w:tbl>
          <w:p w:rsidR="00387A20" w:rsidRDefault="00387A20"/>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 xml:space="preserve">(a)  </w:t>
                  </w:r>
                  <w:r>
                    <w:rPr>
                      <w:rStyle w:val="DoubleUnderline"/>
                      <w:rFonts w:ascii="Times New Roman" w:eastAsia="Times New Roman" w:hAnsi="Times New Roman" w:cs="Times New Roman"/>
                      <w:color w:val="000000"/>
                      <w:sz w:val="22"/>
                      <w:szCs w:val="22"/>
                      <w:u w:val="double"/>
                    </w:rPr>
                    <w:t>$40,900</w:t>
                  </w:r>
                  <w:r>
                    <w:rPr>
                      <w:rFonts w:ascii="Times New Roman" w:eastAsia="Times New Roman" w:hAnsi="Times New Roman" w:cs="Times New Roman"/>
                      <w:color w:val="000000"/>
                      <w:sz w:val="22"/>
                      <w:szCs w:val="22"/>
                    </w:rPr>
                    <w:t xml:space="preserve"> ($78,500 − $37,600)</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 xml:space="preserve">(b)  </w:t>
                  </w:r>
                  <w:r>
                    <w:rPr>
                      <w:rStyle w:val="DoubleUnderline"/>
                      <w:rFonts w:ascii="Times New Roman" w:eastAsia="Times New Roman" w:hAnsi="Times New Roman" w:cs="Times New Roman"/>
                      <w:color w:val="000000"/>
                      <w:sz w:val="22"/>
                      <w:szCs w:val="22"/>
                      <w:u w:val="double"/>
                    </w:rPr>
                    <w:t>$198,280</w:t>
                  </w:r>
                  <w:r>
                    <w:rPr>
                      <w:rFonts w:ascii="Times New Roman" w:eastAsia="Times New Roman" w:hAnsi="Times New Roman" w:cs="Times New Roman"/>
                      <w:color w:val="000000"/>
                      <w:sz w:val="22"/>
                      <w:szCs w:val="22"/>
                    </w:rPr>
                    <w:t xml:space="preserve"> ($53,280 + $145,000)</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 xml:space="preserve">(c)  </w:t>
                  </w:r>
                  <w:r>
                    <w:rPr>
                      <w:rStyle w:val="DoubleUnderline"/>
                      <w:rFonts w:ascii="Times New Roman" w:eastAsia="Times New Roman" w:hAnsi="Times New Roman" w:cs="Times New Roman"/>
                      <w:color w:val="000000"/>
                      <w:sz w:val="22"/>
                      <w:szCs w:val="22"/>
                      <w:u w:val="double"/>
                    </w:rPr>
                    <w:t>$15,500</w:t>
                  </w:r>
                  <w:r>
                    <w:rPr>
                      <w:rFonts w:ascii="Times New Roman" w:eastAsia="Times New Roman" w:hAnsi="Times New Roman" w:cs="Times New Roman"/>
                      <w:color w:val="000000"/>
                      <w:sz w:val="22"/>
                      <w:szCs w:val="22"/>
                    </w:rPr>
                    <w:t xml:space="preserve"> ($49,500 − $34,000)</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FNMN.WARD.17.01-03</w:t>
                  </w:r>
                  <w:r w:rsidR="002965DF">
                    <w:rPr>
                      <w:color w:val="000000"/>
                      <w:sz w:val="22"/>
                      <w:szCs w:val="22"/>
                    </w:rPr>
                    <w:t xml:space="preserve"> - </w:t>
                  </w:r>
                  <w:r w:rsidR="00743F1F">
                    <w:rPr>
                      <w:color w:val="000000"/>
                      <w:sz w:val="22"/>
                      <w:szCs w:val="22"/>
                    </w:rPr>
                    <w:t xml:space="preserve">LO: </w:t>
                  </w:r>
                  <w:r w:rsidR="002965DF">
                    <w:rPr>
                      <w:color w:val="000000"/>
                      <w:sz w:val="22"/>
                      <w:szCs w:val="22"/>
                    </w:rPr>
                    <w:t>01-03</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139. Use the accounting equation to answer each of the independent questions below.</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(a)  At the beginning of the year, Norton Company's assets were $75,000 and its stockholders' equity was $38,000. During the year, assets increased by $18,000 and liabilities increased by $4,000.  What was the stockholders' equity at the end of the year?</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(b)  At the beginning of the year, Turpin Industries had liabilities of $44,000 and stockholders' equity of $66,000.  If assets increased by $10,000 and liabilities decreased by $5,000, what was the stockholders' equity at the end of the year?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768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(a)  $75,000 </w:t>
                  </w:r>
                  <w:r>
                    <w:rPr>
                      <w:rFonts w:ascii="Times New Roman" w:eastAsia="Times New Roman" w:hAnsi="Times New Roman" w:cs="Times New Roman"/>
                      <w:b/>
                      <w:bCs/>
                      <w:color w:val="000000"/>
                      <w:sz w:val="22"/>
                      <w:szCs w:val="22"/>
                    </w:rPr>
                    <w:t>−</w:t>
                  </w:r>
                  <w:r>
                    <w:rPr>
                      <w:rFonts w:ascii="Times New Roman" w:eastAsia="Times New Roman" w:hAnsi="Times New Roman" w:cs="Times New Roman"/>
                      <w:color w:val="000000"/>
                      <w:sz w:val="22"/>
                      <w:szCs w:val="22"/>
                    </w:rPr>
                    <w:t xml:space="preserve"> $38,000 = $37,000 beginning of year liabilities</w:t>
                  </w:r>
                </w:p>
                <w:p w:rsidR="00387A20" w:rsidRDefault="002965DF">
                  <w:pPr>
                    <w:pStyle w:val="p"/>
                  </w:pPr>
                  <w:r>
                    <w:rPr>
                      <w:rFonts w:ascii="Times New Roman" w:eastAsia="Times New Roman" w:hAnsi="Times New Roman" w:cs="Times New Roman"/>
                      <w:color w:val="000000"/>
                      <w:sz w:val="22"/>
                      <w:szCs w:val="22"/>
                    </w:rPr>
                    <w:t>     ($75,000 + $18,000) </w:t>
                  </w:r>
                  <w:r>
                    <w:rPr>
                      <w:rFonts w:ascii="Times New Roman" w:eastAsia="Times New Roman" w:hAnsi="Times New Roman" w:cs="Times New Roman"/>
                      <w:b/>
                      <w:bCs/>
                      <w:color w:val="000000"/>
                      <w:sz w:val="22"/>
                      <w:szCs w:val="22"/>
                    </w:rPr>
                    <w:t>−</w:t>
                  </w:r>
                  <w:r>
                    <w:rPr>
                      <w:rFonts w:ascii="Times New Roman" w:eastAsia="Times New Roman" w:hAnsi="Times New Roman" w:cs="Times New Roman"/>
                      <w:color w:val="000000"/>
                      <w:sz w:val="22"/>
                      <w:szCs w:val="22"/>
                    </w:rPr>
                    <w:t xml:space="preserve"> ($37,000 + $4,000) = </w:t>
                  </w:r>
                  <w:r>
                    <w:rPr>
                      <w:rStyle w:val="DoubleUnderline"/>
                      <w:rFonts w:ascii="Times New Roman" w:eastAsia="Times New Roman" w:hAnsi="Times New Roman" w:cs="Times New Roman"/>
                      <w:color w:val="000000"/>
                      <w:sz w:val="22"/>
                      <w:szCs w:val="22"/>
                      <w:u w:val="double"/>
                    </w:rPr>
                    <w:t>$52,000</w:t>
                  </w:r>
                  <w:r>
                    <w:rPr>
                      <w:rFonts w:ascii="Times New Roman" w:eastAsia="Times New Roman" w:hAnsi="Times New Roman" w:cs="Times New Roman"/>
                      <w:color w:val="000000"/>
                      <w:sz w:val="22"/>
                      <w:szCs w:val="22"/>
                    </w:rPr>
                    <w:t xml:space="preserve"> end-of-year stockholders' equity</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(b)  $44,000 + $66,000 = $110,000 beginning of year assets</w:t>
                  </w:r>
                </w:p>
                <w:p w:rsidR="00387A20" w:rsidRDefault="002965DF">
                  <w:pPr>
                    <w:pStyle w:val="p"/>
                  </w:pPr>
                  <w:r>
                    <w:rPr>
                      <w:rFonts w:ascii="Times New Roman" w:eastAsia="Times New Roman" w:hAnsi="Times New Roman" w:cs="Times New Roman"/>
                      <w:color w:val="000000"/>
                      <w:sz w:val="22"/>
                      <w:szCs w:val="22"/>
                    </w:rPr>
                    <w:t>     ($110,000 + $10,000) </w:t>
                  </w:r>
                  <w:r>
                    <w:rPr>
                      <w:rFonts w:ascii="Times New Roman" w:eastAsia="Times New Roman" w:hAnsi="Times New Roman" w:cs="Times New Roman"/>
                      <w:b/>
                      <w:bCs/>
                      <w:color w:val="000000"/>
                      <w:sz w:val="22"/>
                      <w:szCs w:val="22"/>
                    </w:rPr>
                    <w:t>−</w:t>
                  </w:r>
                  <w:r>
                    <w:rPr>
                      <w:rFonts w:ascii="Times New Roman" w:eastAsia="Times New Roman" w:hAnsi="Times New Roman" w:cs="Times New Roman"/>
                      <w:color w:val="000000"/>
                      <w:sz w:val="22"/>
                      <w:szCs w:val="22"/>
                    </w:rPr>
                    <w:t xml:space="preserve"> ($44,000 </w:t>
                  </w:r>
                  <w:r>
                    <w:rPr>
                      <w:rFonts w:ascii="Times New Roman" w:eastAsia="Times New Roman" w:hAnsi="Times New Roman" w:cs="Times New Roman"/>
                      <w:b/>
                      <w:bCs/>
                      <w:color w:val="000000"/>
                      <w:sz w:val="22"/>
                      <w:szCs w:val="22"/>
                    </w:rPr>
                    <w:t>−</w:t>
                  </w:r>
                  <w:r>
                    <w:rPr>
                      <w:rFonts w:ascii="Times New Roman" w:eastAsia="Times New Roman" w:hAnsi="Times New Roman" w:cs="Times New Roman"/>
                      <w:color w:val="000000"/>
                      <w:sz w:val="22"/>
                      <w:szCs w:val="22"/>
                    </w:rPr>
                    <w:t xml:space="preserve"> $5,000) = </w:t>
                  </w:r>
                  <w:r>
                    <w:rPr>
                      <w:rStyle w:val="DoubleUnderline"/>
                      <w:rFonts w:ascii="Times New Roman" w:eastAsia="Times New Roman" w:hAnsi="Times New Roman" w:cs="Times New Roman"/>
                      <w:color w:val="000000"/>
                      <w:sz w:val="22"/>
                      <w:szCs w:val="22"/>
                      <w:u w:val="double"/>
                    </w:rPr>
                    <w:t>$81,000</w:t>
                  </w:r>
                  <w:r>
                    <w:rPr>
                      <w:rFonts w:ascii="Times New Roman" w:eastAsia="Times New Roman" w:hAnsi="Times New Roman" w:cs="Times New Roman"/>
                      <w:color w:val="000000"/>
                      <w:sz w:val="22"/>
                      <w:szCs w:val="22"/>
                    </w:rPr>
                    <w:t xml:space="preserve"> end-of-year stockholders' equity</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FNMN.WARD.17.01-03</w:t>
                  </w:r>
                  <w:r w:rsidR="002965DF">
                    <w:rPr>
                      <w:color w:val="000000"/>
                      <w:sz w:val="22"/>
                      <w:szCs w:val="22"/>
                    </w:rPr>
                    <w:t xml:space="preserve"> - </w:t>
                  </w:r>
                  <w:r w:rsidR="00743F1F">
                    <w:rPr>
                      <w:color w:val="000000"/>
                      <w:sz w:val="22"/>
                      <w:szCs w:val="22"/>
                    </w:rPr>
                    <w:t xml:space="preserve">LO: </w:t>
                  </w:r>
                  <w:r w:rsidR="002965DF">
                    <w:rPr>
                      <w:color w:val="000000"/>
                      <w:sz w:val="22"/>
                      <w:szCs w:val="22"/>
                    </w:rPr>
                    <w:t>01-03</w:t>
                  </w:r>
                  <w:r w:rsidR="002965DF">
                    <w:rPr>
                      <w:color w:val="000000"/>
                      <w:sz w:val="22"/>
                      <w:szCs w:val="22"/>
                    </w:rPr>
                    <w:br/>
                  </w:r>
                  <w:r w:rsidR="00EE1AC8">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140. On July 1 of the current year, the assets and liabilities of John Wong, DVM, are as follows: Cash, $27,000; Accounts Receivable, $12,300; Supplies, $3,100; Land, $35,000; Accounts Payable, $13,900. What is the amount of stockholders' equity as of July 1 of the current year?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768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Style w:val="DoubleUnderline"/>
                      <w:rFonts w:ascii="Times New Roman" w:eastAsia="Times New Roman" w:hAnsi="Times New Roman" w:cs="Times New Roman"/>
                      <w:color w:val="000000"/>
                      <w:sz w:val="22"/>
                      <w:szCs w:val="22"/>
                      <w:u w:val="double"/>
                    </w:rPr>
                    <w:t>$63,500</w:t>
                  </w:r>
                </w:p>
                <w:p w:rsidR="00387A20" w:rsidRDefault="002965DF">
                  <w:pPr>
                    <w:pStyle w:val="p"/>
                  </w:pPr>
                  <w:r>
                    <w:rPr>
                      <w:rFonts w:ascii="Times New Roman" w:eastAsia="Times New Roman" w:hAnsi="Times New Roman" w:cs="Times New Roman"/>
                      <w:color w:val="000000"/>
                      <w:sz w:val="22"/>
                      <w:szCs w:val="22"/>
                    </w:rPr>
                    <w:t>($27,000 Cash + $12,300 Accounts Receivable + $3,100 Supplies + $35,000 Land </w:t>
                  </w:r>
                  <w:r>
                    <w:rPr>
                      <w:rFonts w:ascii="Times New Roman" w:eastAsia="Times New Roman" w:hAnsi="Times New Roman" w:cs="Times New Roman"/>
                      <w:b/>
                      <w:bCs/>
                      <w:color w:val="000000"/>
                      <w:sz w:val="22"/>
                      <w:szCs w:val="22"/>
                    </w:rPr>
                    <w:t>−</w:t>
                  </w:r>
                  <w:r>
                    <w:rPr>
                      <w:rFonts w:ascii="Times New Roman" w:eastAsia="Times New Roman" w:hAnsi="Times New Roman" w:cs="Times New Roman"/>
                      <w:color w:val="000000"/>
                      <w:sz w:val="22"/>
                      <w:szCs w:val="22"/>
                    </w:rPr>
                    <w:t xml:space="preserve"> $13,900 Accounts Payable = $63,500)</w:t>
                  </w:r>
                </w:p>
              </w:tc>
            </w:tr>
            <w:tr w:rsidR="00820842">
              <w:tc>
                <w:tcPr>
                  <w:tcW w:w="0" w:type="auto"/>
                  <w:tcMar>
                    <w:top w:w="30" w:type="dxa"/>
                    <w:left w:w="0" w:type="dxa"/>
                    <w:bottom w:w="30" w:type="dxa"/>
                    <w:right w:w="0" w:type="dxa"/>
                  </w:tcMar>
                </w:tcPr>
                <w:p w:rsidR="00820842" w:rsidRDefault="00820842">
                  <w:pPr>
                    <w:rPr>
                      <w:i/>
                      <w:iCs/>
                      <w:color w:val="000000"/>
                      <w:sz w:val="22"/>
                      <w:szCs w:val="22"/>
                    </w:rPr>
                  </w:pPr>
                </w:p>
              </w:tc>
              <w:tc>
                <w:tcPr>
                  <w:tcW w:w="0" w:type="auto"/>
                  <w:tcMar>
                    <w:top w:w="30" w:type="dxa"/>
                    <w:left w:w="0" w:type="dxa"/>
                    <w:bottom w:w="30" w:type="dxa"/>
                    <w:right w:w="0" w:type="dxa"/>
                  </w:tcMar>
                </w:tcPr>
                <w:p w:rsidR="00820842" w:rsidRDefault="00820842">
                  <w:pPr>
                    <w:rPr>
                      <w:color w:val="000000"/>
                      <w:sz w:val="22"/>
                      <w:szCs w:val="22"/>
                    </w:rPr>
                  </w:pPr>
                </w:p>
              </w:tc>
            </w:tr>
            <w:tr w:rsidR="00820842">
              <w:tc>
                <w:tcPr>
                  <w:tcW w:w="0" w:type="auto"/>
                  <w:tcMar>
                    <w:top w:w="30" w:type="dxa"/>
                    <w:left w:w="0" w:type="dxa"/>
                    <w:bottom w:w="30" w:type="dxa"/>
                    <w:right w:w="0" w:type="dxa"/>
                  </w:tcMar>
                </w:tcPr>
                <w:p w:rsidR="00820842" w:rsidRDefault="00820842">
                  <w:pPr>
                    <w:rPr>
                      <w:i/>
                      <w:iCs/>
                      <w:color w:val="000000"/>
                      <w:sz w:val="22"/>
                      <w:szCs w:val="22"/>
                    </w:rPr>
                  </w:pPr>
                </w:p>
              </w:tc>
              <w:tc>
                <w:tcPr>
                  <w:tcW w:w="0" w:type="auto"/>
                  <w:tcMar>
                    <w:top w:w="30" w:type="dxa"/>
                    <w:left w:w="0" w:type="dxa"/>
                    <w:bottom w:w="30" w:type="dxa"/>
                    <w:right w:w="0" w:type="dxa"/>
                  </w:tcMar>
                </w:tcPr>
                <w:p w:rsidR="00820842" w:rsidRDefault="00820842">
                  <w:pPr>
                    <w:rPr>
                      <w:color w:val="000000"/>
                      <w:sz w:val="22"/>
                      <w:szCs w:val="22"/>
                    </w:rPr>
                  </w:pPr>
                </w:p>
              </w:tc>
            </w:tr>
            <w:tr w:rsidR="00820842">
              <w:tc>
                <w:tcPr>
                  <w:tcW w:w="0" w:type="auto"/>
                  <w:tcMar>
                    <w:top w:w="30" w:type="dxa"/>
                    <w:left w:w="0" w:type="dxa"/>
                    <w:bottom w:w="30" w:type="dxa"/>
                    <w:right w:w="0" w:type="dxa"/>
                  </w:tcMar>
                </w:tcPr>
                <w:p w:rsidR="00820842" w:rsidRDefault="00820842">
                  <w:pPr>
                    <w:rPr>
                      <w:i/>
                      <w:iCs/>
                      <w:color w:val="000000"/>
                      <w:sz w:val="22"/>
                      <w:szCs w:val="22"/>
                    </w:rPr>
                  </w:pPr>
                </w:p>
              </w:tc>
              <w:tc>
                <w:tcPr>
                  <w:tcW w:w="0" w:type="auto"/>
                  <w:tcMar>
                    <w:top w:w="30" w:type="dxa"/>
                    <w:left w:w="0" w:type="dxa"/>
                    <w:bottom w:w="30" w:type="dxa"/>
                    <w:right w:w="0" w:type="dxa"/>
                  </w:tcMar>
                </w:tcPr>
                <w:p w:rsidR="00820842" w:rsidRDefault="00820842">
                  <w:pPr>
                    <w:rPr>
                      <w:color w:val="000000"/>
                      <w:sz w:val="22"/>
                      <w:szCs w:val="22"/>
                    </w:rPr>
                  </w:pPr>
                </w:p>
              </w:tc>
            </w:tr>
            <w:tr w:rsidR="00387A20">
              <w:tc>
                <w:tcPr>
                  <w:tcW w:w="0" w:type="auto"/>
                  <w:tcMar>
                    <w:top w:w="30" w:type="dxa"/>
                    <w:left w:w="0" w:type="dxa"/>
                    <w:bottom w:w="30" w:type="dxa"/>
                    <w:right w:w="0" w:type="dxa"/>
                  </w:tcMar>
                </w:tcPr>
                <w:p w:rsidR="00387A20" w:rsidRDefault="002965DF">
                  <w:r>
                    <w:rPr>
                      <w:i/>
                      <w:iCs/>
                      <w:color w:val="000000"/>
                      <w:sz w:val="22"/>
                      <w:szCs w:val="22"/>
                    </w:rPr>
                    <w:lastRenderedPageBreak/>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FNMN.WARD.17.01-03</w:t>
                  </w:r>
                  <w:r w:rsidR="002965DF">
                    <w:rPr>
                      <w:color w:val="000000"/>
                      <w:sz w:val="22"/>
                      <w:szCs w:val="22"/>
                    </w:rPr>
                    <w:t xml:space="preserve"> - </w:t>
                  </w:r>
                  <w:r w:rsidR="00743F1F">
                    <w:rPr>
                      <w:color w:val="000000"/>
                      <w:sz w:val="22"/>
                      <w:szCs w:val="22"/>
                    </w:rPr>
                    <w:t xml:space="preserve">LO: </w:t>
                  </w:r>
                  <w:r w:rsidR="002965DF">
                    <w:rPr>
                      <w:color w:val="000000"/>
                      <w:sz w:val="22"/>
                      <w:szCs w:val="22"/>
                    </w:rPr>
                    <w:t>01-03</w:t>
                  </w:r>
                  <w:r w:rsidR="002965DF">
                    <w:rPr>
                      <w:color w:val="000000"/>
                      <w:sz w:val="22"/>
                      <w:szCs w:val="22"/>
                    </w:rPr>
                    <w:br/>
                  </w:r>
                  <w:r w:rsidR="00EE1AC8">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141. At the end of its accounting period, December 31, of Year 1, Hsu’s Financial Services has assets of $575,000 and stockholders' equity of $335,000.  Using the accounting equation and considering each case independently, determine the following amounts.</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(a)  Hsu’s liabilities as of December 31, of Year 1.</w:t>
            </w:r>
          </w:p>
          <w:p w:rsidR="00387A20" w:rsidRDefault="002965DF">
            <w:pPr>
              <w:pStyle w:val="p"/>
            </w:pPr>
            <w:r>
              <w:rPr>
                <w:rFonts w:ascii="Times New Roman" w:eastAsia="Times New Roman" w:hAnsi="Times New Roman" w:cs="Times New Roman"/>
                <w:color w:val="000000"/>
                <w:sz w:val="22"/>
                <w:szCs w:val="22"/>
              </w:rPr>
              <w:t>(b)  Hsu’s liabilities as of December 31, of Year 2, assuming that assets increased by $56,000 and                        </w:t>
            </w:r>
            <w:r>
              <w:rPr>
                <w:rFonts w:ascii="Times New Roman" w:eastAsia="Times New Roman" w:hAnsi="Times New Roman" w:cs="Times New Roman"/>
                <w:color w:val="000000"/>
                <w:sz w:val="22"/>
                <w:szCs w:val="22"/>
              </w:rPr>
              <w:br/>
              <w:t>     shareholders' equity decreased by $32,000.</w:t>
            </w:r>
          </w:p>
          <w:p w:rsidR="00387A20" w:rsidRDefault="002965DF">
            <w:pPr>
              <w:pStyle w:val="p"/>
            </w:pPr>
            <w:r>
              <w:rPr>
                <w:rFonts w:ascii="Times New Roman" w:eastAsia="Times New Roman" w:hAnsi="Times New Roman" w:cs="Times New Roman"/>
                <w:color w:val="000000"/>
                <w:sz w:val="22"/>
                <w:szCs w:val="22"/>
              </w:rPr>
              <w:t xml:space="preserve">(c)  Net income or net loss during Year 2, assuming that as of December 31, Year 2, </w:t>
            </w:r>
            <w:proofErr w:type="gramStart"/>
            <w:r>
              <w:rPr>
                <w:rFonts w:ascii="Times New Roman" w:eastAsia="Times New Roman" w:hAnsi="Times New Roman" w:cs="Times New Roman"/>
                <w:color w:val="000000"/>
                <w:sz w:val="22"/>
                <w:szCs w:val="22"/>
              </w:rPr>
              <w:t>assets</w:t>
            </w:r>
            <w:proofErr w:type="gramEnd"/>
            <w:r>
              <w:rPr>
                <w:rFonts w:ascii="Times New Roman" w:eastAsia="Times New Roman" w:hAnsi="Times New Roman" w:cs="Times New Roman"/>
                <w:color w:val="000000"/>
                <w:sz w:val="22"/>
                <w:szCs w:val="22"/>
              </w:rPr>
              <w:t xml:space="preserve"> were $592,000,</w:t>
            </w:r>
            <w:r>
              <w:rPr>
                <w:rFonts w:ascii="Times New Roman" w:eastAsia="Times New Roman" w:hAnsi="Times New Roman" w:cs="Times New Roman"/>
                <w:color w:val="000000"/>
                <w:sz w:val="22"/>
                <w:szCs w:val="22"/>
              </w:rPr>
              <w:br/>
              <w:t>     liabilities were $450,000, and there were no additional investments or dividends.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5758"/>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(a)  $575,000 </w:t>
                  </w:r>
                  <w:r>
                    <w:rPr>
                      <w:rFonts w:ascii="Times New Roman" w:eastAsia="Times New Roman" w:hAnsi="Times New Roman" w:cs="Times New Roman"/>
                      <w:b/>
                      <w:bCs/>
                      <w:color w:val="000000"/>
                      <w:sz w:val="22"/>
                      <w:szCs w:val="22"/>
                    </w:rPr>
                    <w:t>−</w:t>
                  </w:r>
                  <w:r>
                    <w:rPr>
                      <w:rFonts w:ascii="Times New Roman" w:eastAsia="Times New Roman" w:hAnsi="Times New Roman" w:cs="Times New Roman"/>
                      <w:color w:val="000000"/>
                      <w:sz w:val="22"/>
                      <w:szCs w:val="22"/>
                    </w:rPr>
                    <w:t xml:space="preserve"> $335,000 = </w:t>
                  </w:r>
                  <w:r>
                    <w:rPr>
                      <w:rStyle w:val="DoubleUnderline"/>
                      <w:rFonts w:ascii="Times New Roman" w:eastAsia="Times New Roman" w:hAnsi="Times New Roman" w:cs="Times New Roman"/>
                      <w:color w:val="000000"/>
                      <w:sz w:val="22"/>
                      <w:szCs w:val="22"/>
                      <w:u w:val="double"/>
                    </w:rPr>
                    <w:t>$240,000</w:t>
                  </w:r>
                </w:p>
                <w:p w:rsidR="00387A20" w:rsidRDefault="002965DF">
                  <w:pPr>
                    <w:pStyle w:val="p"/>
                  </w:pPr>
                  <w:r>
                    <w:rPr>
                      <w:rFonts w:ascii="Times New Roman" w:eastAsia="Times New Roman" w:hAnsi="Times New Roman" w:cs="Times New Roman"/>
                      <w:color w:val="000000"/>
                      <w:sz w:val="22"/>
                      <w:szCs w:val="22"/>
                    </w:rPr>
                    <w:t>(b)  ($575,000 + $56,000) </w:t>
                  </w:r>
                  <w:r>
                    <w:rPr>
                      <w:rFonts w:ascii="Times New Roman" w:eastAsia="Times New Roman" w:hAnsi="Times New Roman" w:cs="Times New Roman"/>
                      <w:b/>
                      <w:bCs/>
                      <w:color w:val="000000"/>
                      <w:sz w:val="22"/>
                      <w:szCs w:val="22"/>
                    </w:rPr>
                    <w:t>−</w:t>
                  </w:r>
                  <w:r>
                    <w:rPr>
                      <w:rFonts w:ascii="Times New Roman" w:eastAsia="Times New Roman" w:hAnsi="Times New Roman" w:cs="Times New Roman"/>
                      <w:color w:val="000000"/>
                      <w:sz w:val="22"/>
                      <w:szCs w:val="22"/>
                    </w:rPr>
                    <w:t xml:space="preserve"> ($335,000 </w:t>
                  </w:r>
                  <w:r>
                    <w:rPr>
                      <w:rFonts w:ascii="Times New Roman" w:eastAsia="Times New Roman" w:hAnsi="Times New Roman" w:cs="Times New Roman"/>
                      <w:b/>
                      <w:bCs/>
                      <w:color w:val="000000"/>
                      <w:sz w:val="22"/>
                      <w:szCs w:val="22"/>
                    </w:rPr>
                    <w:t>−</w:t>
                  </w:r>
                  <w:r>
                    <w:rPr>
                      <w:rFonts w:ascii="Times New Roman" w:eastAsia="Times New Roman" w:hAnsi="Times New Roman" w:cs="Times New Roman"/>
                      <w:color w:val="000000"/>
                      <w:sz w:val="22"/>
                      <w:szCs w:val="22"/>
                    </w:rPr>
                    <w:t xml:space="preserve"> $32,000) = </w:t>
                  </w:r>
                  <w:r>
                    <w:rPr>
                      <w:rStyle w:val="DoubleUnderline"/>
                      <w:rFonts w:ascii="Times New Roman" w:eastAsia="Times New Roman" w:hAnsi="Times New Roman" w:cs="Times New Roman"/>
                      <w:color w:val="000000"/>
                      <w:sz w:val="22"/>
                      <w:szCs w:val="22"/>
                      <w:u w:val="double"/>
                    </w:rPr>
                    <w:t>$328,000</w:t>
                  </w:r>
                </w:p>
                <w:p w:rsidR="00387A20" w:rsidRDefault="002965DF">
                  <w:pPr>
                    <w:pStyle w:val="p"/>
                  </w:pPr>
                  <w:r>
                    <w:rPr>
                      <w:rFonts w:ascii="Times New Roman" w:eastAsia="Times New Roman" w:hAnsi="Times New Roman" w:cs="Times New Roman"/>
                      <w:color w:val="000000"/>
                      <w:sz w:val="22"/>
                      <w:szCs w:val="22"/>
                    </w:rPr>
                    <w:t>(c)  $592,000 </w:t>
                  </w:r>
                  <w:r>
                    <w:rPr>
                      <w:rFonts w:ascii="Times New Roman" w:eastAsia="Times New Roman" w:hAnsi="Times New Roman" w:cs="Times New Roman"/>
                      <w:b/>
                      <w:bCs/>
                      <w:color w:val="000000"/>
                      <w:sz w:val="22"/>
                      <w:szCs w:val="22"/>
                    </w:rPr>
                    <w:t>−</w:t>
                  </w:r>
                  <w:r>
                    <w:rPr>
                      <w:rFonts w:ascii="Times New Roman" w:eastAsia="Times New Roman" w:hAnsi="Times New Roman" w:cs="Times New Roman"/>
                      <w:color w:val="000000"/>
                      <w:sz w:val="22"/>
                      <w:szCs w:val="22"/>
                    </w:rPr>
                    <w:t xml:space="preserve"> $450,000 = $142,000 shareholders' equity Year 2</w:t>
                  </w:r>
                </w:p>
                <w:p w:rsidR="00387A20" w:rsidRDefault="002965DF">
                  <w:pPr>
                    <w:pStyle w:val="p"/>
                  </w:pPr>
                  <w:r>
                    <w:rPr>
                      <w:rFonts w:ascii="Times New Roman" w:eastAsia="Times New Roman" w:hAnsi="Times New Roman" w:cs="Times New Roman"/>
                      <w:color w:val="000000"/>
                      <w:sz w:val="22"/>
                      <w:szCs w:val="22"/>
                    </w:rPr>
                    <w:t>     $335,000 </w:t>
                  </w:r>
                  <w:r>
                    <w:rPr>
                      <w:rFonts w:ascii="Times New Roman" w:eastAsia="Times New Roman" w:hAnsi="Times New Roman" w:cs="Times New Roman"/>
                      <w:b/>
                      <w:bCs/>
                      <w:color w:val="000000"/>
                      <w:sz w:val="22"/>
                      <w:szCs w:val="22"/>
                    </w:rPr>
                    <w:t>−</w:t>
                  </w:r>
                  <w:r>
                    <w:rPr>
                      <w:rFonts w:ascii="Times New Roman" w:eastAsia="Times New Roman" w:hAnsi="Times New Roman" w:cs="Times New Roman"/>
                      <w:color w:val="000000"/>
                      <w:sz w:val="22"/>
                      <w:szCs w:val="22"/>
                    </w:rPr>
                    <w:t xml:space="preserve"> $142,000 = </w:t>
                  </w:r>
                  <w:r>
                    <w:rPr>
                      <w:rStyle w:val="DoubleUnderline"/>
                      <w:rFonts w:ascii="Times New Roman" w:eastAsia="Times New Roman" w:hAnsi="Times New Roman" w:cs="Times New Roman"/>
                      <w:color w:val="000000"/>
                      <w:sz w:val="22"/>
                      <w:szCs w:val="22"/>
                      <w:u w:val="double"/>
                    </w:rPr>
                    <w:t>$193,000 net loss</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Challenging</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FNMN.WARD.17.01-03</w:t>
                  </w:r>
                  <w:r w:rsidR="002965DF">
                    <w:rPr>
                      <w:color w:val="000000"/>
                      <w:sz w:val="22"/>
                      <w:szCs w:val="22"/>
                    </w:rPr>
                    <w:t xml:space="preserve"> - </w:t>
                  </w:r>
                  <w:r w:rsidR="00743F1F">
                    <w:rPr>
                      <w:color w:val="000000"/>
                      <w:sz w:val="22"/>
                      <w:szCs w:val="22"/>
                    </w:rPr>
                    <w:t xml:space="preserve">LO: </w:t>
                  </w:r>
                  <w:r w:rsidR="002965DF">
                    <w:rPr>
                      <w:color w:val="000000"/>
                      <w:sz w:val="22"/>
                      <w:szCs w:val="22"/>
                    </w:rPr>
                    <w:t>01-03</w:t>
                  </w:r>
                  <w:r w:rsidR="002965DF">
                    <w:rPr>
                      <w:color w:val="000000"/>
                      <w:sz w:val="22"/>
                      <w:szCs w:val="22"/>
                    </w:rPr>
                    <w:br/>
                  </w:r>
                  <w:r w:rsidR="00EE1AC8">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142. Indicate whether each of the following accounts represents an asset, liability, or stockholders' equity:</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525"/>
              <w:gridCol w:w="7950"/>
            </w:tblGrid>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w:t>
                  </w:r>
                </w:p>
              </w:tc>
              <w:tc>
                <w:tcPr>
                  <w:tcW w:w="79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Accounts Payable</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(b)</w:t>
                  </w:r>
                </w:p>
              </w:tc>
              <w:tc>
                <w:tcPr>
                  <w:tcW w:w="79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Wages Expense</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w:t>
                  </w:r>
                </w:p>
              </w:tc>
              <w:tc>
                <w:tcPr>
                  <w:tcW w:w="79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Common Stock</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(d)</w:t>
                  </w:r>
                </w:p>
              </w:tc>
              <w:tc>
                <w:tcPr>
                  <w:tcW w:w="79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Accounts Receivable</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(e)</w:t>
                  </w:r>
                </w:p>
              </w:tc>
              <w:tc>
                <w:tcPr>
                  <w:tcW w:w="79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Dividends</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(f)</w:t>
                  </w:r>
                </w:p>
              </w:tc>
              <w:tc>
                <w:tcPr>
                  <w:tcW w:w="79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Land</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768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95"/>
                    <w:gridCol w:w="7188"/>
                  </w:tblGrid>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w:t>
                        </w:r>
                      </w:p>
                    </w:tc>
                    <w:tc>
                      <w:tcPr>
                        <w:tcW w:w="79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liability</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(b)</w:t>
                        </w:r>
                      </w:p>
                    </w:tc>
                    <w:tc>
                      <w:tcPr>
                        <w:tcW w:w="79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stockholders' equity</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w:t>
                        </w:r>
                      </w:p>
                    </w:tc>
                    <w:tc>
                      <w:tcPr>
                        <w:tcW w:w="79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stockholders' equity</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(d)</w:t>
                        </w:r>
                      </w:p>
                    </w:tc>
                    <w:tc>
                      <w:tcPr>
                        <w:tcW w:w="79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asset</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(e)</w:t>
                        </w:r>
                      </w:p>
                    </w:tc>
                    <w:tc>
                      <w:tcPr>
                        <w:tcW w:w="79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stockholders' equity</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(f)</w:t>
                        </w:r>
                      </w:p>
                    </w:tc>
                    <w:tc>
                      <w:tcPr>
                        <w:tcW w:w="79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asset</w:t>
                        </w:r>
                      </w:p>
                    </w:tc>
                  </w:tr>
                </w:tbl>
                <w:p w:rsidR="00387A20" w:rsidRDefault="00387A20"/>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FNMN.WARD.17.01-03</w:t>
                  </w:r>
                  <w:r w:rsidR="002965DF">
                    <w:rPr>
                      <w:color w:val="000000"/>
                      <w:sz w:val="22"/>
                      <w:szCs w:val="22"/>
                    </w:rPr>
                    <w:t xml:space="preserve"> - </w:t>
                  </w:r>
                  <w:r w:rsidR="00743F1F">
                    <w:rPr>
                      <w:color w:val="000000"/>
                      <w:sz w:val="22"/>
                      <w:szCs w:val="22"/>
                    </w:rPr>
                    <w:t xml:space="preserve">LO: </w:t>
                  </w:r>
                  <w:r w:rsidR="002965DF">
                    <w:rPr>
                      <w:color w:val="000000"/>
                      <w:sz w:val="22"/>
                      <w:szCs w:val="22"/>
                    </w:rPr>
                    <w:t>01-03</w:t>
                  </w:r>
                  <w:r w:rsidR="002965DF">
                    <w:rPr>
                      <w:color w:val="000000"/>
                      <w:sz w:val="22"/>
                      <w:szCs w:val="22"/>
                    </w:rPr>
                    <w:br/>
                  </w:r>
                  <w:r w:rsidR="00EE1AC8">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lastRenderedPageBreak/>
              <w:t>143. At December 31 of the current year, Martin Consultants has assets of $430,000 and liabilities of $205,000.  Using the accounting equation and considering each case independently, determine the following:</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 xml:space="preserve">(a) </w:t>
            </w:r>
            <w:proofErr w:type="gramStart"/>
            <w:r>
              <w:rPr>
                <w:rFonts w:ascii="Times New Roman" w:eastAsia="Times New Roman" w:hAnsi="Times New Roman" w:cs="Times New Roman"/>
                <w:color w:val="000000"/>
                <w:sz w:val="22"/>
                <w:szCs w:val="22"/>
              </w:rPr>
              <w:t>stockholders</w:t>
            </w:r>
            <w:proofErr w:type="gramEnd"/>
            <w:r>
              <w:rPr>
                <w:rFonts w:ascii="Times New Roman" w:eastAsia="Times New Roman" w:hAnsi="Times New Roman" w:cs="Times New Roman"/>
                <w:color w:val="000000"/>
                <w:sz w:val="22"/>
                <w:szCs w:val="22"/>
              </w:rPr>
              <w:t>' equity, as of December 31.</w:t>
            </w:r>
          </w:p>
          <w:p w:rsidR="00387A20" w:rsidRDefault="002965DF">
            <w:pPr>
              <w:pStyle w:val="p"/>
            </w:pPr>
            <w:r>
              <w:rPr>
                <w:rFonts w:ascii="Times New Roman" w:eastAsia="Times New Roman" w:hAnsi="Times New Roman" w:cs="Times New Roman"/>
                <w:color w:val="000000"/>
                <w:sz w:val="22"/>
                <w:szCs w:val="22"/>
              </w:rPr>
              <w:t xml:space="preserve">(b) </w:t>
            </w:r>
            <w:proofErr w:type="gramStart"/>
            <w:r>
              <w:rPr>
                <w:rFonts w:ascii="Times New Roman" w:eastAsia="Times New Roman" w:hAnsi="Times New Roman" w:cs="Times New Roman"/>
                <w:color w:val="000000"/>
                <w:sz w:val="22"/>
                <w:szCs w:val="22"/>
              </w:rPr>
              <w:t>stockholders</w:t>
            </w:r>
            <w:proofErr w:type="gramEnd"/>
            <w:r>
              <w:rPr>
                <w:rFonts w:ascii="Times New Roman" w:eastAsia="Times New Roman" w:hAnsi="Times New Roman" w:cs="Times New Roman"/>
                <w:color w:val="000000"/>
                <w:sz w:val="22"/>
                <w:szCs w:val="22"/>
              </w:rPr>
              <w:t>' equity, as of December 31 of the next year, assuming that assets increased by $12,000</w:t>
            </w:r>
            <w:r>
              <w:rPr>
                <w:rFonts w:ascii="Times New Roman" w:eastAsia="Times New Roman" w:hAnsi="Times New Roman" w:cs="Times New Roman"/>
                <w:color w:val="000000"/>
                <w:sz w:val="22"/>
                <w:szCs w:val="22"/>
              </w:rPr>
              <w:br/>
              <w:t>    and liabilities increased by $15,000.</w:t>
            </w:r>
          </w:p>
          <w:p w:rsidR="00387A20" w:rsidRDefault="002965DF">
            <w:pPr>
              <w:pStyle w:val="p"/>
            </w:pPr>
            <w:r>
              <w:rPr>
                <w:rFonts w:ascii="Times New Roman" w:eastAsia="Times New Roman" w:hAnsi="Times New Roman" w:cs="Times New Roman"/>
                <w:color w:val="000000"/>
                <w:sz w:val="22"/>
                <w:szCs w:val="22"/>
              </w:rPr>
              <w:t xml:space="preserve">(c) </w:t>
            </w:r>
            <w:proofErr w:type="gramStart"/>
            <w:r>
              <w:rPr>
                <w:rFonts w:ascii="Times New Roman" w:eastAsia="Times New Roman" w:hAnsi="Times New Roman" w:cs="Times New Roman"/>
                <w:color w:val="000000"/>
                <w:sz w:val="22"/>
                <w:szCs w:val="22"/>
              </w:rPr>
              <w:t>stockholders</w:t>
            </w:r>
            <w:proofErr w:type="gramEnd"/>
            <w:r>
              <w:rPr>
                <w:rFonts w:ascii="Times New Roman" w:eastAsia="Times New Roman" w:hAnsi="Times New Roman" w:cs="Times New Roman"/>
                <w:color w:val="000000"/>
                <w:sz w:val="22"/>
                <w:szCs w:val="22"/>
              </w:rPr>
              <w:t>' equity, as of December 31 of the next year, assuming that assets decreased by $8,000</w:t>
            </w:r>
            <w:r>
              <w:rPr>
                <w:rFonts w:ascii="Times New Roman" w:eastAsia="Times New Roman" w:hAnsi="Times New Roman" w:cs="Times New Roman"/>
                <w:color w:val="000000"/>
                <w:sz w:val="22"/>
                <w:szCs w:val="22"/>
              </w:rPr>
              <w:br/>
              <w:t>    and liabilities increased by $14,000.</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550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(a)  $430,000 </w:t>
                  </w:r>
                  <w:r>
                    <w:rPr>
                      <w:rFonts w:ascii="Times New Roman" w:eastAsia="Times New Roman" w:hAnsi="Times New Roman" w:cs="Times New Roman"/>
                      <w:b/>
                      <w:bCs/>
                      <w:color w:val="000000"/>
                      <w:sz w:val="22"/>
                      <w:szCs w:val="22"/>
                    </w:rPr>
                    <w:t>−</w:t>
                  </w:r>
                  <w:r>
                    <w:rPr>
                      <w:rFonts w:ascii="Times New Roman" w:eastAsia="Times New Roman" w:hAnsi="Times New Roman" w:cs="Times New Roman"/>
                      <w:color w:val="000000"/>
                      <w:sz w:val="22"/>
                      <w:szCs w:val="22"/>
                    </w:rPr>
                    <w:t xml:space="preserve"> $205,000 = </w:t>
                  </w:r>
                  <w:r>
                    <w:rPr>
                      <w:rStyle w:val="DoubleUnderline"/>
                      <w:rFonts w:ascii="Times New Roman" w:eastAsia="Times New Roman" w:hAnsi="Times New Roman" w:cs="Times New Roman"/>
                      <w:color w:val="000000"/>
                      <w:sz w:val="22"/>
                      <w:szCs w:val="22"/>
                      <w:u w:val="double"/>
                    </w:rPr>
                    <w:t>$225,000</w:t>
                  </w:r>
                </w:p>
                <w:p w:rsidR="00387A20" w:rsidRDefault="002965DF">
                  <w:pPr>
                    <w:pStyle w:val="p"/>
                  </w:pPr>
                  <w:r>
                    <w:rPr>
                      <w:rStyle w:val="DoubleUnderline"/>
                      <w:rFonts w:ascii="Times New Roman" w:eastAsia="Times New Roman" w:hAnsi="Times New Roman" w:cs="Times New Roman"/>
                      <w:color w:val="000000"/>
                      <w:sz w:val="22"/>
                      <w:szCs w:val="22"/>
                      <w:u w:val="double"/>
                    </w:rPr>
                    <w:br/>
                  </w:r>
                </w:p>
                <w:p w:rsidR="00387A20" w:rsidRDefault="002965DF">
                  <w:pPr>
                    <w:pStyle w:val="p"/>
                  </w:pPr>
                  <w:r>
                    <w:rPr>
                      <w:rFonts w:ascii="Times New Roman" w:eastAsia="Times New Roman" w:hAnsi="Times New Roman" w:cs="Times New Roman"/>
                      <w:color w:val="000000"/>
                      <w:sz w:val="22"/>
                      <w:szCs w:val="22"/>
                    </w:rPr>
                    <w:t>(b)  ($430,000 + $12,000) </w:t>
                  </w:r>
                  <w:r>
                    <w:rPr>
                      <w:rFonts w:ascii="Times New Roman" w:eastAsia="Times New Roman" w:hAnsi="Times New Roman" w:cs="Times New Roman"/>
                      <w:b/>
                      <w:bCs/>
                      <w:color w:val="000000"/>
                      <w:sz w:val="22"/>
                      <w:szCs w:val="22"/>
                    </w:rPr>
                    <w:t>−</w:t>
                  </w:r>
                  <w:r>
                    <w:rPr>
                      <w:rFonts w:ascii="Times New Roman" w:eastAsia="Times New Roman" w:hAnsi="Times New Roman" w:cs="Times New Roman"/>
                      <w:color w:val="000000"/>
                      <w:sz w:val="22"/>
                      <w:szCs w:val="22"/>
                    </w:rPr>
                    <w:t xml:space="preserve"> ($205,000 + $15,000) = </w:t>
                  </w:r>
                  <w:r>
                    <w:rPr>
                      <w:rStyle w:val="DoubleUnderline"/>
                      <w:rFonts w:ascii="Times New Roman" w:eastAsia="Times New Roman" w:hAnsi="Times New Roman" w:cs="Times New Roman"/>
                      <w:color w:val="000000"/>
                      <w:sz w:val="22"/>
                      <w:szCs w:val="22"/>
                      <w:u w:val="double"/>
                    </w:rPr>
                    <w:t>$222,000</w:t>
                  </w:r>
                </w:p>
                <w:p w:rsidR="00387A20" w:rsidRDefault="002965DF">
                  <w:pPr>
                    <w:pStyle w:val="p"/>
                  </w:pPr>
                  <w:r>
                    <w:rPr>
                      <w:rStyle w:val="DoubleUnderline"/>
                      <w:rFonts w:ascii="Times New Roman" w:eastAsia="Times New Roman" w:hAnsi="Times New Roman" w:cs="Times New Roman"/>
                      <w:color w:val="000000"/>
                      <w:sz w:val="22"/>
                      <w:szCs w:val="22"/>
                      <w:u w:val="double"/>
                    </w:rPr>
                    <w:br/>
                  </w:r>
                </w:p>
                <w:p w:rsidR="00387A20" w:rsidRDefault="002965DF">
                  <w:pPr>
                    <w:pStyle w:val="p"/>
                  </w:pPr>
                  <w:r>
                    <w:rPr>
                      <w:rFonts w:ascii="Times New Roman" w:eastAsia="Times New Roman" w:hAnsi="Times New Roman" w:cs="Times New Roman"/>
                      <w:color w:val="000000"/>
                      <w:sz w:val="22"/>
                      <w:szCs w:val="22"/>
                    </w:rPr>
                    <w:t>(c)  ($430,000 </w:t>
                  </w:r>
                  <w:r>
                    <w:rPr>
                      <w:rFonts w:ascii="Times New Roman" w:eastAsia="Times New Roman" w:hAnsi="Times New Roman" w:cs="Times New Roman"/>
                      <w:b/>
                      <w:bCs/>
                      <w:color w:val="000000"/>
                      <w:sz w:val="22"/>
                      <w:szCs w:val="22"/>
                    </w:rPr>
                    <w:t>−</w:t>
                  </w:r>
                  <w:r>
                    <w:rPr>
                      <w:rFonts w:ascii="Times New Roman" w:eastAsia="Times New Roman" w:hAnsi="Times New Roman" w:cs="Times New Roman"/>
                      <w:color w:val="000000"/>
                      <w:sz w:val="22"/>
                      <w:szCs w:val="22"/>
                    </w:rPr>
                    <w:t xml:space="preserve"> $8,000) </w:t>
                  </w:r>
                  <w:r>
                    <w:rPr>
                      <w:rFonts w:ascii="Times New Roman" w:eastAsia="Times New Roman" w:hAnsi="Times New Roman" w:cs="Times New Roman"/>
                      <w:b/>
                      <w:bCs/>
                      <w:color w:val="000000"/>
                      <w:sz w:val="22"/>
                      <w:szCs w:val="22"/>
                    </w:rPr>
                    <w:t>−</w:t>
                  </w:r>
                  <w:r>
                    <w:rPr>
                      <w:rFonts w:ascii="Times New Roman" w:eastAsia="Times New Roman" w:hAnsi="Times New Roman" w:cs="Times New Roman"/>
                      <w:color w:val="000000"/>
                      <w:sz w:val="22"/>
                      <w:szCs w:val="22"/>
                    </w:rPr>
                    <w:t xml:space="preserve"> ($205,000 + $14,000) = </w:t>
                  </w:r>
                  <w:r>
                    <w:rPr>
                      <w:rStyle w:val="DoubleUnderline"/>
                      <w:rFonts w:ascii="Times New Roman" w:eastAsia="Times New Roman" w:hAnsi="Times New Roman" w:cs="Times New Roman"/>
                      <w:color w:val="000000"/>
                      <w:sz w:val="22"/>
                      <w:szCs w:val="22"/>
                      <w:u w:val="double"/>
                    </w:rPr>
                    <w:t>$203,000</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FNMN.WARD.17.01-03</w:t>
                  </w:r>
                  <w:r w:rsidR="002965DF">
                    <w:rPr>
                      <w:color w:val="000000"/>
                      <w:sz w:val="22"/>
                      <w:szCs w:val="22"/>
                    </w:rPr>
                    <w:t xml:space="preserve"> - </w:t>
                  </w:r>
                  <w:r w:rsidR="00743F1F">
                    <w:rPr>
                      <w:color w:val="000000"/>
                      <w:sz w:val="22"/>
                      <w:szCs w:val="22"/>
                    </w:rPr>
                    <w:t xml:space="preserve">LO: </w:t>
                  </w:r>
                  <w:r w:rsidR="002965DF">
                    <w:rPr>
                      <w:color w:val="000000"/>
                      <w:sz w:val="22"/>
                      <w:szCs w:val="22"/>
                    </w:rPr>
                    <w:t>01-03</w:t>
                  </w:r>
                  <w:r w:rsidR="002965DF">
                    <w:rPr>
                      <w:color w:val="000000"/>
                      <w:sz w:val="22"/>
                      <w:szCs w:val="22"/>
                    </w:rPr>
                    <w:br/>
                  </w:r>
                  <w:r w:rsidR="00EE1AC8">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The accountant for Scott Industries prepared the following list of account balances from the company’s records for the year ended December 31. Use this information to answer the question that follows.</w:t>
            </w:r>
            <w:r>
              <w:rPr>
                <w:rFonts w:ascii="Times New Roman" w:eastAsia="Times New Roman" w:hAnsi="Times New Roman" w:cs="Times New Roman"/>
                <w:color w:val="000000"/>
                <w:sz w:val="22"/>
                <w:szCs w:val="22"/>
              </w:rPr>
              <w:br/>
            </w:r>
          </w:p>
          <w:tbl>
            <w:tblPr>
              <w:tblW w:w="921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356"/>
              <w:gridCol w:w="3049"/>
              <w:gridCol w:w="1192"/>
              <w:gridCol w:w="356"/>
              <w:gridCol w:w="2864"/>
              <w:gridCol w:w="1393"/>
            </w:tblGrid>
            <w:tr w:rsidR="00387A20">
              <w:tc>
                <w:tcPr>
                  <w:tcW w:w="3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Fees earned</w:t>
                  </w:r>
                </w:p>
              </w:tc>
              <w:tc>
                <w:tcPr>
                  <w:tcW w:w="115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$165,000</w:t>
                  </w:r>
                </w:p>
              </w:tc>
              <w:tc>
                <w:tcPr>
                  <w:tcW w:w="3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77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w:t>
                  </w:r>
                </w:p>
              </w:tc>
              <w:tc>
                <w:tcPr>
                  <w:tcW w:w="13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$30,000</w:t>
                  </w:r>
                </w:p>
              </w:tc>
            </w:tr>
            <w:tr w:rsidR="00387A20">
              <w:tc>
                <w:tcPr>
                  <w:tcW w:w="3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Accounts receivable</w:t>
                  </w:r>
                </w:p>
              </w:tc>
              <w:tc>
                <w:tcPr>
                  <w:tcW w:w="115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16,000</w:t>
                  </w:r>
                </w:p>
              </w:tc>
              <w:tc>
                <w:tcPr>
                  <w:tcW w:w="3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77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Selling expenses</w:t>
                  </w:r>
                </w:p>
              </w:tc>
              <w:tc>
                <w:tcPr>
                  <w:tcW w:w="13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44,000</w:t>
                  </w:r>
                </w:p>
              </w:tc>
            </w:tr>
            <w:tr w:rsidR="00387A20">
              <w:tc>
                <w:tcPr>
                  <w:tcW w:w="3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Equipment</w:t>
                  </w:r>
                </w:p>
              </w:tc>
              <w:tc>
                <w:tcPr>
                  <w:tcW w:w="115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64,000</w:t>
                  </w:r>
                </w:p>
              </w:tc>
              <w:tc>
                <w:tcPr>
                  <w:tcW w:w="3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77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Common stock</w:t>
                  </w:r>
                </w:p>
              </w:tc>
              <w:tc>
                <w:tcPr>
                  <w:tcW w:w="13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47,000</w:t>
                  </w:r>
                </w:p>
              </w:tc>
            </w:tr>
            <w:tr w:rsidR="00387A20">
              <w:tc>
                <w:tcPr>
                  <w:tcW w:w="3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Accounts payable</w:t>
                  </w:r>
                </w:p>
              </w:tc>
              <w:tc>
                <w:tcPr>
                  <w:tcW w:w="115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12,000</w:t>
                  </w:r>
                </w:p>
              </w:tc>
              <w:tc>
                <w:tcPr>
                  <w:tcW w:w="3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77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Interest revenue</w:t>
                  </w:r>
                </w:p>
              </w:tc>
              <w:tc>
                <w:tcPr>
                  <w:tcW w:w="13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3,000</w:t>
                  </w:r>
                </w:p>
              </w:tc>
            </w:tr>
            <w:tr w:rsidR="00387A20">
              <w:tc>
                <w:tcPr>
                  <w:tcW w:w="3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Salaries &amp; wages expense</w:t>
                  </w:r>
                </w:p>
              </w:tc>
              <w:tc>
                <w:tcPr>
                  <w:tcW w:w="115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40,000</w:t>
                  </w:r>
                </w:p>
              </w:tc>
              <w:tc>
                <w:tcPr>
                  <w:tcW w:w="3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77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Income taxes expense</w:t>
                  </w:r>
                </w:p>
              </w:tc>
              <w:tc>
                <w:tcPr>
                  <w:tcW w:w="13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18,000</w:t>
                  </w:r>
                </w:p>
              </w:tc>
            </w:tr>
            <w:tr w:rsidR="00387A20">
              <w:tc>
                <w:tcPr>
                  <w:tcW w:w="3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Income taxes payable</w:t>
                  </w:r>
                </w:p>
              </w:tc>
              <w:tc>
                <w:tcPr>
                  <w:tcW w:w="115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5,000</w:t>
                  </w:r>
                </w:p>
              </w:tc>
              <w:tc>
                <w:tcPr>
                  <w:tcW w:w="3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77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Rent expense</w:t>
                  </w:r>
                </w:p>
              </w:tc>
              <w:tc>
                <w:tcPr>
                  <w:tcW w:w="13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20,000</w:t>
                  </w:r>
                </w:p>
              </w:tc>
            </w:tr>
          </w:tbl>
          <w:p w:rsidR="00387A20" w:rsidRDefault="002965DF">
            <w:pPr>
              <w:pStyle w:val="p"/>
            </w:pPr>
            <w:r>
              <w:rPr>
                <w:rFonts w:ascii="Times New Roman" w:eastAsia="Times New Roman" w:hAnsi="Times New Roman" w:cs="Times New Roman"/>
                <w:color w:val="000000"/>
                <w:sz w:val="22"/>
                <w:szCs w:val="22"/>
              </w:rPr>
              <w:t>​</w:t>
            </w:r>
          </w:p>
        </w:tc>
      </w:tr>
    </w:tbl>
    <w:p w:rsidR="00387A20" w:rsidRDefault="00387A20"/>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144. Determine the total assets at the end of the current year for Scott Industries.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7425"/>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tbl>
                  <w:tblPr>
                    <w:tblW w:w="7425"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7425"/>
                  </w:tblGrid>
                  <w:tr w:rsidR="00387A20">
                    <w:tc>
                      <w:tcPr>
                        <w:tcW w:w="72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r>
                          <w:rPr>
                            <w:rFonts w:ascii="Times New Roman" w:eastAsia="Times New Roman" w:hAnsi="Times New Roman" w:cs="Times New Roman"/>
                            <w:color w:val="000000"/>
                            <w:sz w:val="22"/>
                            <w:szCs w:val="22"/>
                          </w:rPr>
                          <w:br/>
                        </w:r>
                        <w:r>
                          <w:rPr>
                            <w:rStyle w:val="DoubleUnderline"/>
                            <w:rFonts w:ascii="Times New Roman" w:eastAsia="Times New Roman" w:hAnsi="Times New Roman" w:cs="Times New Roman"/>
                            <w:color w:val="000000"/>
                            <w:sz w:val="22"/>
                            <w:szCs w:val="22"/>
                            <w:u w:val="double"/>
                          </w:rPr>
                          <w:t>$110,000</w:t>
                        </w:r>
                      </w:p>
                    </w:tc>
                  </w:tr>
                  <w:tr w:rsidR="00387A20">
                    <w:tc>
                      <w:tcPr>
                        <w:tcW w:w="72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r>
                          <w:rPr>
                            <w:rFonts w:ascii="Times New Roman" w:eastAsia="Times New Roman" w:hAnsi="Times New Roman" w:cs="Times New Roman"/>
                            <w:color w:val="000000"/>
                            <w:sz w:val="22"/>
                            <w:szCs w:val="22"/>
                          </w:rPr>
                          <w:br/>
                          <w:t>($30,000 Cash + $16,000 Accounts receivable + $64,000 Equipment = $110,000)</w:t>
                        </w:r>
                      </w:p>
                    </w:tc>
                  </w:tr>
                </w:tbl>
                <w:p w:rsidR="00387A20" w:rsidRDefault="00387A20"/>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FNMN.WARD.17.01-03</w:t>
                  </w:r>
                  <w:r w:rsidR="002965DF">
                    <w:rPr>
                      <w:color w:val="000000"/>
                      <w:sz w:val="22"/>
                      <w:szCs w:val="22"/>
                    </w:rPr>
                    <w:t xml:space="preserve"> - </w:t>
                  </w:r>
                  <w:r w:rsidR="00743F1F">
                    <w:rPr>
                      <w:color w:val="000000"/>
                      <w:sz w:val="22"/>
                      <w:szCs w:val="22"/>
                    </w:rPr>
                    <w:t xml:space="preserve">LO: </w:t>
                  </w:r>
                  <w:r w:rsidR="002965DF">
                    <w:rPr>
                      <w:color w:val="000000"/>
                      <w:sz w:val="22"/>
                      <w:szCs w:val="22"/>
                    </w:rPr>
                    <w:t>01-03</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145. Determine the total liabilities at the end of the current year for Scott Industries.</w:t>
            </w:r>
          </w:p>
          <w:p w:rsidR="00387A20" w:rsidRDefault="002965DF">
            <w:pPr>
              <w:pStyle w:val="p"/>
            </w:pPr>
            <w:r>
              <w:rPr>
                <w:rFonts w:ascii="Times New Roman" w:eastAsia="Times New Roman" w:hAnsi="Times New Roman" w:cs="Times New Roman"/>
                <w:color w:val="000000"/>
                <w:sz w:val="22"/>
                <w:szCs w:val="22"/>
              </w:rPr>
              <w: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6750"/>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tbl>
                  <w:tblPr>
                    <w:tblW w:w="675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6750"/>
                  </w:tblGrid>
                  <w:tr w:rsidR="00387A20">
                    <w:tc>
                      <w:tcPr>
                        <w:tcW w:w="72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r>
                          <w:rPr>
                            <w:rFonts w:ascii="Times New Roman" w:eastAsia="Times New Roman" w:hAnsi="Times New Roman" w:cs="Times New Roman"/>
                            <w:color w:val="000000"/>
                            <w:sz w:val="22"/>
                            <w:szCs w:val="22"/>
                          </w:rPr>
                          <w:br/>
                        </w:r>
                        <w:r>
                          <w:rPr>
                            <w:rStyle w:val="DoubleUnderline"/>
                            <w:rFonts w:ascii="Times New Roman" w:eastAsia="Times New Roman" w:hAnsi="Times New Roman" w:cs="Times New Roman"/>
                            <w:color w:val="000000"/>
                            <w:sz w:val="22"/>
                            <w:szCs w:val="22"/>
                            <w:u w:val="double"/>
                          </w:rPr>
                          <w:t>$37,000</w:t>
                        </w:r>
                      </w:p>
                    </w:tc>
                  </w:tr>
                  <w:tr w:rsidR="00387A20">
                    <w:tc>
                      <w:tcPr>
                        <w:tcW w:w="72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r>
                          <w:rPr>
                            <w:rFonts w:ascii="Times New Roman" w:eastAsia="Times New Roman" w:hAnsi="Times New Roman" w:cs="Times New Roman"/>
                            <w:color w:val="000000"/>
                            <w:sz w:val="22"/>
                            <w:szCs w:val="22"/>
                          </w:rPr>
                          <w:br/>
                          <w:t>($12,000 Accounts payable + $5,000 Income taxes payable = $17,000)</w:t>
                        </w:r>
                      </w:p>
                    </w:tc>
                  </w:tr>
                </w:tbl>
                <w:p w:rsidR="00387A20" w:rsidRDefault="00387A20"/>
              </w:tc>
            </w:tr>
            <w:tr w:rsidR="00387A20">
              <w:tc>
                <w:tcPr>
                  <w:tcW w:w="0" w:type="auto"/>
                  <w:tcMar>
                    <w:top w:w="30" w:type="dxa"/>
                    <w:left w:w="0" w:type="dxa"/>
                    <w:bottom w:w="30" w:type="dxa"/>
                    <w:right w:w="0" w:type="dxa"/>
                  </w:tcMar>
                </w:tcPr>
                <w:p w:rsidR="00387A20" w:rsidRDefault="002965DF">
                  <w:r>
                    <w:rPr>
                      <w:i/>
                      <w:iCs/>
                      <w:color w:val="000000"/>
                      <w:sz w:val="22"/>
                      <w:szCs w:val="22"/>
                    </w:rPr>
                    <w:lastRenderedPageBreak/>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FNMN.WARD.17.01-03</w:t>
                  </w:r>
                  <w:r w:rsidR="002965DF">
                    <w:rPr>
                      <w:color w:val="000000"/>
                      <w:sz w:val="22"/>
                      <w:szCs w:val="22"/>
                    </w:rPr>
                    <w:t xml:space="preserve"> - </w:t>
                  </w:r>
                  <w:r w:rsidR="00743F1F">
                    <w:rPr>
                      <w:color w:val="000000"/>
                      <w:sz w:val="22"/>
                      <w:szCs w:val="22"/>
                    </w:rPr>
                    <w:t xml:space="preserve">LO: </w:t>
                  </w:r>
                  <w:r w:rsidR="002965DF">
                    <w:rPr>
                      <w:color w:val="000000"/>
                      <w:sz w:val="22"/>
                      <w:szCs w:val="22"/>
                    </w:rPr>
                    <w:t>01-03</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146. Daniels Company made the following selected transactions during May:</w:t>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80"/>
              <w:gridCol w:w="7680"/>
            </w:tblGrid>
            <w:tr w:rsidR="00387A20">
              <w:tc>
                <w:tcPr>
                  <w:tcW w:w="48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1.</w:t>
                  </w:r>
                </w:p>
              </w:tc>
              <w:tc>
                <w:tcPr>
                  <w:tcW w:w="768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Received cash from sale of stock, $55,000</w:t>
                  </w:r>
                </w:p>
              </w:tc>
            </w:tr>
            <w:tr w:rsidR="00387A20">
              <w:tc>
                <w:tcPr>
                  <w:tcW w:w="48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2.</w:t>
                  </w:r>
                </w:p>
              </w:tc>
              <w:tc>
                <w:tcPr>
                  <w:tcW w:w="768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Paid creditors on account, $7,000</w:t>
                  </w:r>
                </w:p>
              </w:tc>
            </w:tr>
            <w:tr w:rsidR="00387A20">
              <w:tc>
                <w:tcPr>
                  <w:tcW w:w="48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3.</w:t>
                  </w:r>
                </w:p>
              </w:tc>
              <w:tc>
                <w:tcPr>
                  <w:tcW w:w="768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Billed customers for services on account, $2,565</w:t>
                  </w:r>
                </w:p>
              </w:tc>
            </w:tr>
            <w:tr w:rsidR="00387A20">
              <w:tc>
                <w:tcPr>
                  <w:tcW w:w="48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4.</w:t>
                  </w:r>
                </w:p>
              </w:tc>
              <w:tc>
                <w:tcPr>
                  <w:tcW w:w="768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Received cash from customers on account, $8,450</w:t>
                  </w:r>
                </w:p>
              </w:tc>
            </w:tr>
            <w:tr w:rsidR="00387A20">
              <w:tc>
                <w:tcPr>
                  <w:tcW w:w="48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5.</w:t>
                  </w:r>
                </w:p>
              </w:tc>
              <w:tc>
                <w:tcPr>
                  <w:tcW w:w="768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Paid dividends to stockholders, $2,500</w:t>
                  </w:r>
                </w:p>
              </w:tc>
            </w:tr>
            <w:tr w:rsidR="00387A20">
              <w:tc>
                <w:tcPr>
                  <w:tcW w:w="48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6.</w:t>
                  </w:r>
                </w:p>
              </w:tc>
              <w:tc>
                <w:tcPr>
                  <w:tcW w:w="768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Received the utility bill, $160, to be paid next month</w:t>
                  </w:r>
                </w:p>
              </w:tc>
            </w:tr>
          </w:tbl>
          <w:p w:rsidR="00387A20" w:rsidRDefault="002965DF">
            <w:pPr>
              <w:pStyle w:val="p"/>
            </w:pPr>
            <w:r>
              <w:rPr>
                <w:rFonts w:ascii="Times New Roman" w:eastAsia="Times New Roman" w:hAnsi="Times New Roman" w:cs="Times New Roman"/>
                <w:color w:val="000000"/>
                <w:sz w:val="22"/>
                <w:szCs w:val="22"/>
              </w:rPr>
              <w:t>​</w:t>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80"/>
              <w:gridCol w:w="7980"/>
            </w:tblGrid>
            <w:tr w:rsidR="00387A20">
              <w:tc>
                <w:tcPr>
                  <w:tcW w:w="8460" w:type="dxa"/>
                  <w:gridSpan w:val="2"/>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Indicate the effect of each transaction on the accounting equation by:</w:t>
                  </w:r>
                </w:p>
              </w:tc>
            </w:tr>
            <w:tr w:rsidR="00387A20">
              <w:tc>
                <w:tcPr>
                  <w:tcW w:w="480" w:type="dxa"/>
                  <w:tcMar>
                    <w:top w:w="0" w:type="dxa"/>
                    <w:left w:w="0" w:type="dxa"/>
                    <w:bottom w:w="0" w:type="dxa"/>
                    <w:right w:w="0" w:type="dxa"/>
                  </w:tcMar>
                </w:tcPr>
                <w:p w:rsidR="00387A20" w:rsidRDefault="002965DF">
                  <w:r>
                    <w:rPr>
                      <w:rFonts w:ascii="Times New Roman" w:eastAsia="Times New Roman" w:hAnsi="Times New Roman" w:cs="Times New Roman"/>
                      <w:color w:val="000000"/>
                      <w:sz w:val="22"/>
                      <w:szCs w:val="22"/>
                    </w:rPr>
                    <w:t>(a)</w:t>
                  </w:r>
                </w:p>
              </w:tc>
              <w:tc>
                <w:tcPr>
                  <w:tcW w:w="768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Account type - (A)assets, (L)liabilities, (SE)stockholders' equity, (R)revenue, and (E)expense</w:t>
                  </w:r>
                </w:p>
              </w:tc>
            </w:tr>
            <w:tr w:rsidR="00387A20">
              <w:tc>
                <w:tcPr>
                  <w:tcW w:w="480" w:type="dxa"/>
                  <w:tcMar>
                    <w:top w:w="0" w:type="dxa"/>
                    <w:left w:w="0" w:type="dxa"/>
                    <w:bottom w:w="0" w:type="dxa"/>
                    <w:right w:w="0" w:type="dxa"/>
                  </w:tcMar>
                </w:tcPr>
                <w:p w:rsidR="00387A20" w:rsidRDefault="002965DF">
                  <w:r>
                    <w:rPr>
                      <w:rFonts w:ascii="Times New Roman" w:eastAsia="Times New Roman" w:hAnsi="Times New Roman" w:cs="Times New Roman"/>
                      <w:color w:val="000000"/>
                      <w:sz w:val="22"/>
                      <w:szCs w:val="22"/>
                    </w:rPr>
                    <w:t>b)</w:t>
                  </w:r>
                </w:p>
              </w:tc>
              <w:tc>
                <w:tcPr>
                  <w:tcW w:w="768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Name of account</w:t>
                  </w:r>
                </w:p>
              </w:tc>
            </w:tr>
            <w:tr w:rsidR="00387A20">
              <w:tc>
                <w:tcPr>
                  <w:tcW w:w="480" w:type="dxa"/>
                  <w:tcMar>
                    <w:top w:w="0" w:type="dxa"/>
                    <w:left w:w="0" w:type="dxa"/>
                    <w:bottom w:w="0" w:type="dxa"/>
                    <w:right w:w="0" w:type="dxa"/>
                  </w:tcMar>
                </w:tcPr>
                <w:p w:rsidR="00387A20" w:rsidRDefault="002965DF">
                  <w:r>
                    <w:rPr>
                      <w:rFonts w:ascii="Times New Roman" w:eastAsia="Times New Roman" w:hAnsi="Times New Roman" w:cs="Times New Roman"/>
                      <w:color w:val="000000"/>
                      <w:sz w:val="22"/>
                      <w:szCs w:val="22"/>
                    </w:rPr>
                    <w:t>c)</w:t>
                  </w:r>
                </w:p>
              </w:tc>
              <w:tc>
                <w:tcPr>
                  <w:tcW w:w="768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The amount by of the transaction</w:t>
                  </w:r>
                </w:p>
              </w:tc>
            </w:tr>
            <w:tr w:rsidR="00387A20">
              <w:tc>
                <w:tcPr>
                  <w:tcW w:w="480" w:type="dxa"/>
                  <w:tcMar>
                    <w:top w:w="0" w:type="dxa"/>
                    <w:left w:w="0" w:type="dxa"/>
                    <w:bottom w:w="0" w:type="dxa"/>
                    <w:right w:w="0" w:type="dxa"/>
                  </w:tcMar>
                </w:tcPr>
                <w:p w:rsidR="00387A20" w:rsidRDefault="002965DF">
                  <w:r>
                    <w:rPr>
                      <w:rFonts w:ascii="Times New Roman" w:eastAsia="Times New Roman" w:hAnsi="Times New Roman" w:cs="Times New Roman"/>
                      <w:color w:val="000000"/>
                      <w:sz w:val="22"/>
                      <w:szCs w:val="22"/>
                    </w:rPr>
                    <w:t>d)</w:t>
                  </w:r>
                </w:p>
              </w:tc>
              <w:tc>
                <w:tcPr>
                  <w:tcW w:w="768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The direction of change (increase or decrease) in the account affected</w:t>
                  </w:r>
                </w:p>
              </w:tc>
            </w:tr>
          </w:tbl>
          <w:p w:rsidR="00387A20" w:rsidRDefault="002965DF">
            <w:pPr>
              <w:pStyle w:val="p"/>
            </w:pPr>
            <w:r>
              <w:rPr>
                <w:rFonts w:ascii="Times New Roman" w:eastAsia="Times New Roman" w:hAnsi="Times New Roman" w:cs="Times New Roman"/>
                <w:color w:val="000000"/>
                <w:sz w:val="22"/>
                <w:szCs w:val="22"/>
              </w:rPr>
              <w:t>Note:  Each transaction has two entries.</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20"/>
              <w:gridCol w:w="780"/>
              <w:gridCol w:w="1140"/>
              <w:gridCol w:w="1050"/>
              <w:gridCol w:w="1140"/>
              <w:gridCol w:w="780"/>
              <w:gridCol w:w="960"/>
              <w:gridCol w:w="1050"/>
              <w:gridCol w:w="1635"/>
            </w:tblGrid>
            <w:tr w:rsidR="00387A20">
              <w:tc>
                <w:tcPr>
                  <w:tcW w:w="4425" w:type="dxa"/>
                  <w:gridSpan w:val="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jc w:val="center"/>
                  </w:pPr>
                  <w:r>
                    <w:rPr>
                      <w:rFonts w:ascii="Times New Roman" w:eastAsia="Times New Roman" w:hAnsi="Times New Roman" w:cs="Times New Roman"/>
                      <w:color w:val="000000"/>
                      <w:sz w:val="22"/>
                      <w:szCs w:val="22"/>
                    </w:rPr>
                    <w:t>Entry</w:t>
                  </w:r>
                </w:p>
              </w:tc>
              <w:tc>
                <w:tcPr>
                  <w:tcW w:w="4425"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jc w:val="center"/>
                  </w:pPr>
                  <w:r>
                    <w:rPr>
                      <w:rFonts w:ascii="Times New Roman" w:eastAsia="Times New Roman" w:hAnsi="Times New Roman" w:cs="Times New Roman"/>
                      <w:color w:val="000000"/>
                      <w:sz w:val="22"/>
                      <w:szCs w:val="22"/>
                    </w:rPr>
                    <w:t>Entry</w:t>
                  </w:r>
                </w:p>
              </w:tc>
            </w:tr>
            <w:tr w:rsidR="00387A20">
              <w:tc>
                <w:tcPr>
                  <w:tcW w:w="4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jc w:val="center"/>
                  </w:pPr>
                  <w:r>
                    <w:rPr>
                      <w:rFonts w:ascii="Times New Roman" w:eastAsia="Times New Roman" w:hAnsi="Times New Roman" w:cs="Times New Roman"/>
                      <w:color w:val="000000"/>
                      <w:sz w:val="22"/>
                      <w:szCs w:val="22"/>
                    </w:rPr>
                    <w:t> </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jc w:val="center"/>
                  </w:pPr>
                  <w:r>
                    <w:rPr>
                      <w:rFonts w:ascii="Times New Roman" w:eastAsia="Times New Roman" w:hAnsi="Times New Roman" w:cs="Times New Roman"/>
                      <w:color w:val="000000"/>
                      <w:sz w:val="22"/>
                      <w:szCs w:val="22"/>
                    </w:rPr>
                    <w:t xml:space="preserve">Account Type </w:t>
                  </w:r>
                </w:p>
                <w:p w:rsidR="00387A20" w:rsidRDefault="002965DF">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rPr>
                    <w:t>Name of Account</w:t>
                  </w:r>
                </w:p>
                <w:p w:rsidR="00387A20" w:rsidRDefault="002965DF">
                  <w:pPr>
                    <w:pStyle w:val="p"/>
                    <w:jc w:val="center"/>
                  </w:pPr>
                  <w:r>
                    <w:rPr>
                      <w:rFonts w:ascii="Times New Roman" w:eastAsia="Times New Roman" w:hAnsi="Times New Roman" w:cs="Times New Roman"/>
                      <w:color w:val="000000"/>
                      <w:sz w:val="22"/>
                      <w:szCs w:val="22"/>
                    </w:rPr>
                    <w:t>(b)</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rPr>
                    <w:t>​</w:t>
                  </w:r>
                </w:p>
                <w:p w:rsidR="00387A20" w:rsidRDefault="002965DF">
                  <w:pPr>
                    <w:pStyle w:val="p"/>
                    <w:jc w:val="center"/>
                  </w:pPr>
                  <w:r>
                    <w:rPr>
                      <w:rFonts w:ascii="Times New Roman" w:eastAsia="Times New Roman" w:hAnsi="Times New Roman" w:cs="Times New Roman"/>
                      <w:color w:val="000000"/>
                      <w:sz w:val="22"/>
                      <w:szCs w:val="22"/>
                    </w:rPr>
                    <w:t>Amount</w:t>
                  </w:r>
                </w:p>
                <w:p w:rsidR="00387A20" w:rsidRDefault="002965DF">
                  <w:pPr>
                    <w:pStyle w:val="p"/>
                    <w:jc w:val="center"/>
                  </w:pPr>
                  <w:r>
                    <w:rPr>
                      <w:rFonts w:ascii="Times New Roman" w:eastAsia="Times New Roman" w:hAnsi="Times New Roman" w:cs="Times New Roman"/>
                      <w:color w:val="000000"/>
                      <w:sz w:val="22"/>
                      <w:szCs w:val="22"/>
                    </w:rPr>
                    <w:t>(c)</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rPr>
                    <w:t>Increase or Decrease</w:t>
                  </w:r>
                </w:p>
                <w:p w:rsidR="00387A20" w:rsidRDefault="002965DF">
                  <w:pPr>
                    <w:pStyle w:val="p"/>
                    <w:jc w:val="center"/>
                  </w:pPr>
                  <w:r>
                    <w:rPr>
                      <w:rFonts w:ascii="Times New Roman" w:eastAsia="Times New Roman" w:hAnsi="Times New Roman" w:cs="Times New Roman"/>
                      <w:color w:val="000000"/>
                      <w:sz w:val="22"/>
                      <w:szCs w:val="22"/>
                    </w:rPr>
                    <w:t>(d)</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jc w:val="center"/>
                  </w:pPr>
                  <w:r>
                    <w:rPr>
                      <w:rFonts w:ascii="Times New Roman" w:eastAsia="Times New Roman" w:hAnsi="Times New Roman" w:cs="Times New Roman"/>
                      <w:color w:val="000000"/>
                      <w:sz w:val="22"/>
                      <w:szCs w:val="22"/>
                    </w:rPr>
                    <w:t>Account Type</w:t>
                  </w:r>
                  <w:r>
                    <w:rPr>
                      <w:rFonts w:ascii="Times New Roman" w:eastAsia="Times New Roman" w:hAnsi="Times New Roman" w:cs="Times New Roman"/>
                      <w:color w:val="000000"/>
                      <w:sz w:val="22"/>
                      <w:szCs w:val="22"/>
                    </w:rPr>
                    <w:br/>
                    <w:t>(a)</w:t>
                  </w:r>
                </w:p>
              </w:tc>
              <w:tc>
                <w:tcPr>
                  <w:tcW w:w="9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jc w:val="center"/>
                  </w:pPr>
                  <w:r>
                    <w:rPr>
                      <w:rFonts w:ascii="Times New Roman" w:eastAsia="Times New Roman" w:hAnsi="Times New Roman" w:cs="Times New Roman"/>
                      <w:color w:val="000000"/>
                      <w:sz w:val="22"/>
                      <w:szCs w:val="22"/>
                    </w:rPr>
                    <w:t>Name of Account</w:t>
                  </w:r>
                  <w:r>
                    <w:rPr>
                      <w:rFonts w:ascii="Times New Roman" w:eastAsia="Times New Roman" w:hAnsi="Times New Roman" w:cs="Times New Roman"/>
                      <w:color w:val="000000"/>
                      <w:sz w:val="22"/>
                      <w:szCs w:val="22"/>
                    </w:rPr>
                    <w:br/>
                    <w:t>(b)</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rPr>
                    <w:t>​</w:t>
                  </w:r>
                </w:p>
                <w:p w:rsidR="00387A20" w:rsidRDefault="002965DF">
                  <w:pPr>
                    <w:pStyle w:val="p"/>
                    <w:jc w:val="center"/>
                  </w:pPr>
                  <w:r>
                    <w:rPr>
                      <w:rFonts w:ascii="Times New Roman" w:eastAsia="Times New Roman" w:hAnsi="Times New Roman" w:cs="Times New Roman"/>
                      <w:color w:val="000000"/>
                      <w:sz w:val="22"/>
                      <w:szCs w:val="22"/>
                    </w:rPr>
                    <w:t>Amount</w:t>
                  </w:r>
                  <w:r>
                    <w:rPr>
                      <w:rFonts w:ascii="Times New Roman" w:eastAsia="Times New Roman" w:hAnsi="Times New Roman" w:cs="Times New Roman"/>
                      <w:color w:val="000000"/>
                      <w:sz w:val="22"/>
                      <w:szCs w:val="22"/>
                    </w:rPr>
                    <w:br/>
                    <w:t>(c)</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rPr>
                    <w:t>Increase or Decrease</w:t>
                  </w:r>
                </w:p>
                <w:p w:rsidR="00387A20" w:rsidRDefault="002965DF">
                  <w:pPr>
                    <w:pStyle w:val="p"/>
                    <w:jc w:val="center"/>
                  </w:pPr>
                  <w:r>
                    <w:rPr>
                      <w:rFonts w:ascii="Times New Roman" w:eastAsia="Times New Roman" w:hAnsi="Times New Roman" w:cs="Times New Roman"/>
                      <w:color w:val="000000"/>
                      <w:sz w:val="22"/>
                      <w:szCs w:val="22"/>
                    </w:rPr>
                    <w:t>(d)</w:t>
                  </w:r>
                </w:p>
              </w:tc>
            </w:tr>
            <w:tr w:rsidR="00387A20">
              <w:tc>
                <w:tcPr>
                  <w:tcW w:w="4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1</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9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r>
            <w:tr w:rsidR="00387A20">
              <w:tc>
                <w:tcPr>
                  <w:tcW w:w="4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2</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9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r>
            <w:tr w:rsidR="00387A20">
              <w:tc>
                <w:tcPr>
                  <w:tcW w:w="4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3</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9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r>
            <w:tr w:rsidR="00387A20">
              <w:tc>
                <w:tcPr>
                  <w:tcW w:w="4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4</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9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r>
            <w:tr w:rsidR="00387A20">
              <w:tc>
                <w:tcPr>
                  <w:tcW w:w="4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5</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9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r>
            <w:tr w:rsidR="00387A20">
              <w:tc>
                <w:tcPr>
                  <w:tcW w:w="4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6</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7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9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1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6751"/>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w:t>
                  </w:r>
                </w:p>
                <w:tbl>
                  <w:tblPr>
                    <w:tblW w:w="6735"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211"/>
                    <w:gridCol w:w="762"/>
                    <w:gridCol w:w="919"/>
                    <w:gridCol w:w="741"/>
                    <w:gridCol w:w="821"/>
                    <w:gridCol w:w="762"/>
                    <w:gridCol w:w="920"/>
                    <w:gridCol w:w="741"/>
                    <w:gridCol w:w="858"/>
                  </w:tblGrid>
                  <w:tr w:rsidR="00387A20">
                    <w:tc>
                      <w:tcPr>
                        <w:tcW w:w="3390" w:type="dxa"/>
                        <w:gridSpan w:val="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Entry</w:t>
                        </w:r>
                      </w:p>
                    </w:tc>
                    <w:tc>
                      <w:tcPr>
                        <w:tcW w:w="339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center"/>
                        </w:pPr>
                        <w:r>
                          <w:rPr>
                            <w:rFonts w:ascii="Times New Roman" w:eastAsia="Times New Roman" w:hAnsi="Times New Roman" w:cs="Times New Roman"/>
                            <w:color w:val="000000"/>
                            <w:sz w:val="22"/>
                            <w:szCs w:val="22"/>
                          </w:rPr>
                          <w:t>Entry</w:t>
                        </w:r>
                      </w:p>
                    </w:tc>
                  </w:tr>
                  <w:tr w:rsidR="00387A20">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 </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 xml:space="preserve">Account Type </w:t>
                        </w:r>
                      </w:p>
                      <w:p w:rsidR="00387A20" w:rsidRDefault="002965DF">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p w:rsidR="00387A20" w:rsidRDefault="002965DF">
                        <w:pPr>
                          <w:pStyle w:val="p"/>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center"/>
                        </w:pPr>
                        <w:r>
                          <w:rPr>
                            <w:rFonts w:ascii="Times New Roman" w:eastAsia="Times New Roman" w:hAnsi="Times New Roman" w:cs="Times New Roman"/>
                            <w:color w:val="000000"/>
                            <w:sz w:val="22"/>
                            <w:szCs w:val="22"/>
                          </w:rPr>
                          <w:t>Name of Account​</w:t>
                        </w:r>
                      </w:p>
                      <w:p w:rsidR="00387A20" w:rsidRDefault="002965DF">
                        <w:pPr>
                          <w:pStyle w:val="p"/>
                          <w:jc w:val="center"/>
                        </w:pPr>
                        <w:r>
                          <w:rPr>
                            <w:rFonts w:ascii="Times New Roman" w:eastAsia="Times New Roman" w:hAnsi="Times New Roman" w:cs="Times New Roman"/>
                            <w:color w:val="000000"/>
                            <w:sz w:val="22"/>
                            <w:szCs w:val="22"/>
                          </w:rPr>
                          <w:t>​</w:t>
                        </w:r>
                      </w:p>
                      <w:p w:rsidR="00387A20" w:rsidRDefault="002965DF">
                        <w:pPr>
                          <w:pStyle w:val="p"/>
                          <w:jc w:val="center"/>
                        </w:pPr>
                        <w:r>
                          <w:rPr>
                            <w:rFonts w:ascii="Times New Roman" w:eastAsia="Times New Roman" w:hAnsi="Times New Roman" w:cs="Times New Roman"/>
                            <w:color w:val="000000"/>
                            <w:sz w:val="22"/>
                            <w:szCs w:val="22"/>
                          </w:rPr>
                          <w:t>(b)</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center"/>
                        </w:pPr>
                        <w:r>
                          <w:rPr>
                            <w:rFonts w:ascii="Times New Roman" w:eastAsia="Times New Roman" w:hAnsi="Times New Roman" w:cs="Times New Roman"/>
                            <w:color w:val="000000"/>
                            <w:sz w:val="22"/>
                            <w:szCs w:val="22"/>
                          </w:rPr>
                          <w:t>​</w:t>
                        </w:r>
                      </w:p>
                      <w:p w:rsidR="00387A20" w:rsidRDefault="002965DF">
                        <w:pPr>
                          <w:pStyle w:val="p"/>
                          <w:jc w:val="center"/>
                        </w:pPr>
                        <w:r>
                          <w:rPr>
                            <w:rFonts w:ascii="Times New Roman" w:eastAsia="Times New Roman" w:hAnsi="Times New Roman" w:cs="Times New Roman"/>
                            <w:color w:val="000000"/>
                            <w:sz w:val="22"/>
                            <w:szCs w:val="22"/>
                          </w:rPr>
                          <w:t>Amount</w:t>
                        </w:r>
                      </w:p>
                      <w:p w:rsidR="00387A20" w:rsidRDefault="002965DF">
                        <w:pPr>
                          <w:pStyle w:val="p"/>
                          <w:jc w:val="center"/>
                        </w:pPr>
                        <w:r>
                          <w:rPr>
                            <w:rFonts w:ascii="Times New Roman" w:eastAsia="Times New Roman" w:hAnsi="Times New Roman" w:cs="Times New Roman"/>
                            <w:color w:val="000000"/>
                            <w:sz w:val="22"/>
                            <w:szCs w:val="22"/>
                          </w:rPr>
                          <w:t>​</w:t>
                        </w:r>
                      </w:p>
                      <w:p w:rsidR="00387A20" w:rsidRDefault="002965DF">
                        <w:pPr>
                          <w:pStyle w:val="p"/>
                          <w:jc w:val="center"/>
                        </w:pPr>
                        <w:r>
                          <w:rPr>
                            <w:rFonts w:ascii="Times New Roman" w:eastAsia="Times New Roman" w:hAnsi="Times New Roman" w:cs="Times New Roman"/>
                            <w:color w:val="000000"/>
                            <w:sz w:val="22"/>
                            <w:szCs w:val="22"/>
                          </w:rPr>
                          <w:t>(c)</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center"/>
                        </w:pPr>
                        <w:r>
                          <w:rPr>
                            <w:rFonts w:ascii="Times New Roman" w:eastAsia="Times New Roman" w:hAnsi="Times New Roman" w:cs="Times New Roman"/>
                            <w:color w:val="000000"/>
                            <w:sz w:val="22"/>
                            <w:szCs w:val="22"/>
                          </w:rPr>
                          <w:t>Increase or Decrease</w:t>
                        </w:r>
                      </w:p>
                      <w:p w:rsidR="00387A20" w:rsidRDefault="002965DF">
                        <w:pPr>
                          <w:pStyle w:val="p"/>
                          <w:jc w:val="center"/>
                        </w:pPr>
                        <w:r>
                          <w:rPr>
                            <w:rFonts w:ascii="Times New Roman" w:eastAsia="Times New Roman" w:hAnsi="Times New Roman" w:cs="Times New Roman"/>
                            <w:color w:val="000000"/>
                            <w:sz w:val="22"/>
                            <w:szCs w:val="22"/>
                          </w:rPr>
                          <w:t>(d)</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center"/>
                        </w:pPr>
                        <w:r>
                          <w:rPr>
                            <w:rFonts w:ascii="Times New Roman" w:eastAsia="Times New Roman" w:hAnsi="Times New Roman" w:cs="Times New Roman"/>
                            <w:color w:val="000000"/>
                            <w:sz w:val="22"/>
                            <w:szCs w:val="22"/>
                          </w:rPr>
                          <w:t>Account Type</w:t>
                        </w:r>
                      </w:p>
                      <w:p w:rsidR="00387A20" w:rsidRDefault="002965DF">
                        <w:pPr>
                          <w:pStyle w:val="p"/>
                          <w:jc w:val="center"/>
                        </w:pPr>
                        <w:r>
                          <w:rPr>
                            <w:rFonts w:ascii="Times New Roman" w:eastAsia="Times New Roman" w:hAnsi="Times New Roman" w:cs="Times New Roman"/>
                            <w:color w:val="000000"/>
                            <w:sz w:val="22"/>
                            <w:szCs w:val="22"/>
                          </w:rPr>
                          <w:t>​</w:t>
                        </w:r>
                      </w:p>
                      <w:p w:rsidR="00387A20" w:rsidRDefault="002965DF">
                        <w:pPr>
                          <w:pStyle w:val="p"/>
                          <w:jc w:val="center"/>
                        </w:pPr>
                        <w:r>
                          <w:rPr>
                            <w:rFonts w:ascii="Times New Roman" w:eastAsia="Times New Roman" w:hAnsi="Times New Roman" w:cs="Times New Roman"/>
                            <w:color w:val="000000"/>
                            <w:sz w:val="22"/>
                            <w:szCs w:val="22"/>
                          </w:rPr>
                          <w:t>(a)</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center"/>
                        </w:pPr>
                        <w:r>
                          <w:rPr>
                            <w:rFonts w:ascii="Times New Roman" w:eastAsia="Times New Roman" w:hAnsi="Times New Roman" w:cs="Times New Roman"/>
                            <w:color w:val="000000"/>
                            <w:sz w:val="22"/>
                            <w:szCs w:val="22"/>
                          </w:rPr>
                          <w:t>Name of Account</w:t>
                        </w:r>
                      </w:p>
                      <w:p w:rsidR="00387A20" w:rsidRDefault="002965DF">
                        <w:pPr>
                          <w:pStyle w:val="p"/>
                          <w:jc w:val="center"/>
                        </w:pPr>
                        <w:r>
                          <w:rPr>
                            <w:rFonts w:ascii="Times New Roman" w:eastAsia="Times New Roman" w:hAnsi="Times New Roman" w:cs="Times New Roman"/>
                            <w:color w:val="000000"/>
                            <w:sz w:val="22"/>
                            <w:szCs w:val="22"/>
                          </w:rPr>
                          <w:t>​</w:t>
                        </w:r>
                      </w:p>
                      <w:p w:rsidR="00387A20" w:rsidRDefault="002965DF">
                        <w:pPr>
                          <w:pStyle w:val="p"/>
                          <w:jc w:val="center"/>
                        </w:pPr>
                        <w:r>
                          <w:rPr>
                            <w:rFonts w:ascii="Times New Roman" w:eastAsia="Times New Roman" w:hAnsi="Times New Roman" w:cs="Times New Roman"/>
                            <w:color w:val="000000"/>
                            <w:sz w:val="22"/>
                            <w:szCs w:val="22"/>
                          </w:rPr>
                          <w:t>(b)</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center"/>
                        </w:pPr>
                        <w:r>
                          <w:rPr>
                            <w:rFonts w:ascii="Times New Roman" w:eastAsia="Times New Roman" w:hAnsi="Times New Roman" w:cs="Times New Roman"/>
                            <w:color w:val="000000"/>
                            <w:sz w:val="22"/>
                            <w:szCs w:val="22"/>
                          </w:rPr>
                          <w:t>​</w:t>
                        </w:r>
                      </w:p>
                      <w:p w:rsidR="00387A20" w:rsidRDefault="002965DF">
                        <w:pPr>
                          <w:pStyle w:val="p"/>
                          <w:jc w:val="center"/>
                        </w:pPr>
                        <w:r>
                          <w:rPr>
                            <w:rFonts w:ascii="Times New Roman" w:eastAsia="Times New Roman" w:hAnsi="Times New Roman" w:cs="Times New Roman"/>
                            <w:color w:val="000000"/>
                            <w:sz w:val="22"/>
                            <w:szCs w:val="22"/>
                          </w:rPr>
                          <w:t>Amount</w:t>
                        </w:r>
                      </w:p>
                      <w:p w:rsidR="00387A20" w:rsidRDefault="002965DF">
                        <w:pPr>
                          <w:pStyle w:val="p"/>
                          <w:jc w:val="center"/>
                        </w:pPr>
                        <w:r>
                          <w:rPr>
                            <w:rFonts w:ascii="Times New Roman" w:eastAsia="Times New Roman" w:hAnsi="Times New Roman" w:cs="Times New Roman"/>
                            <w:color w:val="000000"/>
                            <w:sz w:val="22"/>
                            <w:szCs w:val="22"/>
                          </w:rPr>
                          <w:t>​</w:t>
                        </w:r>
                      </w:p>
                      <w:p w:rsidR="00387A20" w:rsidRDefault="002965DF">
                        <w:pPr>
                          <w:pStyle w:val="p"/>
                          <w:jc w:val="center"/>
                        </w:pPr>
                        <w:r>
                          <w:rPr>
                            <w:rFonts w:ascii="Times New Roman" w:eastAsia="Times New Roman" w:hAnsi="Times New Roman" w:cs="Times New Roman"/>
                            <w:color w:val="000000"/>
                            <w:sz w:val="22"/>
                            <w:szCs w:val="22"/>
                          </w:rPr>
                          <w:t>(c)</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center"/>
                        </w:pPr>
                        <w:r>
                          <w:rPr>
                            <w:rFonts w:ascii="Times New Roman" w:eastAsia="Times New Roman" w:hAnsi="Times New Roman" w:cs="Times New Roman"/>
                            <w:color w:val="000000"/>
                            <w:sz w:val="22"/>
                            <w:szCs w:val="22"/>
                          </w:rPr>
                          <w:t>Increase or Decrease</w:t>
                        </w:r>
                      </w:p>
                      <w:p w:rsidR="00387A20" w:rsidRDefault="002965DF">
                        <w:pPr>
                          <w:pStyle w:val="p"/>
                          <w:jc w:val="center"/>
                        </w:pPr>
                        <w:r>
                          <w:rPr>
                            <w:rFonts w:ascii="Times New Roman" w:eastAsia="Times New Roman" w:hAnsi="Times New Roman" w:cs="Times New Roman"/>
                            <w:color w:val="000000"/>
                            <w:sz w:val="22"/>
                            <w:szCs w:val="22"/>
                          </w:rPr>
                          <w:t>(d)</w:t>
                        </w:r>
                      </w:p>
                    </w:tc>
                  </w:tr>
                  <w:tr w:rsidR="00387A20">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1</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A</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Cash</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center"/>
                        </w:pPr>
                        <w:r>
                          <w:rPr>
                            <w:rFonts w:ascii="Times New Roman" w:eastAsia="Times New Roman" w:hAnsi="Times New Roman" w:cs="Times New Roman"/>
                            <w:color w:val="000000"/>
                            <w:sz w:val="22"/>
                            <w:szCs w:val="22"/>
                          </w:rPr>
                          <w:t>$55,000</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Increase</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SE</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Common Stock</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center"/>
                        </w:pPr>
                        <w:r>
                          <w:rPr>
                            <w:rFonts w:ascii="Times New Roman" w:eastAsia="Times New Roman" w:hAnsi="Times New Roman" w:cs="Times New Roman"/>
                            <w:color w:val="000000"/>
                            <w:sz w:val="22"/>
                            <w:szCs w:val="22"/>
                          </w:rPr>
                          <w:t>$55,000</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Increase</w:t>
                        </w:r>
                      </w:p>
                    </w:tc>
                  </w:tr>
                  <w:tr w:rsidR="00387A20">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2</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A</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Cash</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center"/>
                        </w:pPr>
                        <w:r>
                          <w:rPr>
                            <w:rFonts w:ascii="Times New Roman" w:eastAsia="Times New Roman" w:hAnsi="Times New Roman" w:cs="Times New Roman"/>
                            <w:color w:val="000000"/>
                            <w:sz w:val="22"/>
                            <w:szCs w:val="22"/>
                          </w:rPr>
                          <w:t>$7,000</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Decrease</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L</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Accounts payable</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center"/>
                        </w:pPr>
                        <w:r>
                          <w:rPr>
                            <w:rFonts w:ascii="Times New Roman" w:eastAsia="Times New Roman" w:hAnsi="Times New Roman" w:cs="Times New Roman"/>
                            <w:color w:val="000000"/>
                            <w:sz w:val="22"/>
                            <w:szCs w:val="22"/>
                          </w:rPr>
                          <w:t>$7,000</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Decrease</w:t>
                        </w:r>
                      </w:p>
                    </w:tc>
                  </w:tr>
                  <w:tr w:rsidR="00387A20">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3</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A</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Accounts receivable</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center"/>
                        </w:pPr>
                        <w:r>
                          <w:rPr>
                            <w:rFonts w:ascii="Times New Roman" w:eastAsia="Times New Roman" w:hAnsi="Times New Roman" w:cs="Times New Roman"/>
                            <w:color w:val="000000"/>
                            <w:sz w:val="22"/>
                            <w:szCs w:val="22"/>
                          </w:rPr>
                          <w:t>$2,565</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Increase</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R</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Fees earned</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center"/>
                        </w:pPr>
                        <w:r>
                          <w:rPr>
                            <w:rFonts w:ascii="Times New Roman" w:eastAsia="Times New Roman" w:hAnsi="Times New Roman" w:cs="Times New Roman"/>
                            <w:color w:val="000000"/>
                            <w:sz w:val="22"/>
                            <w:szCs w:val="22"/>
                          </w:rPr>
                          <w:t>$2,565</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Increase</w:t>
                        </w:r>
                      </w:p>
                    </w:tc>
                  </w:tr>
                  <w:tr w:rsidR="00387A20">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4</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A</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Cash</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center"/>
                        </w:pPr>
                        <w:r>
                          <w:rPr>
                            <w:rFonts w:ascii="Times New Roman" w:eastAsia="Times New Roman" w:hAnsi="Times New Roman" w:cs="Times New Roman"/>
                            <w:color w:val="000000"/>
                            <w:sz w:val="22"/>
                            <w:szCs w:val="22"/>
                          </w:rPr>
                          <w:t>$8,450</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Increase</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A</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Accounts receivable</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center"/>
                        </w:pPr>
                        <w:r>
                          <w:rPr>
                            <w:rFonts w:ascii="Times New Roman" w:eastAsia="Times New Roman" w:hAnsi="Times New Roman" w:cs="Times New Roman"/>
                            <w:color w:val="000000"/>
                            <w:sz w:val="22"/>
                            <w:szCs w:val="22"/>
                          </w:rPr>
                          <w:t>$8,450</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Decrease</w:t>
                        </w:r>
                      </w:p>
                    </w:tc>
                  </w:tr>
                  <w:tr w:rsidR="00387A20">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5</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A</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Cash</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center"/>
                        </w:pPr>
                        <w:r>
                          <w:rPr>
                            <w:rFonts w:ascii="Times New Roman" w:eastAsia="Times New Roman" w:hAnsi="Times New Roman" w:cs="Times New Roman"/>
                            <w:color w:val="000000"/>
                            <w:sz w:val="22"/>
                            <w:szCs w:val="22"/>
                          </w:rPr>
                          <w:t>$2,500</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Decrease</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SE</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Dividends</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center"/>
                        </w:pPr>
                        <w:r>
                          <w:rPr>
                            <w:rFonts w:ascii="Times New Roman" w:eastAsia="Times New Roman" w:hAnsi="Times New Roman" w:cs="Times New Roman"/>
                            <w:color w:val="000000"/>
                            <w:sz w:val="22"/>
                            <w:szCs w:val="22"/>
                          </w:rPr>
                          <w:t>$2,500</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Increase</w:t>
                        </w:r>
                      </w:p>
                    </w:tc>
                  </w:tr>
                  <w:tr w:rsidR="00387A20">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6</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L</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Accounts payable</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center"/>
                        </w:pPr>
                        <w:r>
                          <w:rPr>
                            <w:rFonts w:ascii="Times New Roman" w:eastAsia="Times New Roman" w:hAnsi="Times New Roman" w:cs="Times New Roman"/>
                            <w:color w:val="000000"/>
                            <w:sz w:val="22"/>
                            <w:szCs w:val="22"/>
                          </w:rPr>
                          <w:t>$160</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Increase</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E</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Utilities expense</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center"/>
                        </w:pPr>
                        <w:r>
                          <w:rPr>
                            <w:rFonts w:ascii="Times New Roman" w:eastAsia="Times New Roman" w:hAnsi="Times New Roman" w:cs="Times New Roman"/>
                            <w:color w:val="000000"/>
                            <w:sz w:val="22"/>
                            <w:szCs w:val="22"/>
                          </w:rPr>
                          <w:t>$160</w:t>
                        </w:r>
                      </w:p>
                    </w:tc>
                    <w:tc>
                      <w:tcPr>
                        <w:tcW w:w="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center"/>
                        </w:pPr>
                        <w:r>
                          <w:rPr>
                            <w:rFonts w:ascii="Times New Roman" w:eastAsia="Times New Roman" w:hAnsi="Times New Roman" w:cs="Times New Roman"/>
                            <w:color w:val="000000"/>
                            <w:sz w:val="22"/>
                            <w:szCs w:val="22"/>
                          </w:rPr>
                          <w:t>Increase</w:t>
                        </w:r>
                      </w:p>
                    </w:tc>
                  </w:tr>
                </w:tbl>
                <w:p w:rsidR="00387A20" w:rsidRDefault="00387A20"/>
              </w:tc>
            </w:tr>
            <w:tr w:rsidR="00387A20">
              <w:tc>
                <w:tcPr>
                  <w:tcW w:w="0" w:type="auto"/>
                  <w:tcMar>
                    <w:top w:w="30" w:type="dxa"/>
                    <w:left w:w="0" w:type="dxa"/>
                    <w:bottom w:w="30" w:type="dxa"/>
                    <w:right w:w="0" w:type="dxa"/>
                  </w:tcMar>
                </w:tcPr>
                <w:p w:rsidR="00387A20" w:rsidRDefault="002965DF">
                  <w:r>
                    <w:rPr>
                      <w:i/>
                      <w:iCs/>
                      <w:color w:val="000000"/>
                      <w:sz w:val="22"/>
                      <w:szCs w:val="22"/>
                    </w:rPr>
                    <w:lastRenderedPageBreak/>
                    <w:t>DIFFICULTY:  </w:t>
                  </w:r>
                </w:p>
              </w:tc>
              <w:tc>
                <w:tcPr>
                  <w:tcW w:w="0" w:type="auto"/>
                  <w:tcMar>
                    <w:top w:w="30" w:type="dxa"/>
                    <w:left w:w="0" w:type="dxa"/>
                    <w:bottom w:w="30" w:type="dxa"/>
                    <w:right w:w="0" w:type="dxa"/>
                  </w:tcMar>
                </w:tcPr>
                <w:p w:rsidR="00387A20" w:rsidRDefault="002965DF">
                  <w:r>
                    <w:rPr>
                      <w:color w:val="000000"/>
                      <w:sz w:val="22"/>
                      <w:szCs w:val="22"/>
                    </w:rPr>
                    <w:t>Challenging</w:t>
                  </w:r>
                  <w:r>
                    <w:rPr>
                      <w:color w:val="000000"/>
                      <w:sz w:val="22"/>
                      <w:szCs w:val="22"/>
                    </w:rPr>
                    <w:br/>
                    <w:t>Bloom's: Understanding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147. Collins Landscape Company purchased various landscaping supplies on account to be used for landscape designs for its customers.  How will this business transaction affect the accounting equation?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6067"/>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Increase assets (Supplies) and increase liabilities (Accounts Payable)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148. </w:t>
            </w:r>
            <w:proofErr w:type="spellStart"/>
            <w:r>
              <w:rPr>
                <w:rFonts w:ascii="Times New Roman" w:eastAsia="Times New Roman" w:hAnsi="Times New Roman" w:cs="Times New Roman"/>
                <w:color w:val="000000"/>
                <w:sz w:val="22"/>
                <w:szCs w:val="22"/>
              </w:rPr>
              <w:t>Ramierez</w:t>
            </w:r>
            <w:proofErr w:type="spellEnd"/>
            <w:r>
              <w:rPr>
                <w:rFonts w:ascii="Times New Roman" w:eastAsia="Times New Roman" w:hAnsi="Times New Roman" w:cs="Times New Roman"/>
                <w:color w:val="000000"/>
                <w:sz w:val="22"/>
                <w:szCs w:val="22"/>
              </w:rPr>
              <w:t xml:space="preserve"> Company received its first electric bill in the amount of $60 which will be paid next month. How will this transaction affect the accounting equation?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768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Increase liabilities (Accounts Payable) and decrease shareholders’ equity (Utilities Expense)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149. Indicate how the following transactions affect the accounting equation.</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(a) The purchase of supplies on account</w:t>
            </w:r>
          </w:p>
          <w:p w:rsidR="00387A20" w:rsidRDefault="002965DF">
            <w:pPr>
              <w:pStyle w:val="p"/>
            </w:pPr>
            <w:r>
              <w:rPr>
                <w:rFonts w:ascii="Times New Roman" w:eastAsia="Times New Roman" w:hAnsi="Times New Roman" w:cs="Times New Roman"/>
                <w:color w:val="000000"/>
                <w:sz w:val="22"/>
                <w:szCs w:val="22"/>
              </w:rPr>
              <w:t>(b) The purchase of supplies for cash</w:t>
            </w:r>
          </w:p>
          <w:p w:rsidR="00387A20" w:rsidRDefault="002965DF">
            <w:pPr>
              <w:pStyle w:val="p"/>
            </w:pPr>
            <w:r>
              <w:rPr>
                <w:rFonts w:ascii="Times New Roman" w:eastAsia="Times New Roman" w:hAnsi="Times New Roman" w:cs="Times New Roman"/>
                <w:color w:val="000000"/>
                <w:sz w:val="22"/>
                <w:szCs w:val="22"/>
              </w:rPr>
              <w:t>(c) Payment of cash dividends to stockholders</w:t>
            </w:r>
          </w:p>
          <w:p w:rsidR="00387A20" w:rsidRDefault="002965DF">
            <w:pPr>
              <w:pStyle w:val="p"/>
            </w:pPr>
            <w:r>
              <w:rPr>
                <w:rFonts w:ascii="Times New Roman" w:eastAsia="Times New Roman" w:hAnsi="Times New Roman" w:cs="Times New Roman"/>
                <w:color w:val="000000"/>
                <w:sz w:val="22"/>
                <w:szCs w:val="22"/>
              </w:rPr>
              <w:t>(d) Revenues received in cash</w:t>
            </w:r>
          </w:p>
          <w:p w:rsidR="00387A20" w:rsidRDefault="002965DF">
            <w:pPr>
              <w:pStyle w:val="p"/>
            </w:pPr>
            <w:r>
              <w:rPr>
                <w:rFonts w:ascii="Times New Roman" w:eastAsia="Times New Roman" w:hAnsi="Times New Roman" w:cs="Times New Roman"/>
                <w:color w:val="000000"/>
                <w:sz w:val="22"/>
                <w:szCs w:val="22"/>
              </w:rPr>
              <w:t>(e) Sale made on account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(a) Assets increase; liabilities increase</w:t>
                  </w:r>
                </w:p>
                <w:p w:rsidR="00387A20" w:rsidRDefault="002965DF">
                  <w:pPr>
                    <w:pStyle w:val="p"/>
                  </w:pPr>
                  <w:r>
                    <w:rPr>
                      <w:rFonts w:ascii="Times New Roman" w:eastAsia="Times New Roman" w:hAnsi="Times New Roman" w:cs="Times New Roman"/>
                      <w:color w:val="000000"/>
                      <w:sz w:val="22"/>
                      <w:szCs w:val="22"/>
                    </w:rPr>
                    <w:t>(b) No effect</w:t>
                  </w:r>
                </w:p>
                <w:p w:rsidR="00387A20" w:rsidRDefault="002965DF">
                  <w:pPr>
                    <w:pStyle w:val="p"/>
                  </w:pPr>
                  <w:r>
                    <w:rPr>
                      <w:rFonts w:ascii="Times New Roman" w:eastAsia="Times New Roman" w:hAnsi="Times New Roman" w:cs="Times New Roman"/>
                      <w:color w:val="000000"/>
                      <w:sz w:val="22"/>
                      <w:szCs w:val="22"/>
                    </w:rPr>
                    <w:t>(c) Assets decrease; stockholders' equity decreases</w:t>
                  </w:r>
                </w:p>
                <w:p w:rsidR="00387A20" w:rsidRDefault="002965DF">
                  <w:pPr>
                    <w:pStyle w:val="p"/>
                  </w:pPr>
                  <w:r>
                    <w:rPr>
                      <w:rFonts w:ascii="Times New Roman" w:eastAsia="Times New Roman" w:hAnsi="Times New Roman" w:cs="Times New Roman"/>
                      <w:color w:val="000000"/>
                      <w:sz w:val="22"/>
                      <w:szCs w:val="22"/>
                    </w:rPr>
                    <w:t>(d) Assets increase; stockholders' equity increases</w:t>
                  </w:r>
                </w:p>
                <w:p w:rsidR="00387A20" w:rsidRDefault="002965DF">
                  <w:pPr>
                    <w:pStyle w:val="p"/>
                  </w:pPr>
                  <w:r>
                    <w:rPr>
                      <w:rFonts w:ascii="Times New Roman" w:eastAsia="Times New Roman" w:hAnsi="Times New Roman" w:cs="Times New Roman"/>
                      <w:color w:val="000000"/>
                      <w:sz w:val="22"/>
                      <w:szCs w:val="22"/>
                    </w:rPr>
                    <w:t>(e) Assets increase; stockholders' equity increases</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467307" w:rsidRDefault="00467307">
      <w:pPr>
        <w:spacing w:after="75"/>
      </w:pPr>
    </w:p>
    <w:p w:rsidR="00387A20" w:rsidRDefault="00467307" w:rsidP="00467307">
      <w:r>
        <w:br w:type="page"/>
      </w: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lastRenderedPageBreak/>
              <w:t>150. (</w:t>
            </w:r>
            <w:proofErr w:type="gramStart"/>
            <w:r>
              <w:rPr>
                <w:rFonts w:ascii="Times New Roman" w:eastAsia="Times New Roman" w:hAnsi="Times New Roman" w:cs="Times New Roman"/>
                <w:color w:val="000000"/>
                <w:sz w:val="22"/>
                <w:szCs w:val="22"/>
              </w:rPr>
              <w:t>a</w:t>
            </w:r>
            <w:proofErr w:type="gramEnd"/>
            <w:r>
              <w:rPr>
                <w:rFonts w:ascii="Times New Roman" w:eastAsia="Times New Roman" w:hAnsi="Times New Roman" w:cs="Times New Roman"/>
                <w:color w:val="000000"/>
                <w:sz w:val="22"/>
                <w:szCs w:val="22"/>
              </w:rPr>
              <w:t>)  A vacant lot acquired for $83,000 cash is sold for $127,000 in cash. What is the effect of the sale on the</w:t>
            </w:r>
            <w:r>
              <w:rPr>
                <w:rFonts w:ascii="Times New Roman" w:eastAsia="Times New Roman" w:hAnsi="Times New Roman" w:cs="Times New Roman"/>
                <w:color w:val="000000"/>
                <w:sz w:val="22"/>
                <w:szCs w:val="22"/>
              </w:rPr>
              <w:br/>
              <w:t>     total amount of the seller’s (1) assets, (2) liabilities, and (3) stockholders' equity?</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(b)  Assume that the seller owes $52,000 on a loan for the land. After receiving the $127,000 cash in (a), the</w:t>
            </w:r>
            <w:r>
              <w:rPr>
                <w:rFonts w:ascii="Times New Roman" w:eastAsia="Times New Roman" w:hAnsi="Times New Roman" w:cs="Times New Roman"/>
                <w:color w:val="000000"/>
                <w:sz w:val="22"/>
                <w:szCs w:val="22"/>
              </w:rPr>
              <w:br/>
              <w:t>     seller pays the $52,000 owed. What is the effect of the payment on the total amount of the seller’s (1) assets,</w:t>
            </w:r>
            <w:r>
              <w:rPr>
                <w:rFonts w:ascii="Times New Roman" w:eastAsia="Times New Roman" w:hAnsi="Times New Roman" w:cs="Times New Roman"/>
                <w:color w:val="000000"/>
                <w:sz w:val="22"/>
                <w:szCs w:val="22"/>
              </w:rPr>
              <w:br/>
              <w:t>     (2) liabilities, and (3) stockholders' equity?</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(a)  (1) Total assets increased $44,000</w:t>
                  </w:r>
                </w:p>
                <w:p w:rsidR="00387A20" w:rsidRDefault="002965DF">
                  <w:pPr>
                    <w:pStyle w:val="p"/>
                  </w:pPr>
                  <w:r>
                    <w:rPr>
                      <w:rFonts w:ascii="Times New Roman" w:eastAsia="Times New Roman" w:hAnsi="Times New Roman" w:cs="Times New Roman"/>
                      <w:color w:val="000000"/>
                      <w:sz w:val="22"/>
                      <w:szCs w:val="22"/>
                    </w:rPr>
                    <w:t>      (2) No change in liabilities</w:t>
                  </w:r>
                </w:p>
                <w:p w:rsidR="00387A20" w:rsidRDefault="002965DF">
                  <w:pPr>
                    <w:pStyle w:val="p"/>
                  </w:pPr>
                  <w:r>
                    <w:rPr>
                      <w:rFonts w:ascii="Times New Roman" w:eastAsia="Times New Roman" w:hAnsi="Times New Roman" w:cs="Times New Roman"/>
                      <w:color w:val="000000"/>
                      <w:sz w:val="22"/>
                      <w:szCs w:val="22"/>
                    </w:rPr>
                    <w:t>      (3) Stockholders' equity increased $44,000</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(b)  (1) Total assets decreased $52,000</w:t>
                  </w:r>
                </w:p>
                <w:p w:rsidR="00387A20" w:rsidRDefault="002965DF">
                  <w:pPr>
                    <w:pStyle w:val="p"/>
                  </w:pPr>
                  <w:r>
                    <w:rPr>
                      <w:rFonts w:ascii="Times New Roman" w:eastAsia="Times New Roman" w:hAnsi="Times New Roman" w:cs="Times New Roman"/>
                      <w:color w:val="000000"/>
                      <w:sz w:val="22"/>
                      <w:szCs w:val="22"/>
                    </w:rPr>
                    <w:t>      (2) Total liabilities decreased $52,000</w:t>
                  </w:r>
                </w:p>
                <w:p w:rsidR="00387A20" w:rsidRDefault="002965DF">
                  <w:pPr>
                    <w:pStyle w:val="p"/>
                  </w:pPr>
                  <w:r>
                    <w:rPr>
                      <w:rFonts w:ascii="Times New Roman" w:eastAsia="Times New Roman" w:hAnsi="Times New Roman" w:cs="Times New Roman"/>
                      <w:color w:val="000000"/>
                      <w:sz w:val="22"/>
                      <w:szCs w:val="22"/>
                    </w:rPr>
                    <w:t>      (3) No change in stockholders' equity</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151. The Austin Land Company sold land for $85,000 in cash.  The land was originally purchased for $65,000.  At the time of the sale, $40,000 was still owed to Regions Bank. After the sale, The Austin Land Company paid off the loan. Explain the effect of the sale and the payoff of the loan on the accounting equation.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768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Total assets decrease $20,000 (Cash increases by $45,000;  Land decreases by $65,000)</w:t>
                  </w:r>
                </w:p>
                <w:p w:rsidR="00387A20" w:rsidRDefault="002965DF">
                  <w:pPr>
                    <w:pStyle w:val="p"/>
                  </w:pPr>
                  <w:r>
                    <w:rPr>
                      <w:rFonts w:ascii="Times New Roman" w:eastAsia="Times New Roman" w:hAnsi="Times New Roman" w:cs="Times New Roman"/>
                      <w:color w:val="000000"/>
                      <w:sz w:val="22"/>
                      <w:szCs w:val="22"/>
                    </w:rPr>
                    <w:t>Total liabilities decrease $40,000 (Loan payoff to Regions Bank)</w:t>
                  </w:r>
                </w:p>
                <w:p w:rsidR="00387A20" w:rsidRDefault="002965DF">
                  <w:pPr>
                    <w:pStyle w:val="p"/>
                  </w:pPr>
                  <w:r>
                    <w:rPr>
                      <w:rFonts w:ascii="Times New Roman" w:eastAsia="Times New Roman" w:hAnsi="Times New Roman" w:cs="Times New Roman"/>
                      <w:color w:val="000000"/>
                      <w:sz w:val="22"/>
                      <w:szCs w:val="22"/>
                    </w:rPr>
                    <w:t>Stockholders' equity increases $20,000 (Sales price </w:t>
                  </w:r>
                  <w:r>
                    <w:rPr>
                      <w:rFonts w:ascii="Times New Roman" w:eastAsia="Times New Roman" w:hAnsi="Times New Roman" w:cs="Times New Roman"/>
                      <w:b/>
                      <w:bCs/>
                      <w:color w:val="000000"/>
                      <w:sz w:val="22"/>
                      <w:szCs w:val="22"/>
                    </w:rPr>
                    <w:t>−</w:t>
                  </w:r>
                  <w:r>
                    <w:rPr>
                      <w:rFonts w:ascii="Times New Roman" w:eastAsia="Times New Roman" w:hAnsi="Times New Roman" w:cs="Times New Roman"/>
                      <w:color w:val="000000"/>
                      <w:sz w:val="22"/>
                      <w:szCs w:val="22"/>
                    </w:rPr>
                    <w:t xml:space="preserve"> Cost of the land)</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ACCT.ACBSP.APC.13 - Long-term Assets Reporting</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152. There are four transactions that affect stockholders' equity.  </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(a) What are the two types of transactions that increase stockholders' equity?</w:t>
            </w:r>
          </w:p>
          <w:p w:rsidR="00387A20" w:rsidRDefault="002965DF">
            <w:pPr>
              <w:pStyle w:val="p"/>
            </w:pPr>
            <w:r>
              <w:rPr>
                <w:rFonts w:ascii="Times New Roman" w:eastAsia="Times New Roman" w:hAnsi="Times New Roman" w:cs="Times New Roman"/>
                <w:color w:val="000000"/>
                <w:sz w:val="22"/>
                <w:szCs w:val="22"/>
              </w:rPr>
              <w:t>(b) What are the two types of transactions that decrease stockholders' equity?</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726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(a) Purchase of additional common stock by stockholders and increase in revenues</w:t>
                  </w:r>
                </w:p>
                <w:p w:rsidR="00387A20" w:rsidRDefault="002965DF">
                  <w:pPr>
                    <w:pStyle w:val="p"/>
                  </w:pPr>
                  <w:r>
                    <w:rPr>
                      <w:rFonts w:ascii="Times New Roman" w:eastAsia="Times New Roman" w:hAnsi="Times New Roman" w:cs="Times New Roman"/>
                      <w:color w:val="000000"/>
                      <w:sz w:val="22"/>
                      <w:szCs w:val="22"/>
                    </w:rPr>
                    <w:t>(b) Payment of dividends to stockholders and increase in expenses</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467307" w:rsidRDefault="00467307">
      <w:pPr>
        <w:spacing w:after="75"/>
      </w:pPr>
    </w:p>
    <w:p w:rsidR="00387A20" w:rsidRDefault="00467307" w:rsidP="00467307">
      <w:r>
        <w:br w:type="page"/>
      </w: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lastRenderedPageBreak/>
              <w:t xml:space="preserve">153. Identify each of the following as </w:t>
            </w:r>
            <w:proofErr w:type="gramStart"/>
            <w:r>
              <w:rPr>
                <w:rFonts w:ascii="Times New Roman" w:eastAsia="Times New Roman" w:hAnsi="Times New Roman" w:cs="Times New Roman"/>
                <w:color w:val="000000"/>
                <w:sz w:val="22"/>
                <w:szCs w:val="22"/>
              </w:rPr>
              <w:t>an</w:t>
            </w:r>
            <w:proofErr w:type="gramEnd"/>
            <w:r>
              <w:rPr>
                <w:rFonts w:ascii="Times New Roman" w:eastAsia="Times New Roman" w:hAnsi="Times New Roman" w:cs="Times New Roman"/>
                <w:color w:val="000000"/>
                <w:sz w:val="22"/>
                <w:szCs w:val="22"/>
              </w:rPr>
              <w:t xml:space="preserve"> (1) increase to stockholders' equity, or a (2) decrease to stockholders' equity.</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525"/>
              <w:gridCol w:w="8130"/>
            </w:tblGrid>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Fees earned</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(b)</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Wages expense</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Dividends</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(d)</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Lawn care revenue</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(e)</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Investment</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(f)</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Supplies expense</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768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94"/>
                    <w:gridCol w:w="7189"/>
                  </w:tblGrid>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1</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(b)</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2</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2</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(d)</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1</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(e)</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1</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(f)</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2</w:t>
                        </w:r>
                      </w:p>
                    </w:tc>
                  </w:tr>
                </w:tbl>
                <w:p w:rsidR="00387A20" w:rsidRDefault="00387A20"/>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154. Given the following:</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Beginning stockholders' equity          $58,000</w:t>
            </w:r>
          </w:p>
          <w:p w:rsidR="00387A20" w:rsidRDefault="002965DF">
            <w:pPr>
              <w:pStyle w:val="p"/>
            </w:pPr>
            <w:r>
              <w:rPr>
                <w:rFonts w:ascii="Times New Roman" w:eastAsia="Times New Roman" w:hAnsi="Times New Roman" w:cs="Times New Roman"/>
                <w:color w:val="000000"/>
                <w:sz w:val="22"/>
                <w:szCs w:val="22"/>
              </w:rPr>
              <w:t>Ending stockholders' equity               $30,000</w:t>
            </w:r>
          </w:p>
          <w:p w:rsidR="00387A20" w:rsidRDefault="002965DF">
            <w:pPr>
              <w:pStyle w:val="p"/>
            </w:pPr>
            <w:r>
              <w:rPr>
                <w:rFonts w:ascii="Times New Roman" w:eastAsia="Times New Roman" w:hAnsi="Times New Roman" w:cs="Times New Roman"/>
                <w:color w:val="000000"/>
                <w:sz w:val="22"/>
                <w:szCs w:val="22"/>
              </w:rPr>
              <w:t>Stockholder dividends                        $25,000</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Calculate net income or net loss.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3075"/>
                    <w:gridCol w:w="1275"/>
                  </w:tblGrid>
                  <w:tr w:rsidR="00387A20">
                    <w:tc>
                      <w:tcPr>
                        <w:tcW w:w="30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Ending stockholders' equity        </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$30,000</w:t>
                        </w:r>
                      </w:p>
                    </w:tc>
                  </w:tr>
                  <w:tr w:rsidR="00387A20">
                    <w:tc>
                      <w:tcPr>
                        <w:tcW w:w="30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Beginning stockholders' equity  </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u w:val="single"/>
                          </w:rPr>
                          <w:t>  58,000</w:t>
                        </w:r>
                      </w:p>
                    </w:tc>
                  </w:tr>
                  <w:tr w:rsidR="00387A20">
                    <w:tc>
                      <w:tcPr>
                        <w:tcW w:w="30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Decrease in stockholders' equity</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$28,000</w:t>
                        </w:r>
                      </w:p>
                    </w:tc>
                  </w:tr>
                  <w:tr w:rsidR="00387A20">
                    <w:tc>
                      <w:tcPr>
                        <w:tcW w:w="30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Less dividends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u w:val="single"/>
                          </w:rPr>
                          <w:t>  25,000</w:t>
                        </w:r>
                      </w:p>
                    </w:tc>
                  </w:tr>
                  <w:tr w:rsidR="00387A20">
                    <w:tc>
                      <w:tcPr>
                        <w:tcW w:w="30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Net loss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right"/>
                        </w:pPr>
                        <w:r>
                          <w:rPr>
                            <w:rStyle w:val="DoubleUnderline"/>
                            <w:rFonts w:ascii="Times New Roman" w:eastAsia="Times New Roman" w:hAnsi="Times New Roman" w:cs="Times New Roman"/>
                            <w:color w:val="000000"/>
                            <w:sz w:val="22"/>
                            <w:szCs w:val="22"/>
                            <w:u w:val="double"/>
                          </w:rPr>
                          <w:t>$  3,000</w:t>
                        </w:r>
                      </w:p>
                    </w:tc>
                  </w:tr>
                </w:tbl>
                <w:p w:rsidR="00387A20" w:rsidRDefault="002965DF">
                  <w:pPr>
                    <w:pStyle w:val="p"/>
                  </w:pPr>
                  <w:r>
                    <w:rPr>
                      <w:rFonts w:ascii="Times New Roman" w:eastAsia="Times New Roman" w:hAnsi="Times New Roman" w:cs="Times New Roman"/>
                      <w:color w:val="000000"/>
                      <w:sz w:val="22"/>
                      <w:szCs w:val="22"/>
                    </w:rPr>
                    <w:t>​</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Challenging</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467307" w:rsidRDefault="00467307">
      <w:pPr>
        <w:spacing w:after="75"/>
      </w:pPr>
    </w:p>
    <w:p w:rsidR="00387A20" w:rsidRDefault="00467307" w:rsidP="00467307">
      <w:r>
        <w:br w:type="page"/>
      </w: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lastRenderedPageBreak/>
              <w:t>The accountant for Scott Industries prepared the following list of account balances from the company’s records for the year ended December 31. Use this information to answer the question that follows.</w:t>
            </w:r>
            <w:r>
              <w:rPr>
                <w:rFonts w:ascii="Times New Roman" w:eastAsia="Times New Roman" w:hAnsi="Times New Roman" w:cs="Times New Roman"/>
                <w:color w:val="000000"/>
                <w:sz w:val="22"/>
                <w:szCs w:val="22"/>
              </w:rPr>
              <w:br/>
            </w:r>
          </w:p>
          <w:tbl>
            <w:tblPr>
              <w:tblW w:w="921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356"/>
              <w:gridCol w:w="3049"/>
              <w:gridCol w:w="1192"/>
              <w:gridCol w:w="356"/>
              <w:gridCol w:w="2864"/>
              <w:gridCol w:w="1393"/>
            </w:tblGrid>
            <w:tr w:rsidR="00387A20">
              <w:tc>
                <w:tcPr>
                  <w:tcW w:w="3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Fees earned</w:t>
                  </w:r>
                </w:p>
              </w:tc>
              <w:tc>
                <w:tcPr>
                  <w:tcW w:w="115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$165,000</w:t>
                  </w:r>
                </w:p>
              </w:tc>
              <w:tc>
                <w:tcPr>
                  <w:tcW w:w="3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77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w:t>
                  </w:r>
                </w:p>
              </w:tc>
              <w:tc>
                <w:tcPr>
                  <w:tcW w:w="13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$30,000</w:t>
                  </w:r>
                </w:p>
              </w:tc>
            </w:tr>
            <w:tr w:rsidR="00387A20">
              <w:tc>
                <w:tcPr>
                  <w:tcW w:w="3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Accounts receivable</w:t>
                  </w:r>
                </w:p>
              </w:tc>
              <w:tc>
                <w:tcPr>
                  <w:tcW w:w="115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16,000</w:t>
                  </w:r>
                </w:p>
              </w:tc>
              <w:tc>
                <w:tcPr>
                  <w:tcW w:w="3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77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Selling expenses</w:t>
                  </w:r>
                </w:p>
              </w:tc>
              <w:tc>
                <w:tcPr>
                  <w:tcW w:w="13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44,000</w:t>
                  </w:r>
                </w:p>
              </w:tc>
            </w:tr>
            <w:tr w:rsidR="00387A20">
              <w:tc>
                <w:tcPr>
                  <w:tcW w:w="3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Equipment</w:t>
                  </w:r>
                </w:p>
              </w:tc>
              <w:tc>
                <w:tcPr>
                  <w:tcW w:w="115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64,000</w:t>
                  </w:r>
                </w:p>
              </w:tc>
              <w:tc>
                <w:tcPr>
                  <w:tcW w:w="3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77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Common stock</w:t>
                  </w:r>
                </w:p>
              </w:tc>
              <w:tc>
                <w:tcPr>
                  <w:tcW w:w="13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47,000</w:t>
                  </w:r>
                </w:p>
              </w:tc>
            </w:tr>
            <w:tr w:rsidR="00387A20">
              <w:tc>
                <w:tcPr>
                  <w:tcW w:w="3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Accounts payable</w:t>
                  </w:r>
                </w:p>
              </w:tc>
              <w:tc>
                <w:tcPr>
                  <w:tcW w:w="115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12,000</w:t>
                  </w:r>
                </w:p>
              </w:tc>
              <w:tc>
                <w:tcPr>
                  <w:tcW w:w="3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77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Interest revenue</w:t>
                  </w:r>
                </w:p>
              </w:tc>
              <w:tc>
                <w:tcPr>
                  <w:tcW w:w="13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3,000</w:t>
                  </w:r>
                </w:p>
              </w:tc>
            </w:tr>
            <w:tr w:rsidR="00387A20">
              <w:tc>
                <w:tcPr>
                  <w:tcW w:w="3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Salaries &amp; wages expense</w:t>
                  </w:r>
                </w:p>
              </w:tc>
              <w:tc>
                <w:tcPr>
                  <w:tcW w:w="115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40,000</w:t>
                  </w:r>
                </w:p>
              </w:tc>
              <w:tc>
                <w:tcPr>
                  <w:tcW w:w="3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77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Income taxes expense</w:t>
                  </w:r>
                </w:p>
              </w:tc>
              <w:tc>
                <w:tcPr>
                  <w:tcW w:w="13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18,000</w:t>
                  </w:r>
                </w:p>
              </w:tc>
            </w:tr>
            <w:tr w:rsidR="00387A20">
              <w:tc>
                <w:tcPr>
                  <w:tcW w:w="3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Income taxes payable</w:t>
                  </w:r>
                </w:p>
              </w:tc>
              <w:tc>
                <w:tcPr>
                  <w:tcW w:w="115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5,000</w:t>
                  </w:r>
                </w:p>
              </w:tc>
              <w:tc>
                <w:tcPr>
                  <w:tcW w:w="3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77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Rent expense</w:t>
                  </w:r>
                </w:p>
              </w:tc>
              <w:tc>
                <w:tcPr>
                  <w:tcW w:w="13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20,000</w:t>
                  </w:r>
                </w:p>
              </w:tc>
            </w:tr>
          </w:tbl>
          <w:p w:rsidR="00387A20" w:rsidRDefault="002965DF">
            <w:pPr>
              <w:pStyle w:val="p"/>
            </w:pPr>
            <w:r>
              <w:rPr>
                <w:rFonts w:ascii="Times New Roman" w:eastAsia="Times New Roman" w:hAnsi="Times New Roman" w:cs="Times New Roman"/>
                <w:color w:val="000000"/>
                <w:sz w:val="22"/>
                <w:szCs w:val="22"/>
              </w:rPr>
              <w:t>​</w:t>
            </w:r>
          </w:p>
        </w:tc>
      </w:tr>
    </w:tbl>
    <w:p w:rsidR="00387A20" w:rsidRDefault="00387A20"/>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155. Based on this information, is Scott Industries profitable?  Explain your answer.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768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($165,000 Fees earned + $3,000 Interest revenue) </w:t>
                  </w:r>
                  <w:r>
                    <w:rPr>
                      <w:rFonts w:ascii="Times New Roman" w:eastAsia="Times New Roman" w:hAnsi="Times New Roman" w:cs="Times New Roman"/>
                      <w:b/>
                      <w:bCs/>
                      <w:color w:val="000000"/>
                      <w:sz w:val="22"/>
                      <w:szCs w:val="22"/>
                    </w:rPr>
                    <w:t>−</w:t>
                  </w:r>
                  <w:r>
                    <w:rPr>
                      <w:rFonts w:ascii="Times New Roman" w:eastAsia="Times New Roman" w:hAnsi="Times New Roman" w:cs="Times New Roman"/>
                      <w:color w:val="000000"/>
                      <w:sz w:val="22"/>
                      <w:szCs w:val="22"/>
                    </w:rPr>
                    <w:t xml:space="preserve"> ($40,000 Salaries &amp; wages expense + $44,000 Selling expenses  + $18,000 Income taxes expense + $20,000 Rent expense) = $46,000 Net income</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Scott Industries had net income for the period of $46,000.  Since revenues exceeded expenses for the period, the company would be considered profitable.</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Challenging</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The assets and liabilities of Thompson Computer Services at March 31, the end of the current year, and its revenue and expenses for the year are listed below. The common stock was $120,000 and the retained earnings was $60,000 at April 1, the beginning of the current year. During the year, shareholders purchased an additional $25,000 in stock. Use this information the answer the questions that follow.</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2505"/>
              <w:gridCol w:w="1245"/>
              <w:gridCol w:w="525"/>
              <w:gridCol w:w="2955"/>
              <w:gridCol w:w="1245"/>
            </w:tblGrid>
            <w:tr w:rsidR="00387A20">
              <w:tc>
                <w:tcPr>
                  <w:tcW w:w="250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Accounts payable</w:t>
                  </w:r>
                </w:p>
              </w:tc>
              <w:tc>
                <w:tcPr>
                  <w:tcW w:w="124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   2,000</w:t>
                  </w:r>
                </w:p>
              </w:tc>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Miscellaneous expense</w:t>
                  </w:r>
                </w:p>
              </w:tc>
              <w:tc>
                <w:tcPr>
                  <w:tcW w:w="124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  1,030</w:t>
                  </w:r>
                </w:p>
              </w:tc>
            </w:tr>
            <w:tr w:rsidR="00387A20">
              <w:tc>
                <w:tcPr>
                  <w:tcW w:w="250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Accounts receivable</w:t>
                  </w:r>
                </w:p>
              </w:tc>
              <w:tc>
                <w:tcPr>
                  <w:tcW w:w="124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10,340</w:t>
                  </w:r>
                </w:p>
              </w:tc>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Office expense</w:t>
                  </w:r>
                </w:p>
              </w:tc>
              <w:tc>
                <w:tcPr>
                  <w:tcW w:w="124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1,240</w:t>
                  </w:r>
                </w:p>
              </w:tc>
            </w:tr>
            <w:tr w:rsidR="00387A20">
              <w:tc>
                <w:tcPr>
                  <w:tcW w:w="250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w:t>
                  </w:r>
                </w:p>
              </w:tc>
              <w:tc>
                <w:tcPr>
                  <w:tcW w:w="124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21,420</w:t>
                  </w:r>
                </w:p>
              </w:tc>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Supplies</w:t>
                  </w:r>
                </w:p>
              </w:tc>
              <w:tc>
                <w:tcPr>
                  <w:tcW w:w="124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1,670</w:t>
                  </w:r>
                </w:p>
              </w:tc>
            </w:tr>
            <w:tr w:rsidR="00387A20">
              <w:tc>
                <w:tcPr>
                  <w:tcW w:w="250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Fees earned</w:t>
                  </w:r>
                </w:p>
              </w:tc>
              <w:tc>
                <w:tcPr>
                  <w:tcW w:w="124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73,450</w:t>
                  </w:r>
                </w:p>
              </w:tc>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Wages expense</w:t>
                  </w:r>
                </w:p>
              </w:tc>
              <w:tc>
                <w:tcPr>
                  <w:tcW w:w="124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23,550</w:t>
                  </w:r>
                </w:p>
              </w:tc>
            </w:tr>
            <w:tr w:rsidR="00387A20">
              <w:tc>
                <w:tcPr>
                  <w:tcW w:w="250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Land</w:t>
                  </w:r>
                </w:p>
              </w:tc>
              <w:tc>
                <w:tcPr>
                  <w:tcW w:w="124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47,000</w:t>
                  </w:r>
                </w:p>
              </w:tc>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Dividends</w:t>
                  </w:r>
                </w:p>
              </w:tc>
              <w:tc>
                <w:tcPr>
                  <w:tcW w:w="124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16,570</w:t>
                  </w:r>
                </w:p>
              </w:tc>
            </w:tr>
            <w:tr w:rsidR="00387A20">
              <w:tc>
                <w:tcPr>
                  <w:tcW w:w="250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Building</w:t>
                  </w:r>
                </w:p>
              </w:tc>
              <w:tc>
                <w:tcPr>
                  <w:tcW w:w="124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157,630</w:t>
                  </w:r>
                </w:p>
              </w:tc>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95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245"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bl>
          <w:p w:rsidR="00387A20" w:rsidRDefault="002965DF">
            <w:pPr>
              <w:pStyle w:val="p"/>
            </w:pPr>
            <w:r>
              <w:rPr>
                <w:rFonts w:ascii="Times New Roman" w:eastAsia="Times New Roman" w:hAnsi="Times New Roman" w:cs="Times New Roman"/>
                <w:color w:val="000000"/>
                <w:sz w:val="22"/>
                <w:szCs w:val="22"/>
              </w:rPr>
              <w:t>​</w:t>
            </w:r>
          </w:p>
        </w:tc>
      </w:tr>
    </w:tbl>
    <w:p w:rsidR="00387A20" w:rsidRDefault="00387A20"/>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156. Prepare an income statement for the current year ended March 31.</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7215"/>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w:t>
                  </w:r>
                </w:p>
                <w:tbl>
                  <w:tblPr>
                    <w:tblW w:w="7215"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467"/>
                    <w:gridCol w:w="2234"/>
                    <w:gridCol w:w="1757"/>
                    <w:gridCol w:w="1757"/>
                  </w:tblGrid>
                  <w:tr w:rsidR="00387A20">
                    <w:tc>
                      <w:tcPr>
                        <w:tcW w:w="8460" w:type="dxa"/>
                        <w:gridSpan w:val="4"/>
                        <w:tcBorders>
                          <w:bottom w:val="single" w:sz="6" w:space="0" w:color="000000"/>
                        </w:tcBorders>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rPr>
                          <w:t>Thompson's Computer Services</w:t>
                        </w:r>
                        <w:r>
                          <w:rPr>
                            <w:rFonts w:ascii="Times New Roman" w:eastAsia="Times New Roman" w:hAnsi="Times New Roman" w:cs="Times New Roman"/>
                            <w:color w:val="000000"/>
                            <w:sz w:val="22"/>
                            <w:szCs w:val="22"/>
                          </w:rPr>
                          <w:br/>
                          <w:t>Income Statement</w:t>
                        </w:r>
                        <w:r>
                          <w:rPr>
                            <w:rFonts w:ascii="Times New Roman" w:eastAsia="Times New Roman" w:hAnsi="Times New Roman" w:cs="Times New Roman"/>
                            <w:color w:val="000000"/>
                            <w:sz w:val="22"/>
                            <w:szCs w:val="22"/>
                          </w:rPr>
                          <w:br/>
                          <w:t>For the Year Ended March 31</w:t>
                        </w:r>
                      </w:p>
                    </w:tc>
                  </w:tr>
                  <w:tr w:rsidR="00387A20">
                    <w:tc>
                      <w:tcPr>
                        <w:tcW w:w="166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Fees earned</w:t>
                        </w:r>
                      </w:p>
                    </w:tc>
                    <w:tc>
                      <w:tcPr>
                        <w:tcW w:w="256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11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115" w:type="dxa"/>
                        <w:tcMar>
                          <w:top w:w="0" w:type="dxa"/>
                          <w:left w:w="0" w:type="dxa"/>
                          <w:bottom w:w="0" w:type="dxa"/>
                          <w:right w:w="0" w:type="dxa"/>
                        </w:tcMar>
                        <w:vAlign w:val="center"/>
                      </w:tcPr>
                      <w:p w:rsidR="00387A20" w:rsidRDefault="002965DF">
                        <w:pPr>
                          <w:pStyle w:val="p"/>
                          <w:jc w:val="right"/>
                        </w:pPr>
                        <w:r>
                          <w:rPr>
                            <w:rFonts w:ascii="Times New Roman" w:eastAsia="Times New Roman" w:hAnsi="Times New Roman" w:cs="Times New Roman"/>
                            <w:color w:val="000000"/>
                            <w:sz w:val="22"/>
                            <w:szCs w:val="22"/>
                          </w:rPr>
                          <w:t>$73,450</w:t>
                        </w:r>
                      </w:p>
                    </w:tc>
                  </w:tr>
                  <w:tr w:rsidR="00387A20">
                    <w:tc>
                      <w:tcPr>
                        <w:tcW w:w="166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Expenses:</w:t>
                        </w:r>
                      </w:p>
                    </w:tc>
                    <w:tc>
                      <w:tcPr>
                        <w:tcW w:w="256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11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11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r>
                  <w:tr w:rsidR="00387A20">
                    <w:tc>
                      <w:tcPr>
                        <w:tcW w:w="166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56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Wages expense</w:t>
                        </w:r>
                      </w:p>
                    </w:tc>
                    <w:tc>
                      <w:tcPr>
                        <w:tcW w:w="211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$23,550</w:t>
                        </w:r>
                      </w:p>
                    </w:tc>
                    <w:tc>
                      <w:tcPr>
                        <w:tcW w:w="211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r>
                  <w:tr w:rsidR="00387A20">
                    <w:tc>
                      <w:tcPr>
                        <w:tcW w:w="166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56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Office expense</w:t>
                        </w:r>
                      </w:p>
                    </w:tc>
                    <w:tc>
                      <w:tcPr>
                        <w:tcW w:w="211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1,240</w:t>
                        </w:r>
                      </w:p>
                    </w:tc>
                    <w:tc>
                      <w:tcPr>
                        <w:tcW w:w="211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r>
                  <w:tr w:rsidR="00387A20">
                    <w:tc>
                      <w:tcPr>
                        <w:tcW w:w="166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56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Miscellaneous expense</w:t>
                        </w:r>
                      </w:p>
                    </w:tc>
                    <w:tc>
                      <w:tcPr>
                        <w:tcW w:w="211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u w:val="single"/>
                          </w:rPr>
                          <w:t>   1,030</w:t>
                        </w:r>
                      </w:p>
                    </w:tc>
                    <w:tc>
                      <w:tcPr>
                        <w:tcW w:w="211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r>
                  <w:tr w:rsidR="00387A20">
                    <w:tc>
                      <w:tcPr>
                        <w:tcW w:w="166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56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Total expenses</w:t>
                        </w:r>
                      </w:p>
                    </w:tc>
                    <w:tc>
                      <w:tcPr>
                        <w:tcW w:w="211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115" w:type="dxa"/>
                        <w:tcMar>
                          <w:top w:w="0" w:type="dxa"/>
                          <w:left w:w="0" w:type="dxa"/>
                          <w:bottom w:w="0" w:type="dxa"/>
                          <w:right w:w="0" w:type="dxa"/>
                        </w:tcMar>
                        <w:vAlign w:val="center"/>
                      </w:tcPr>
                      <w:p w:rsidR="00387A20" w:rsidRDefault="002965DF">
                        <w:pPr>
                          <w:pStyle w:val="p"/>
                          <w:jc w:val="right"/>
                        </w:pPr>
                        <w:r>
                          <w:rPr>
                            <w:rFonts w:ascii="Times New Roman" w:eastAsia="Times New Roman" w:hAnsi="Times New Roman" w:cs="Times New Roman"/>
                            <w:color w:val="000000"/>
                            <w:sz w:val="22"/>
                            <w:szCs w:val="22"/>
                            <w:u w:val="single"/>
                          </w:rPr>
                          <w:t>  25,820</w:t>
                        </w:r>
                      </w:p>
                    </w:tc>
                  </w:tr>
                  <w:tr w:rsidR="00387A20">
                    <w:tc>
                      <w:tcPr>
                        <w:tcW w:w="166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Net income</w:t>
                        </w:r>
                      </w:p>
                    </w:tc>
                    <w:tc>
                      <w:tcPr>
                        <w:tcW w:w="256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11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115" w:type="dxa"/>
                        <w:tcMar>
                          <w:top w:w="0" w:type="dxa"/>
                          <w:left w:w="0" w:type="dxa"/>
                          <w:bottom w:w="0" w:type="dxa"/>
                          <w:right w:w="0" w:type="dxa"/>
                        </w:tcMar>
                        <w:vAlign w:val="center"/>
                      </w:tcPr>
                      <w:p w:rsidR="00387A20" w:rsidRDefault="002965DF">
                        <w:pPr>
                          <w:pStyle w:val="p"/>
                          <w:jc w:val="right"/>
                        </w:pPr>
                        <w:r>
                          <w:rPr>
                            <w:rStyle w:val="DoubleUnderline"/>
                            <w:rFonts w:ascii="Times New Roman" w:eastAsia="Times New Roman" w:hAnsi="Times New Roman" w:cs="Times New Roman"/>
                            <w:color w:val="000000"/>
                            <w:sz w:val="22"/>
                            <w:szCs w:val="22"/>
                            <w:u w:val="double"/>
                          </w:rPr>
                          <w:t>$47,630</w:t>
                        </w:r>
                      </w:p>
                    </w:tc>
                  </w:tr>
                </w:tbl>
                <w:p w:rsidR="00387A20" w:rsidRDefault="00387A20"/>
              </w:tc>
            </w:tr>
            <w:tr w:rsidR="00467307">
              <w:tc>
                <w:tcPr>
                  <w:tcW w:w="0" w:type="auto"/>
                  <w:tcMar>
                    <w:top w:w="30" w:type="dxa"/>
                    <w:left w:w="0" w:type="dxa"/>
                    <w:bottom w:w="30" w:type="dxa"/>
                    <w:right w:w="0" w:type="dxa"/>
                  </w:tcMar>
                </w:tcPr>
                <w:p w:rsidR="00467307" w:rsidRDefault="00467307">
                  <w:pPr>
                    <w:rPr>
                      <w:i/>
                      <w:iCs/>
                      <w:color w:val="000000"/>
                      <w:sz w:val="22"/>
                      <w:szCs w:val="22"/>
                    </w:rPr>
                  </w:pPr>
                </w:p>
              </w:tc>
              <w:tc>
                <w:tcPr>
                  <w:tcW w:w="0" w:type="auto"/>
                  <w:tcMar>
                    <w:top w:w="30" w:type="dxa"/>
                    <w:left w:w="0" w:type="dxa"/>
                    <w:bottom w:w="30" w:type="dxa"/>
                    <w:right w:w="0" w:type="dxa"/>
                  </w:tcMar>
                </w:tcPr>
                <w:p w:rsidR="00467307" w:rsidRDefault="00467307">
                  <w:pPr>
                    <w:rPr>
                      <w:color w:val="000000"/>
                      <w:sz w:val="22"/>
                      <w:szCs w:val="22"/>
                    </w:rPr>
                  </w:pPr>
                </w:p>
              </w:tc>
            </w:tr>
            <w:tr w:rsidR="00467307">
              <w:tc>
                <w:tcPr>
                  <w:tcW w:w="0" w:type="auto"/>
                  <w:tcMar>
                    <w:top w:w="30" w:type="dxa"/>
                    <w:left w:w="0" w:type="dxa"/>
                    <w:bottom w:w="30" w:type="dxa"/>
                    <w:right w:w="0" w:type="dxa"/>
                  </w:tcMar>
                </w:tcPr>
                <w:p w:rsidR="00467307" w:rsidRDefault="00467307">
                  <w:pPr>
                    <w:rPr>
                      <w:i/>
                      <w:iCs/>
                      <w:color w:val="000000"/>
                      <w:sz w:val="22"/>
                      <w:szCs w:val="22"/>
                    </w:rPr>
                  </w:pPr>
                </w:p>
              </w:tc>
              <w:tc>
                <w:tcPr>
                  <w:tcW w:w="0" w:type="auto"/>
                  <w:tcMar>
                    <w:top w:w="30" w:type="dxa"/>
                    <w:left w:w="0" w:type="dxa"/>
                    <w:bottom w:w="30" w:type="dxa"/>
                    <w:right w:w="0" w:type="dxa"/>
                  </w:tcMar>
                </w:tcPr>
                <w:p w:rsidR="00467307" w:rsidRDefault="00467307">
                  <w:pPr>
                    <w:rPr>
                      <w:color w:val="000000"/>
                      <w:sz w:val="22"/>
                      <w:szCs w:val="22"/>
                    </w:rPr>
                  </w:pPr>
                </w:p>
              </w:tc>
            </w:tr>
            <w:tr w:rsidR="00387A20">
              <w:tc>
                <w:tcPr>
                  <w:tcW w:w="0" w:type="auto"/>
                  <w:tcMar>
                    <w:top w:w="30" w:type="dxa"/>
                    <w:left w:w="0" w:type="dxa"/>
                    <w:bottom w:w="30" w:type="dxa"/>
                    <w:right w:w="0" w:type="dxa"/>
                  </w:tcMar>
                </w:tcPr>
                <w:p w:rsidR="00387A20" w:rsidRDefault="002965DF">
                  <w:r>
                    <w:rPr>
                      <w:i/>
                      <w:iCs/>
                      <w:color w:val="000000"/>
                      <w:sz w:val="22"/>
                      <w:szCs w:val="22"/>
                    </w:rPr>
                    <w:lastRenderedPageBreak/>
                    <w:t>DIFFICULTY:  </w:t>
                  </w:r>
                </w:p>
              </w:tc>
              <w:tc>
                <w:tcPr>
                  <w:tcW w:w="0" w:type="auto"/>
                  <w:tcMar>
                    <w:top w:w="30" w:type="dxa"/>
                    <w:left w:w="0" w:type="dxa"/>
                    <w:bottom w:w="30" w:type="dxa"/>
                    <w:right w:w="0" w:type="dxa"/>
                  </w:tcMar>
                </w:tcPr>
                <w:p w:rsidR="00387A20" w:rsidRDefault="002965DF">
                  <w:r>
                    <w:rPr>
                      <w:color w:val="000000"/>
                      <w:sz w:val="22"/>
                      <w:szCs w:val="22"/>
                    </w:rPr>
                    <w:t>Challenging</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157. ​Prepare a statement of retained earnings for the current year ended March 31.</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6870"/>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w:t>
                  </w:r>
                </w:p>
                <w:tbl>
                  <w:tblPr>
                    <w:tblW w:w="687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5088"/>
                    <w:gridCol w:w="912"/>
                    <w:gridCol w:w="870"/>
                  </w:tblGrid>
                  <w:tr w:rsidR="00387A20">
                    <w:tc>
                      <w:tcPr>
                        <w:tcW w:w="6000" w:type="dxa"/>
                        <w:gridSpan w:val="3"/>
                        <w:tcBorders>
                          <w:bottom w:val="single" w:sz="6" w:space="0" w:color="000000"/>
                        </w:tcBorders>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rPr>
                          <w:t>Thompson's Computer Services</w:t>
                        </w:r>
                        <w:r>
                          <w:rPr>
                            <w:rFonts w:ascii="Times New Roman" w:eastAsia="Times New Roman" w:hAnsi="Times New Roman" w:cs="Times New Roman"/>
                            <w:color w:val="000000"/>
                            <w:sz w:val="22"/>
                            <w:szCs w:val="22"/>
                          </w:rPr>
                          <w:br/>
                          <w:t>Statement of Retained Earnings</w:t>
                        </w:r>
                        <w:r>
                          <w:rPr>
                            <w:rFonts w:ascii="Times New Roman" w:eastAsia="Times New Roman" w:hAnsi="Times New Roman" w:cs="Times New Roman"/>
                            <w:color w:val="000000"/>
                            <w:sz w:val="22"/>
                            <w:szCs w:val="22"/>
                          </w:rPr>
                          <w:br/>
                          <w:t>For the Year Ended March 31</w:t>
                        </w:r>
                      </w:p>
                    </w:tc>
                  </w:tr>
                  <w:tr w:rsidR="00387A20">
                    <w:tc>
                      <w:tcPr>
                        <w:tcW w:w="45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Thompson's retained earnings, April 1</w:t>
                        </w:r>
                      </w:p>
                    </w:tc>
                    <w:tc>
                      <w:tcPr>
                        <w:tcW w:w="7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750" w:type="dxa"/>
                        <w:tcMar>
                          <w:top w:w="0" w:type="dxa"/>
                          <w:left w:w="0" w:type="dxa"/>
                          <w:bottom w:w="0" w:type="dxa"/>
                          <w:right w:w="0" w:type="dxa"/>
                        </w:tcMar>
                        <w:vAlign w:val="center"/>
                      </w:tcPr>
                      <w:p w:rsidR="00387A20" w:rsidRDefault="002965DF">
                        <w:pPr>
                          <w:pStyle w:val="p"/>
                          <w:jc w:val="right"/>
                        </w:pPr>
                        <w:r>
                          <w:rPr>
                            <w:rFonts w:ascii="Times New Roman" w:eastAsia="Times New Roman" w:hAnsi="Times New Roman" w:cs="Times New Roman"/>
                            <w:color w:val="000000"/>
                            <w:sz w:val="22"/>
                            <w:szCs w:val="22"/>
                          </w:rPr>
                          <w:t> $60,000</w:t>
                        </w:r>
                      </w:p>
                    </w:tc>
                  </w:tr>
                  <w:tr w:rsidR="00387A20">
                    <w:tc>
                      <w:tcPr>
                        <w:tcW w:w="45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Net income for the year</w:t>
                        </w:r>
                      </w:p>
                    </w:tc>
                    <w:tc>
                      <w:tcPr>
                        <w:tcW w:w="7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  $47,630</w:t>
                        </w:r>
                      </w:p>
                    </w:tc>
                    <w:tc>
                      <w:tcPr>
                        <w:tcW w:w="7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r>
                  <w:tr w:rsidR="00387A20">
                    <w:tc>
                      <w:tcPr>
                        <w:tcW w:w="45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Dividends</w:t>
                        </w:r>
                      </w:p>
                    </w:tc>
                    <w:tc>
                      <w:tcPr>
                        <w:tcW w:w="750" w:type="dxa"/>
                        <w:tcMar>
                          <w:top w:w="0" w:type="dxa"/>
                          <w:left w:w="0" w:type="dxa"/>
                          <w:bottom w:w="0" w:type="dxa"/>
                          <w:right w:w="0" w:type="dxa"/>
                        </w:tcMar>
                      </w:tcPr>
                      <w:p w:rsidR="00387A20" w:rsidRDefault="002965DF" w:rsidP="0008542F">
                        <w:pPr>
                          <w:pStyle w:val="p"/>
                          <w:jc w:val="right"/>
                        </w:pPr>
                        <w:r>
                          <w:rPr>
                            <w:rFonts w:ascii="Times New Roman" w:eastAsia="Times New Roman" w:hAnsi="Times New Roman" w:cs="Times New Roman"/>
                            <w:color w:val="000000"/>
                            <w:sz w:val="22"/>
                            <w:szCs w:val="22"/>
                            <w:u w:val="single"/>
                          </w:rPr>
                          <w:t> </w:t>
                        </w:r>
                        <w:r w:rsidR="0008542F">
                          <w:rPr>
                            <w:rFonts w:ascii="Times New Roman" w:eastAsia="Times New Roman" w:hAnsi="Times New Roman" w:cs="Times New Roman"/>
                            <w:color w:val="000000"/>
                            <w:sz w:val="22"/>
                            <w:szCs w:val="22"/>
                            <w:u w:val="single"/>
                          </w:rPr>
                          <w:t>(</w:t>
                        </w:r>
                        <w:r>
                          <w:rPr>
                            <w:rFonts w:ascii="Times New Roman" w:eastAsia="Times New Roman" w:hAnsi="Times New Roman" w:cs="Times New Roman"/>
                            <w:color w:val="000000"/>
                            <w:sz w:val="22"/>
                            <w:szCs w:val="22"/>
                            <w:u w:val="single"/>
                          </w:rPr>
                          <w:t>16,570)</w:t>
                        </w:r>
                      </w:p>
                    </w:tc>
                    <w:tc>
                      <w:tcPr>
                        <w:tcW w:w="7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r>
                  <w:tr w:rsidR="00387A20">
                    <w:tc>
                      <w:tcPr>
                        <w:tcW w:w="45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Change in retained earnings</w:t>
                        </w:r>
                      </w:p>
                    </w:tc>
                    <w:tc>
                      <w:tcPr>
                        <w:tcW w:w="7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w:t>
                        </w:r>
                      </w:p>
                    </w:tc>
                    <w:tc>
                      <w:tcPr>
                        <w:tcW w:w="750" w:type="dxa"/>
                        <w:tcMar>
                          <w:top w:w="0" w:type="dxa"/>
                          <w:left w:w="0" w:type="dxa"/>
                          <w:bottom w:w="0" w:type="dxa"/>
                          <w:right w:w="0" w:type="dxa"/>
                        </w:tcMar>
                        <w:vAlign w:val="center"/>
                      </w:tcPr>
                      <w:p w:rsidR="00387A20" w:rsidRDefault="002965DF">
                        <w:pPr>
                          <w:pStyle w:val="p"/>
                          <w:jc w:val="right"/>
                        </w:pPr>
                        <w:r>
                          <w:rPr>
                            <w:rFonts w:ascii="Times New Roman" w:eastAsia="Times New Roman" w:hAnsi="Times New Roman" w:cs="Times New Roman"/>
                            <w:color w:val="000000"/>
                            <w:sz w:val="22"/>
                            <w:szCs w:val="22"/>
                            <w:u w:val="single"/>
                          </w:rPr>
                          <w:t>   31,060</w:t>
                        </w:r>
                      </w:p>
                    </w:tc>
                  </w:tr>
                  <w:tr w:rsidR="00387A20">
                    <w:tc>
                      <w:tcPr>
                        <w:tcW w:w="45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Thompson's retained earnings, March 31</w:t>
                        </w:r>
                      </w:p>
                    </w:tc>
                    <w:tc>
                      <w:tcPr>
                        <w:tcW w:w="75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c>
                      <w:tcPr>
                        <w:tcW w:w="750" w:type="dxa"/>
                        <w:tcMar>
                          <w:top w:w="0" w:type="dxa"/>
                          <w:left w:w="0" w:type="dxa"/>
                          <w:bottom w:w="0" w:type="dxa"/>
                          <w:right w:w="0" w:type="dxa"/>
                        </w:tcMar>
                        <w:vAlign w:val="center"/>
                      </w:tcPr>
                      <w:p w:rsidR="00387A20" w:rsidRDefault="002965DF">
                        <w:pPr>
                          <w:pStyle w:val="p"/>
                          <w:jc w:val="right"/>
                        </w:pPr>
                        <w:r>
                          <w:rPr>
                            <w:rStyle w:val="DoubleUnderline"/>
                            <w:rFonts w:ascii="Times New Roman" w:eastAsia="Times New Roman" w:hAnsi="Times New Roman" w:cs="Times New Roman"/>
                            <w:color w:val="000000"/>
                            <w:sz w:val="22"/>
                            <w:szCs w:val="22"/>
                            <w:u w:val="double"/>
                          </w:rPr>
                          <w:t>$91,060</w:t>
                        </w:r>
                      </w:p>
                    </w:tc>
                  </w:tr>
                </w:tbl>
                <w:p w:rsidR="00387A20" w:rsidRDefault="00387A20"/>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Challenging</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158. Prepare a balance sheet for the current year ended March 31.</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6705"/>
            </w:tblGrid>
            <w:tr w:rsidR="00387A20" w:rsidTr="00467307">
              <w:trPr>
                <w:trHeight w:val="6153"/>
              </w:trPr>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w:t>
                  </w:r>
                </w:p>
                <w:tbl>
                  <w:tblPr>
                    <w:tblW w:w="6705"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5027"/>
                    <w:gridCol w:w="1678"/>
                  </w:tblGrid>
                  <w:tr w:rsidR="00387A20">
                    <w:tc>
                      <w:tcPr>
                        <w:tcW w:w="3741" w:type="dxa"/>
                        <w:gridSpan w:val="2"/>
                        <w:tcBorders>
                          <w:bottom w:val="single" w:sz="8" w:space="0" w:color="000000"/>
                        </w:tcBorders>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rPr>
                          <w:t>Thompson's Computer Services</w:t>
                        </w:r>
                        <w:r>
                          <w:rPr>
                            <w:rFonts w:ascii="Times New Roman" w:eastAsia="Times New Roman" w:hAnsi="Times New Roman" w:cs="Times New Roman"/>
                            <w:color w:val="000000"/>
                            <w:sz w:val="22"/>
                            <w:szCs w:val="22"/>
                          </w:rPr>
                          <w:br/>
                          <w:t>Balance Sheet</w:t>
                        </w:r>
                        <w:r>
                          <w:rPr>
                            <w:rFonts w:ascii="Times New Roman" w:eastAsia="Times New Roman" w:hAnsi="Times New Roman" w:cs="Times New Roman"/>
                            <w:color w:val="000000"/>
                            <w:sz w:val="22"/>
                            <w:szCs w:val="22"/>
                          </w:rPr>
                          <w:br/>
                          <w:t>March 31</w:t>
                        </w:r>
                      </w:p>
                    </w:tc>
                  </w:tr>
                  <w:tr w:rsidR="00387A20">
                    <w:tc>
                      <w:tcPr>
                        <w:tcW w:w="2805" w:type="dxa"/>
                        <w:tcMar>
                          <w:top w:w="0" w:type="dxa"/>
                          <w:left w:w="0" w:type="dxa"/>
                          <w:bottom w:w="0" w:type="dxa"/>
                          <w:right w:w="0" w:type="dxa"/>
                        </w:tcMar>
                      </w:tcPr>
                      <w:p w:rsidR="00387A20" w:rsidRDefault="002965DF">
                        <w:pPr>
                          <w:pStyle w:val="p"/>
                          <w:jc w:val="center"/>
                        </w:pPr>
                        <w:r>
                          <w:rPr>
                            <w:rFonts w:ascii="Times New Roman" w:eastAsia="Times New Roman" w:hAnsi="Times New Roman" w:cs="Times New Roman"/>
                            <w:b/>
                            <w:bCs/>
                            <w:color w:val="000000"/>
                            <w:sz w:val="22"/>
                            <w:szCs w:val="22"/>
                          </w:rPr>
                          <w:t>Assets</w:t>
                        </w:r>
                      </w:p>
                    </w:tc>
                    <w:tc>
                      <w:tcPr>
                        <w:tcW w:w="936"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w:t>
                        </w:r>
                      </w:p>
                    </w:tc>
                  </w:tr>
                  <w:tr w:rsidR="00387A20">
                    <w:tc>
                      <w:tcPr>
                        <w:tcW w:w="2805" w:type="dxa"/>
                        <w:tcMar>
                          <w:top w:w="0" w:type="dxa"/>
                          <w:left w:w="0" w:type="dxa"/>
                          <w:bottom w:w="0" w:type="dxa"/>
                          <w:right w:w="0" w:type="dxa"/>
                        </w:tcMar>
                      </w:tcPr>
                      <w:p w:rsidR="00387A20" w:rsidRDefault="002965DF">
                        <w:pPr>
                          <w:pStyle w:val="p"/>
                        </w:pPr>
                        <w:r>
                          <w:rPr>
                            <w:rFonts w:ascii="Times New Roman" w:eastAsia="Times New Roman" w:hAnsi="Times New Roman" w:cs="Times New Roman"/>
                            <w:color w:val="000000"/>
                            <w:sz w:val="22"/>
                            <w:szCs w:val="22"/>
                          </w:rPr>
                          <w:t>Cash</w:t>
                        </w:r>
                      </w:p>
                    </w:tc>
                    <w:tc>
                      <w:tcPr>
                        <w:tcW w:w="936"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$ 21,420</w:t>
                        </w:r>
                      </w:p>
                    </w:tc>
                  </w:tr>
                  <w:tr w:rsidR="00387A20">
                    <w:tc>
                      <w:tcPr>
                        <w:tcW w:w="2805" w:type="dxa"/>
                        <w:tcMar>
                          <w:top w:w="0" w:type="dxa"/>
                          <w:left w:w="0" w:type="dxa"/>
                          <w:bottom w:w="0" w:type="dxa"/>
                          <w:right w:w="0" w:type="dxa"/>
                        </w:tcMar>
                      </w:tcPr>
                      <w:p w:rsidR="00387A20" w:rsidRDefault="002965DF">
                        <w:pPr>
                          <w:pStyle w:val="p"/>
                        </w:pPr>
                        <w:r>
                          <w:rPr>
                            <w:rFonts w:ascii="Times New Roman" w:eastAsia="Times New Roman" w:hAnsi="Times New Roman" w:cs="Times New Roman"/>
                            <w:color w:val="000000"/>
                            <w:sz w:val="22"/>
                            <w:szCs w:val="22"/>
                          </w:rPr>
                          <w:t>Accounts receivable</w:t>
                        </w:r>
                      </w:p>
                    </w:tc>
                    <w:tc>
                      <w:tcPr>
                        <w:tcW w:w="936"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10,340</w:t>
                        </w:r>
                      </w:p>
                    </w:tc>
                  </w:tr>
                  <w:tr w:rsidR="00387A20">
                    <w:tc>
                      <w:tcPr>
                        <w:tcW w:w="2805" w:type="dxa"/>
                        <w:tcMar>
                          <w:top w:w="0" w:type="dxa"/>
                          <w:left w:w="0" w:type="dxa"/>
                          <w:bottom w:w="0" w:type="dxa"/>
                          <w:right w:w="0" w:type="dxa"/>
                        </w:tcMar>
                      </w:tcPr>
                      <w:p w:rsidR="00387A20" w:rsidRDefault="002965DF">
                        <w:pPr>
                          <w:pStyle w:val="p"/>
                        </w:pPr>
                        <w:r>
                          <w:rPr>
                            <w:rFonts w:ascii="Times New Roman" w:eastAsia="Times New Roman" w:hAnsi="Times New Roman" w:cs="Times New Roman"/>
                            <w:color w:val="000000"/>
                            <w:sz w:val="22"/>
                            <w:szCs w:val="22"/>
                          </w:rPr>
                          <w:t>Supplies</w:t>
                        </w:r>
                      </w:p>
                    </w:tc>
                    <w:tc>
                      <w:tcPr>
                        <w:tcW w:w="936"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1,670</w:t>
                        </w:r>
                      </w:p>
                    </w:tc>
                  </w:tr>
                  <w:tr w:rsidR="00387A20">
                    <w:tc>
                      <w:tcPr>
                        <w:tcW w:w="2805" w:type="dxa"/>
                        <w:tcMar>
                          <w:top w:w="0" w:type="dxa"/>
                          <w:left w:w="0" w:type="dxa"/>
                          <w:bottom w:w="0" w:type="dxa"/>
                          <w:right w:w="0" w:type="dxa"/>
                        </w:tcMar>
                      </w:tcPr>
                      <w:p w:rsidR="00387A20" w:rsidRDefault="002965DF">
                        <w:pPr>
                          <w:pStyle w:val="p"/>
                        </w:pPr>
                        <w:r>
                          <w:rPr>
                            <w:rFonts w:ascii="Times New Roman" w:eastAsia="Times New Roman" w:hAnsi="Times New Roman" w:cs="Times New Roman"/>
                            <w:color w:val="000000"/>
                            <w:sz w:val="22"/>
                            <w:szCs w:val="22"/>
                          </w:rPr>
                          <w:t>Land</w:t>
                        </w:r>
                      </w:p>
                    </w:tc>
                    <w:tc>
                      <w:tcPr>
                        <w:tcW w:w="936"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47,000</w:t>
                        </w:r>
                      </w:p>
                    </w:tc>
                  </w:tr>
                  <w:tr w:rsidR="00387A20">
                    <w:tc>
                      <w:tcPr>
                        <w:tcW w:w="2805" w:type="dxa"/>
                        <w:tcMar>
                          <w:top w:w="0" w:type="dxa"/>
                          <w:left w:w="0" w:type="dxa"/>
                          <w:bottom w:w="0" w:type="dxa"/>
                          <w:right w:w="0" w:type="dxa"/>
                        </w:tcMar>
                      </w:tcPr>
                      <w:p w:rsidR="00387A20" w:rsidRDefault="002965DF">
                        <w:pPr>
                          <w:pStyle w:val="p"/>
                        </w:pPr>
                        <w:r>
                          <w:rPr>
                            <w:rFonts w:ascii="Times New Roman" w:eastAsia="Times New Roman" w:hAnsi="Times New Roman" w:cs="Times New Roman"/>
                            <w:color w:val="000000"/>
                            <w:sz w:val="22"/>
                            <w:szCs w:val="22"/>
                          </w:rPr>
                          <w:t>Building</w:t>
                        </w:r>
                      </w:p>
                    </w:tc>
                    <w:tc>
                      <w:tcPr>
                        <w:tcW w:w="936"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u w:val="single"/>
                          </w:rPr>
                          <w:t> 157,630</w:t>
                        </w:r>
                      </w:p>
                    </w:tc>
                  </w:tr>
                  <w:tr w:rsidR="00387A20">
                    <w:tc>
                      <w:tcPr>
                        <w:tcW w:w="2805" w:type="dxa"/>
                        <w:tcMar>
                          <w:top w:w="0" w:type="dxa"/>
                          <w:left w:w="0" w:type="dxa"/>
                          <w:bottom w:w="0" w:type="dxa"/>
                          <w:right w:w="0" w:type="dxa"/>
                        </w:tcMar>
                      </w:tcPr>
                      <w:p w:rsidR="00387A20" w:rsidRDefault="002965DF">
                        <w:pPr>
                          <w:pStyle w:val="p"/>
                        </w:pPr>
                        <w:r>
                          <w:rPr>
                            <w:rFonts w:ascii="Times New Roman" w:eastAsia="Times New Roman" w:hAnsi="Times New Roman" w:cs="Times New Roman"/>
                            <w:color w:val="000000"/>
                            <w:sz w:val="22"/>
                            <w:szCs w:val="22"/>
                          </w:rPr>
                          <w:t>​</w:t>
                        </w:r>
                      </w:p>
                    </w:tc>
                    <w:tc>
                      <w:tcPr>
                        <w:tcW w:w="936"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w:t>
                        </w:r>
                      </w:p>
                    </w:tc>
                  </w:tr>
                  <w:tr w:rsidR="00387A20">
                    <w:tc>
                      <w:tcPr>
                        <w:tcW w:w="2805" w:type="dxa"/>
                        <w:tcMar>
                          <w:top w:w="0" w:type="dxa"/>
                          <w:left w:w="0" w:type="dxa"/>
                          <w:bottom w:w="0" w:type="dxa"/>
                          <w:right w:w="0" w:type="dxa"/>
                        </w:tcMar>
                      </w:tcPr>
                      <w:p w:rsidR="00387A20" w:rsidRDefault="002965DF">
                        <w:pPr>
                          <w:pStyle w:val="p"/>
                        </w:pPr>
                        <w:r>
                          <w:rPr>
                            <w:rFonts w:ascii="Times New Roman" w:eastAsia="Times New Roman" w:hAnsi="Times New Roman" w:cs="Times New Roman"/>
                            <w:color w:val="000000"/>
                            <w:sz w:val="22"/>
                            <w:szCs w:val="22"/>
                          </w:rPr>
                          <w:t>Total assets</w:t>
                        </w:r>
                      </w:p>
                    </w:tc>
                    <w:tc>
                      <w:tcPr>
                        <w:tcW w:w="936" w:type="dxa"/>
                        <w:tcMar>
                          <w:top w:w="0" w:type="dxa"/>
                          <w:left w:w="0" w:type="dxa"/>
                          <w:bottom w:w="0" w:type="dxa"/>
                          <w:right w:w="0" w:type="dxa"/>
                        </w:tcMar>
                      </w:tcPr>
                      <w:p w:rsidR="00387A20" w:rsidRDefault="002965DF">
                        <w:pPr>
                          <w:pStyle w:val="p"/>
                          <w:jc w:val="right"/>
                        </w:pPr>
                        <w:r>
                          <w:rPr>
                            <w:rStyle w:val="DoubleUnderline"/>
                            <w:rFonts w:ascii="Times New Roman" w:eastAsia="Times New Roman" w:hAnsi="Times New Roman" w:cs="Times New Roman"/>
                            <w:color w:val="000000"/>
                            <w:sz w:val="22"/>
                            <w:szCs w:val="22"/>
                            <w:u w:val="double"/>
                          </w:rPr>
                          <w:t>$238,060</w:t>
                        </w:r>
                      </w:p>
                    </w:tc>
                  </w:tr>
                  <w:tr w:rsidR="00387A20">
                    <w:tc>
                      <w:tcPr>
                        <w:tcW w:w="2805" w:type="dxa"/>
                        <w:tcMar>
                          <w:top w:w="0" w:type="dxa"/>
                          <w:left w:w="0" w:type="dxa"/>
                          <w:bottom w:w="0" w:type="dxa"/>
                          <w:right w:w="0" w:type="dxa"/>
                        </w:tcMar>
                      </w:tcPr>
                      <w:p w:rsidR="00387A20" w:rsidRDefault="002965DF">
                        <w:pPr>
                          <w:pStyle w:val="p"/>
                          <w:jc w:val="center"/>
                        </w:pPr>
                        <w:r>
                          <w:rPr>
                            <w:rFonts w:ascii="Times New Roman" w:eastAsia="Times New Roman" w:hAnsi="Times New Roman" w:cs="Times New Roman"/>
                            <w:color w:val="000000"/>
                            <w:sz w:val="22"/>
                            <w:szCs w:val="22"/>
                          </w:rPr>
                          <w:t>​</w:t>
                        </w:r>
                      </w:p>
                      <w:p w:rsidR="00387A20" w:rsidRDefault="002965DF">
                        <w:pPr>
                          <w:pStyle w:val="p"/>
                          <w:jc w:val="center"/>
                        </w:pPr>
                        <w:r>
                          <w:rPr>
                            <w:rFonts w:ascii="Times New Roman" w:eastAsia="Times New Roman" w:hAnsi="Times New Roman" w:cs="Times New Roman"/>
                            <w:b/>
                            <w:bCs/>
                            <w:color w:val="000000"/>
                            <w:sz w:val="22"/>
                            <w:szCs w:val="22"/>
                          </w:rPr>
                          <w:t>Liabilities</w:t>
                        </w:r>
                      </w:p>
                    </w:tc>
                    <w:tc>
                      <w:tcPr>
                        <w:tcW w:w="936"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w:t>
                        </w:r>
                      </w:p>
                    </w:tc>
                  </w:tr>
                  <w:tr w:rsidR="00387A20">
                    <w:tc>
                      <w:tcPr>
                        <w:tcW w:w="2805" w:type="dxa"/>
                        <w:tcMar>
                          <w:top w:w="0" w:type="dxa"/>
                          <w:left w:w="0" w:type="dxa"/>
                          <w:bottom w:w="0" w:type="dxa"/>
                          <w:right w:w="0" w:type="dxa"/>
                        </w:tcMar>
                      </w:tcPr>
                      <w:p w:rsidR="00387A20" w:rsidRDefault="002965DF">
                        <w:pPr>
                          <w:pStyle w:val="p"/>
                        </w:pPr>
                        <w:r>
                          <w:rPr>
                            <w:rFonts w:ascii="Times New Roman" w:eastAsia="Times New Roman" w:hAnsi="Times New Roman" w:cs="Times New Roman"/>
                            <w:color w:val="000000"/>
                            <w:sz w:val="22"/>
                            <w:szCs w:val="22"/>
                          </w:rPr>
                          <w:t>Accounts payable</w:t>
                        </w:r>
                      </w:p>
                    </w:tc>
                    <w:tc>
                      <w:tcPr>
                        <w:tcW w:w="936"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   2,000</w:t>
                        </w:r>
                      </w:p>
                    </w:tc>
                  </w:tr>
                  <w:tr w:rsidR="00387A20">
                    <w:tc>
                      <w:tcPr>
                        <w:tcW w:w="2805" w:type="dxa"/>
                        <w:tcMar>
                          <w:top w:w="0" w:type="dxa"/>
                          <w:left w:w="0" w:type="dxa"/>
                          <w:bottom w:w="0" w:type="dxa"/>
                          <w:right w:w="0" w:type="dxa"/>
                        </w:tcMar>
                      </w:tcPr>
                      <w:p w:rsidR="00387A20" w:rsidRDefault="002965DF">
                        <w:pPr>
                          <w:pStyle w:val="p"/>
                          <w:jc w:val="center"/>
                        </w:pPr>
                        <w:r>
                          <w:rPr>
                            <w:rFonts w:ascii="Times New Roman" w:eastAsia="Times New Roman" w:hAnsi="Times New Roman" w:cs="Times New Roman"/>
                            <w:color w:val="000000"/>
                            <w:sz w:val="22"/>
                            <w:szCs w:val="22"/>
                          </w:rPr>
                          <w:t>​</w:t>
                        </w:r>
                      </w:p>
                      <w:p w:rsidR="00387A20" w:rsidRDefault="002965DF">
                        <w:pPr>
                          <w:pStyle w:val="p"/>
                          <w:jc w:val="center"/>
                        </w:pPr>
                        <w:r>
                          <w:rPr>
                            <w:rFonts w:ascii="Times New Roman" w:eastAsia="Times New Roman" w:hAnsi="Times New Roman" w:cs="Times New Roman"/>
                            <w:b/>
                            <w:bCs/>
                            <w:color w:val="000000"/>
                            <w:sz w:val="22"/>
                            <w:szCs w:val="22"/>
                          </w:rPr>
                          <w:t>Stockholders' Equity</w:t>
                        </w:r>
                      </w:p>
                    </w:tc>
                    <w:tc>
                      <w:tcPr>
                        <w:tcW w:w="936"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w:t>
                        </w:r>
                      </w:p>
                    </w:tc>
                  </w:tr>
                  <w:tr w:rsidR="00387A20">
                    <w:tc>
                      <w:tcPr>
                        <w:tcW w:w="2805" w:type="dxa"/>
                        <w:tcMar>
                          <w:top w:w="0" w:type="dxa"/>
                          <w:left w:w="0" w:type="dxa"/>
                          <w:bottom w:w="0" w:type="dxa"/>
                          <w:right w:w="0" w:type="dxa"/>
                        </w:tcMar>
                      </w:tcPr>
                      <w:p w:rsidR="00387A20" w:rsidRDefault="002965DF">
                        <w:pPr>
                          <w:pStyle w:val="p"/>
                        </w:pPr>
                        <w:r>
                          <w:rPr>
                            <w:rFonts w:ascii="Times New Roman" w:eastAsia="Times New Roman" w:hAnsi="Times New Roman" w:cs="Times New Roman"/>
                            <w:color w:val="000000"/>
                            <w:sz w:val="22"/>
                            <w:szCs w:val="22"/>
                          </w:rPr>
                          <w:t>Common stock</w:t>
                        </w:r>
                      </w:p>
                    </w:tc>
                    <w:tc>
                      <w:tcPr>
                        <w:tcW w:w="936"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145,000</w:t>
                        </w:r>
                      </w:p>
                    </w:tc>
                  </w:tr>
                  <w:tr w:rsidR="00387A20">
                    <w:tc>
                      <w:tcPr>
                        <w:tcW w:w="2805" w:type="dxa"/>
                        <w:tcMar>
                          <w:top w:w="0" w:type="dxa"/>
                          <w:left w:w="0" w:type="dxa"/>
                          <w:bottom w:w="0" w:type="dxa"/>
                          <w:right w:w="0" w:type="dxa"/>
                        </w:tcMar>
                      </w:tcPr>
                      <w:p w:rsidR="00387A20" w:rsidRDefault="002965DF">
                        <w:pPr>
                          <w:pStyle w:val="p"/>
                        </w:pPr>
                        <w:r>
                          <w:rPr>
                            <w:rFonts w:ascii="Times New Roman" w:eastAsia="Times New Roman" w:hAnsi="Times New Roman" w:cs="Times New Roman"/>
                            <w:color w:val="000000"/>
                            <w:sz w:val="22"/>
                            <w:szCs w:val="22"/>
                          </w:rPr>
                          <w:t>Retained earnings</w:t>
                        </w:r>
                      </w:p>
                    </w:tc>
                    <w:tc>
                      <w:tcPr>
                        <w:tcW w:w="936"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u w:val="single"/>
                          </w:rPr>
                          <w:t>   91,060</w:t>
                        </w:r>
                      </w:p>
                    </w:tc>
                  </w:tr>
                  <w:tr w:rsidR="00387A20">
                    <w:tc>
                      <w:tcPr>
                        <w:tcW w:w="2805" w:type="dxa"/>
                        <w:tcMar>
                          <w:top w:w="0" w:type="dxa"/>
                          <w:left w:w="0" w:type="dxa"/>
                          <w:bottom w:w="0" w:type="dxa"/>
                          <w:right w:w="0" w:type="dxa"/>
                        </w:tcMar>
                      </w:tcPr>
                      <w:p w:rsidR="00387A20" w:rsidRDefault="002965DF">
                        <w:pPr>
                          <w:pStyle w:val="p"/>
                        </w:pPr>
                        <w:r>
                          <w:rPr>
                            <w:rFonts w:ascii="Times New Roman" w:eastAsia="Times New Roman" w:hAnsi="Times New Roman" w:cs="Times New Roman"/>
                            <w:color w:val="000000"/>
                            <w:sz w:val="22"/>
                            <w:szCs w:val="22"/>
                          </w:rPr>
                          <w:t>Total liabilities and stockholders' equity</w:t>
                        </w:r>
                      </w:p>
                    </w:tc>
                    <w:tc>
                      <w:tcPr>
                        <w:tcW w:w="936" w:type="dxa"/>
                        <w:tcMar>
                          <w:top w:w="0" w:type="dxa"/>
                          <w:left w:w="0" w:type="dxa"/>
                          <w:bottom w:w="0" w:type="dxa"/>
                          <w:right w:w="0" w:type="dxa"/>
                        </w:tcMar>
                        <w:vAlign w:val="bottom"/>
                      </w:tcPr>
                      <w:p w:rsidR="00387A20" w:rsidRDefault="002965DF">
                        <w:pPr>
                          <w:pStyle w:val="p"/>
                          <w:jc w:val="right"/>
                        </w:pPr>
                        <w:r>
                          <w:rPr>
                            <w:rStyle w:val="DoubleUnderline"/>
                            <w:rFonts w:ascii="Times New Roman" w:eastAsia="Times New Roman" w:hAnsi="Times New Roman" w:cs="Times New Roman"/>
                            <w:color w:val="000000"/>
                            <w:sz w:val="22"/>
                            <w:szCs w:val="22"/>
                            <w:u w:val="double"/>
                          </w:rPr>
                          <w:t>$238,060</w:t>
                        </w:r>
                      </w:p>
                    </w:tc>
                  </w:tr>
                </w:tbl>
                <w:p w:rsidR="00387A20" w:rsidRDefault="002965DF">
                  <w:pPr>
                    <w:pStyle w:val="p"/>
                  </w:pPr>
                  <w:r>
                    <w:rPr>
                      <w:rFonts w:ascii="Times New Roman" w:eastAsia="Times New Roman" w:hAnsi="Times New Roman" w:cs="Times New Roman"/>
                      <w:color w:val="000000"/>
                      <w:sz w:val="22"/>
                      <w:szCs w:val="22"/>
                    </w:rPr>
                    <w:t>​</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Challenging</w:t>
                  </w:r>
                  <w:r>
                    <w:rPr>
                      <w:color w:val="000000"/>
                      <w:sz w:val="22"/>
                      <w:szCs w:val="22"/>
                    </w:rPr>
                    <w:br/>
                  </w:r>
                  <w:r>
                    <w:rPr>
                      <w:color w:val="000000"/>
                      <w:sz w:val="22"/>
                      <w:szCs w:val="22"/>
                    </w:rPr>
                    <w:lastRenderedPageBreak/>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lastRenderedPageBreak/>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159. A summary of cash flows for Linda's Design Services for the year ended December 31 is shown below.</w:t>
            </w:r>
            <w:r>
              <w:rPr>
                <w:rFonts w:ascii="Times New Roman" w:eastAsia="Times New Roman" w:hAnsi="Times New Roman" w:cs="Times New Roman"/>
                <w:color w:val="000000"/>
                <w:sz w:val="22"/>
                <w:szCs w:val="22"/>
              </w:rPr>
              <w:br/>
            </w:r>
          </w:p>
          <w:tbl>
            <w:tblPr>
              <w:tblW w:w="750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5388"/>
              <w:gridCol w:w="2112"/>
            </w:tblGrid>
            <w:tr w:rsidR="00387A20">
              <w:tc>
                <w:tcPr>
                  <w:tcW w:w="612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 receipts:</w:t>
                  </w:r>
                </w:p>
              </w:tc>
              <w:tc>
                <w:tcPr>
                  <w:tcW w:w="234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r w:rsidR="00387A20">
              <w:tc>
                <w:tcPr>
                  <w:tcW w:w="612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Cash received from customers</w:t>
                  </w:r>
                </w:p>
              </w:tc>
              <w:tc>
                <w:tcPr>
                  <w:tcW w:w="234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$83,990</w:t>
                  </w:r>
                </w:p>
              </w:tc>
            </w:tr>
            <w:tr w:rsidR="00387A20">
              <w:tc>
                <w:tcPr>
                  <w:tcW w:w="612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Cash received from sale of stock</w:t>
                  </w:r>
                </w:p>
              </w:tc>
              <w:tc>
                <w:tcPr>
                  <w:tcW w:w="234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25,000</w:t>
                  </w:r>
                </w:p>
              </w:tc>
            </w:tr>
          </w:tbl>
          <w:p w:rsidR="00387A20" w:rsidRDefault="002965DF">
            <w:pPr>
              <w:pStyle w:val="p"/>
            </w:pPr>
            <w:r>
              <w:rPr>
                <w:rFonts w:ascii="Times New Roman" w:eastAsia="Times New Roman" w:hAnsi="Times New Roman" w:cs="Times New Roman"/>
                <w:color w:val="000000"/>
                <w:sz w:val="22"/>
                <w:szCs w:val="22"/>
              </w:rPr>
              <w:t>​</w:t>
            </w:r>
          </w:p>
          <w:tbl>
            <w:tblPr>
              <w:tblW w:w="750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3770"/>
              <w:gridCol w:w="3730"/>
            </w:tblGrid>
            <w:tr w:rsidR="00387A20">
              <w:tc>
                <w:tcPr>
                  <w:tcW w:w="42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 payments:</w:t>
                  </w:r>
                </w:p>
              </w:tc>
              <w:tc>
                <w:tcPr>
                  <w:tcW w:w="423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r w:rsidR="00387A20">
              <w:tc>
                <w:tcPr>
                  <w:tcW w:w="42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Cash paid for expenses</w:t>
                  </w:r>
                </w:p>
              </w:tc>
              <w:tc>
                <w:tcPr>
                  <w:tcW w:w="423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$27,000</w:t>
                  </w:r>
                </w:p>
              </w:tc>
            </w:tr>
            <w:tr w:rsidR="00387A20">
              <w:tc>
                <w:tcPr>
                  <w:tcW w:w="42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Cash paid for land</w:t>
                  </w:r>
                </w:p>
              </w:tc>
              <w:tc>
                <w:tcPr>
                  <w:tcW w:w="423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47,000</w:t>
                  </w:r>
                </w:p>
              </w:tc>
            </w:tr>
            <w:tr w:rsidR="00387A20">
              <w:tc>
                <w:tcPr>
                  <w:tcW w:w="42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Cash paid for supplies</w:t>
                  </w:r>
                </w:p>
              </w:tc>
              <w:tc>
                <w:tcPr>
                  <w:tcW w:w="423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410</w:t>
                  </w:r>
                </w:p>
              </w:tc>
            </w:tr>
            <w:tr w:rsidR="00387A20">
              <w:tc>
                <w:tcPr>
                  <w:tcW w:w="42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Dividends</w:t>
                  </w:r>
                </w:p>
              </w:tc>
              <w:tc>
                <w:tcPr>
                  <w:tcW w:w="423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5,000</w:t>
                  </w:r>
                </w:p>
              </w:tc>
            </w:tr>
            <w:tr w:rsidR="00387A20">
              <w:tc>
                <w:tcPr>
                  <w:tcW w:w="42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423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r w:rsidR="00387A20">
              <w:tc>
                <w:tcPr>
                  <w:tcW w:w="42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The cash balance as of January 1</w:t>
                  </w:r>
                </w:p>
              </w:tc>
              <w:tc>
                <w:tcPr>
                  <w:tcW w:w="423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$40,600</w:t>
                  </w:r>
                </w:p>
              </w:tc>
            </w:tr>
          </w:tbl>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Prepare a statement of cash flows for Linda's Design Services for the year ended December 31.</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7200"/>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w:t>
                  </w:r>
                </w:p>
                <w:tbl>
                  <w:tblPr>
                    <w:tblW w:w="720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5617"/>
                    <w:gridCol w:w="1583"/>
                  </w:tblGrid>
                  <w:tr w:rsidR="00387A20">
                    <w:trPr>
                      <w:trHeight w:val="375"/>
                    </w:trPr>
                    <w:tc>
                      <w:tcPr>
                        <w:tcW w:w="6660" w:type="dxa"/>
                        <w:gridSpan w:val="2"/>
                        <w:tcBorders>
                          <w:bottom w:val="single" w:sz="6" w:space="0" w:color="000000"/>
                        </w:tcBorders>
                        <w:tcMar>
                          <w:top w:w="0" w:type="dxa"/>
                          <w:left w:w="0" w:type="dxa"/>
                          <w:bottom w:w="0" w:type="dxa"/>
                          <w:right w:w="0" w:type="dxa"/>
                        </w:tcMar>
                        <w:vAlign w:val="center"/>
                      </w:tcPr>
                      <w:p w:rsidR="00387A20" w:rsidRDefault="002965DF" w:rsidP="00743F1F">
                        <w:pPr>
                          <w:pStyle w:val="p"/>
                          <w:jc w:val="center"/>
                        </w:pPr>
                        <w:r>
                          <w:rPr>
                            <w:rFonts w:ascii="Times New Roman" w:eastAsia="Times New Roman" w:hAnsi="Times New Roman" w:cs="Times New Roman"/>
                            <w:color w:val="000000"/>
                            <w:sz w:val="22"/>
                            <w:szCs w:val="22"/>
                          </w:rPr>
                          <w:t>Linda's Design Services</w:t>
                        </w:r>
                      </w:p>
                      <w:p w:rsidR="00387A20" w:rsidRDefault="002965DF" w:rsidP="00743F1F">
                        <w:pPr>
                          <w:pStyle w:val="p"/>
                          <w:jc w:val="center"/>
                        </w:pPr>
                        <w:r>
                          <w:rPr>
                            <w:rFonts w:ascii="Times New Roman" w:eastAsia="Times New Roman" w:hAnsi="Times New Roman" w:cs="Times New Roman"/>
                            <w:color w:val="000000"/>
                            <w:sz w:val="22"/>
                            <w:szCs w:val="22"/>
                          </w:rPr>
                          <w:t>Statement of Cash Flows</w:t>
                        </w:r>
                      </w:p>
                      <w:p w:rsidR="00387A20" w:rsidRDefault="002965DF" w:rsidP="00743F1F">
                        <w:pPr>
                          <w:pStyle w:val="p"/>
                          <w:jc w:val="center"/>
                        </w:pPr>
                        <w:r>
                          <w:rPr>
                            <w:rFonts w:ascii="Times New Roman" w:eastAsia="Times New Roman" w:hAnsi="Times New Roman" w:cs="Times New Roman"/>
                            <w:color w:val="000000"/>
                            <w:sz w:val="22"/>
                            <w:szCs w:val="22"/>
                          </w:rPr>
                          <w:t>For the Year Ended December 31</w:t>
                        </w:r>
                      </w:p>
                    </w:tc>
                  </w:tr>
                  <w:tr w:rsidR="00387A20">
                    <w:trPr>
                      <w:trHeight w:val="375"/>
                    </w:trPr>
                    <w:tc>
                      <w:tcPr>
                        <w:tcW w:w="6660" w:type="dxa"/>
                        <w:gridSpan w:val="2"/>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 flows from operating activities:</w:t>
                        </w:r>
                      </w:p>
                    </w:tc>
                  </w:tr>
                  <w:tr w:rsidR="00387A20">
                    <w:trPr>
                      <w:trHeight w:val="375"/>
                    </w:trPr>
                    <w:tc>
                      <w:tcPr>
                        <w:tcW w:w="6750" w:type="dxa"/>
                        <w:tcMar>
                          <w:top w:w="0" w:type="dxa"/>
                          <w:left w:w="0" w:type="dxa"/>
                          <w:bottom w:w="0" w:type="dxa"/>
                          <w:right w:w="0" w:type="dxa"/>
                        </w:tcMar>
                        <w:vAlign w:val="center"/>
                      </w:tcPr>
                      <w:p w:rsidR="00387A20" w:rsidRDefault="002965DF">
                        <w:pPr>
                          <w:pStyle w:val="p"/>
                          <w:ind w:left="600"/>
                        </w:pPr>
                        <w:r>
                          <w:rPr>
                            <w:rFonts w:ascii="Times New Roman" w:eastAsia="Times New Roman" w:hAnsi="Times New Roman" w:cs="Times New Roman"/>
                            <w:color w:val="000000"/>
                            <w:sz w:val="22"/>
                            <w:szCs w:val="22"/>
                          </w:rPr>
                          <w:t>Cash received from customers</w:t>
                        </w:r>
                      </w:p>
                    </w:tc>
                    <w:tc>
                      <w:tcPr>
                        <w:tcW w:w="1800"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$83,990</w:t>
                        </w:r>
                      </w:p>
                    </w:tc>
                  </w:tr>
                  <w:tr w:rsidR="00387A20">
                    <w:trPr>
                      <w:trHeight w:val="375"/>
                    </w:trPr>
                    <w:tc>
                      <w:tcPr>
                        <w:tcW w:w="6750" w:type="dxa"/>
                        <w:tcMar>
                          <w:top w:w="0" w:type="dxa"/>
                          <w:left w:w="0" w:type="dxa"/>
                          <w:bottom w:w="0" w:type="dxa"/>
                          <w:right w:w="0" w:type="dxa"/>
                        </w:tcMar>
                        <w:vAlign w:val="center"/>
                      </w:tcPr>
                      <w:p w:rsidR="00387A20" w:rsidRDefault="002965DF">
                        <w:pPr>
                          <w:pStyle w:val="p"/>
                          <w:ind w:left="600"/>
                        </w:pPr>
                        <w:r>
                          <w:rPr>
                            <w:rFonts w:ascii="Times New Roman" w:eastAsia="Times New Roman" w:hAnsi="Times New Roman" w:cs="Times New Roman"/>
                            <w:color w:val="000000"/>
                            <w:sz w:val="22"/>
                            <w:szCs w:val="22"/>
                          </w:rPr>
                          <w:t>Cash payments for expenses and supplies</w:t>
                        </w:r>
                      </w:p>
                    </w:tc>
                    <w:tc>
                      <w:tcPr>
                        <w:tcW w:w="1800"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u w:val="single"/>
                          </w:rPr>
                          <w:t>(27,410)</w:t>
                        </w:r>
                      </w:p>
                    </w:tc>
                  </w:tr>
                  <w:tr w:rsidR="00387A20">
                    <w:trPr>
                      <w:trHeight w:val="375"/>
                    </w:trPr>
                    <w:tc>
                      <w:tcPr>
                        <w:tcW w:w="6750" w:type="dxa"/>
                        <w:tcMar>
                          <w:top w:w="0" w:type="dxa"/>
                          <w:left w:w="0" w:type="dxa"/>
                          <w:bottom w:w="0" w:type="dxa"/>
                          <w:right w:w="0" w:type="dxa"/>
                        </w:tcMar>
                        <w:vAlign w:val="center"/>
                      </w:tcPr>
                      <w:p w:rsidR="00387A20" w:rsidRDefault="002965DF">
                        <w:pPr>
                          <w:pStyle w:val="p"/>
                          <w:ind w:left="600"/>
                        </w:pPr>
                        <w:r>
                          <w:rPr>
                            <w:rFonts w:ascii="Times New Roman" w:eastAsia="Times New Roman" w:hAnsi="Times New Roman" w:cs="Times New Roman"/>
                            <w:color w:val="000000"/>
                            <w:sz w:val="22"/>
                            <w:szCs w:val="22"/>
                          </w:rPr>
                          <w:t>Net cash flows from operating expenses</w:t>
                        </w:r>
                      </w:p>
                    </w:tc>
                    <w:tc>
                      <w:tcPr>
                        <w:tcW w:w="1800" w:type="dxa"/>
                        <w:tcMar>
                          <w:top w:w="0" w:type="dxa"/>
                          <w:left w:w="0" w:type="dxa"/>
                          <w:bottom w:w="0" w:type="dxa"/>
                          <w:right w:w="0" w:type="dxa"/>
                        </w:tcMar>
                        <w:vAlign w:val="center"/>
                      </w:tcPr>
                      <w:p w:rsidR="00387A20" w:rsidRDefault="002965DF">
                        <w:pPr>
                          <w:pStyle w:val="p"/>
                          <w:jc w:val="right"/>
                        </w:pPr>
                        <w:r>
                          <w:rPr>
                            <w:rFonts w:ascii="Times New Roman" w:eastAsia="Times New Roman" w:hAnsi="Times New Roman" w:cs="Times New Roman"/>
                            <w:color w:val="000000"/>
                            <w:sz w:val="22"/>
                            <w:szCs w:val="22"/>
                          </w:rPr>
                          <w:t>$ 56,580</w:t>
                        </w:r>
                      </w:p>
                    </w:tc>
                  </w:tr>
                  <w:tr w:rsidR="00387A20">
                    <w:trPr>
                      <w:trHeight w:val="375"/>
                    </w:trPr>
                    <w:tc>
                      <w:tcPr>
                        <w:tcW w:w="468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 flows from investing activities:</w:t>
                        </w:r>
                      </w:p>
                    </w:tc>
                    <w:tc>
                      <w:tcPr>
                        <w:tcW w:w="1800" w:type="dxa"/>
                        <w:tcMar>
                          <w:top w:w="0" w:type="dxa"/>
                          <w:left w:w="0" w:type="dxa"/>
                          <w:bottom w:w="0" w:type="dxa"/>
                          <w:right w:w="0" w:type="dxa"/>
                        </w:tcMar>
                        <w:vAlign w:val="center"/>
                      </w:tcPr>
                      <w:p w:rsidR="00387A20" w:rsidRDefault="002965DF">
                        <w:pPr>
                          <w:jc w:val="right"/>
                        </w:pPr>
                        <w:r>
                          <w:rPr>
                            <w:rFonts w:ascii="Times New Roman" w:eastAsia="Times New Roman" w:hAnsi="Times New Roman" w:cs="Times New Roman"/>
                            <w:color w:val="000000"/>
                            <w:sz w:val="22"/>
                            <w:szCs w:val="22"/>
                          </w:rPr>
                          <w:t> </w:t>
                        </w:r>
                      </w:p>
                    </w:tc>
                  </w:tr>
                  <w:tr w:rsidR="00387A20">
                    <w:trPr>
                      <w:trHeight w:val="375"/>
                    </w:trPr>
                    <w:tc>
                      <w:tcPr>
                        <w:tcW w:w="810" w:type="dxa"/>
                        <w:tcMar>
                          <w:top w:w="0" w:type="dxa"/>
                          <w:left w:w="0" w:type="dxa"/>
                          <w:bottom w:w="0" w:type="dxa"/>
                          <w:right w:w="0" w:type="dxa"/>
                        </w:tcMar>
                        <w:vAlign w:val="center"/>
                      </w:tcPr>
                      <w:p w:rsidR="00387A20" w:rsidRDefault="002965DF">
                        <w:pPr>
                          <w:pStyle w:val="p"/>
                          <w:ind w:left="600"/>
                        </w:pPr>
                        <w:r>
                          <w:rPr>
                            <w:rFonts w:ascii="Times New Roman" w:eastAsia="Times New Roman" w:hAnsi="Times New Roman" w:cs="Times New Roman"/>
                            <w:color w:val="000000"/>
                            <w:sz w:val="22"/>
                            <w:szCs w:val="22"/>
                          </w:rPr>
                          <w:t>Cash payment for land</w:t>
                        </w:r>
                      </w:p>
                    </w:tc>
                    <w:tc>
                      <w:tcPr>
                        <w:tcW w:w="1800" w:type="dxa"/>
                        <w:tcMar>
                          <w:top w:w="0" w:type="dxa"/>
                          <w:left w:w="0" w:type="dxa"/>
                          <w:bottom w:w="0" w:type="dxa"/>
                          <w:right w:w="0" w:type="dxa"/>
                        </w:tcMar>
                        <w:vAlign w:val="center"/>
                      </w:tcPr>
                      <w:p w:rsidR="00387A20" w:rsidRDefault="002965DF">
                        <w:pPr>
                          <w:jc w:val="right"/>
                        </w:pPr>
                        <w:r>
                          <w:rPr>
                            <w:rFonts w:ascii="Times New Roman" w:eastAsia="Times New Roman" w:hAnsi="Times New Roman" w:cs="Times New Roman"/>
                            <w:color w:val="000000"/>
                            <w:sz w:val="22"/>
                            <w:szCs w:val="22"/>
                          </w:rPr>
                          <w:t> (47,000)</w:t>
                        </w:r>
                      </w:p>
                    </w:tc>
                  </w:tr>
                  <w:tr w:rsidR="00387A20">
                    <w:trPr>
                      <w:trHeight w:val="375"/>
                    </w:trPr>
                    <w:tc>
                      <w:tcPr>
                        <w:tcW w:w="67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Cash from financing activities:</w:t>
                        </w:r>
                      </w:p>
                    </w:tc>
                    <w:tc>
                      <w:tcPr>
                        <w:tcW w:w="1800" w:type="dxa"/>
                        <w:tcMar>
                          <w:top w:w="0" w:type="dxa"/>
                          <w:left w:w="0" w:type="dxa"/>
                          <w:bottom w:w="0" w:type="dxa"/>
                          <w:right w:w="0" w:type="dxa"/>
                        </w:tcMar>
                        <w:vAlign w:val="center"/>
                      </w:tcPr>
                      <w:p w:rsidR="00387A20" w:rsidRDefault="002965DF">
                        <w:pPr>
                          <w:jc w:val="right"/>
                        </w:pPr>
                        <w:r>
                          <w:rPr>
                            <w:rFonts w:ascii="Times New Roman" w:eastAsia="Times New Roman" w:hAnsi="Times New Roman" w:cs="Times New Roman"/>
                            <w:color w:val="000000"/>
                            <w:sz w:val="22"/>
                            <w:szCs w:val="22"/>
                          </w:rPr>
                          <w:t> </w:t>
                        </w:r>
                      </w:p>
                    </w:tc>
                  </w:tr>
                  <w:tr w:rsidR="00387A20">
                    <w:trPr>
                      <w:trHeight w:val="375"/>
                    </w:trPr>
                    <w:tc>
                      <w:tcPr>
                        <w:tcW w:w="6750" w:type="dxa"/>
                        <w:tcMar>
                          <w:top w:w="0" w:type="dxa"/>
                          <w:left w:w="0" w:type="dxa"/>
                          <w:bottom w:w="0" w:type="dxa"/>
                          <w:right w:w="0" w:type="dxa"/>
                        </w:tcMar>
                        <w:vAlign w:val="center"/>
                      </w:tcPr>
                      <w:p w:rsidR="00387A20" w:rsidRDefault="002965DF">
                        <w:pPr>
                          <w:pStyle w:val="p"/>
                          <w:ind w:left="600"/>
                        </w:pPr>
                        <w:r>
                          <w:rPr>
                            <w:rFonts w:ascii="Times New Roman" w:eastAsia="Times New Roman" w:hAnsi="Times New Roman" w:cs="Times New Roman"/>
                            <w:color w:val="000000"/>
                            <w:sz w:val="22"/>
                            <w:szCs w:val="22"/>
                          </w:rPr>
                          <w:t>Cash investment received from sale of stock</w:t>
                        </w:r>
                      </w:p>
                    </w:tc>
                    <w:tc>
                      <w:tcPr>
                        <w:tcW w:w="1800"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$25,000</w:t>
                        </w:r>
                      </w:p>
                    </w:tc>
                  </w:tr>
                  <w:tr w:rsidR="00387A20">
                    <w:trPr>
                      <w:trHeight w:val="375"/>
                    </w:trPr>
                    <w:tc>
                      <w:tcPr>
                        <w:tcW w:w="6750" w:type="dxa"/>
                        <w:tcMar>
                          <w:top w:w="0" w:type="dxa"/>
                          <w:left w:w="0" w:type="dxa"/>
                          <w:bottom w:w="0" w:type="dxa"/>
                          <w:right w:w="0" w:type="dxa"/>
                        </w:tcMar>
                        <w:vAlign w:val="center"/>
                      </w:tcPr>
                      <w:p w:rsidR="00387A20" w:rsidRDefault="002965DF">
                        <w:pPr>
                          <w:pStyle w:val="p"/>
                          <w:ind w:left="600"/>
                        </w:pPr>
                        <w:r>
                          <w:rPr>
                            <w:rFonts w:ascii="Times New Roman" w:eastAsia="Times New Roman" w:hAnsi="Times New Roman" w:cs="Times New Roman"/>
                            <w:color w:val="000000"/>
                            <w:sz w:val="22"/>
                            <w:szCs w:val="22"/>
                          </w:rPr>
                          <w:t>Cash dividends</w:t>
                        </w:r>
                      </w:p>
                    </w:tc>
                    <w:tc>
                      <w:tcPr>
                        <w:tcW w:w="1800"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u w:val="single"/>
                          </w:rPr>
                          <w:t>  (5,000)</w:t>
                        </w:r>
                      </w:p>
                    </w:tc>
                  </w:tr>
                  <w:tr w:rsidR="00387A20">
                    <w:trPr>
                      <w:trHeight w:val="375"/>
                    </w:trPr>
                    <w:tc>
                      <w:tcPr>
                        <w:tcW w:w="67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Net cash flows from financing activities</w:t>
                        </w:r>
                      </w:p>
                    </w:tc>
                    <w:tc>
                      <w:tcPr>
                        <w:tcW w:w="1800" w:type="dxa"/>
                        <w:tcMar>
                          <w:top w:w="0" w:type="dxa"/>
                          <w:left w:w="0" w:type="dxa"/>
                          <w:bottom w:w="0" w:type="dxa"/>
                          <w:right w:w="0" w:type="dxa"/>
                        </w:tcMar>
                        <w:vAlign w:val="center"/>
                      </w:tcPr>
                      <w:p w:rsidR="00387A20" w:rsidRDefault="002965DF">
                        <w:pPr>
                          <w:jc w:val="right"/>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u w:val="single"/>
                          </w:rPr>
                          <w:t>  20,000</w:t>
                        </w:r>
                      </w:p>
                    </w:tc>
                  </w:tr>
                  <w:tr w:rsidR="00387A20">
                    <w:trPr>
                      <w:trHeight w:val="375"/>
                    </w:trPr>
                    <w:tc>
                      <w:tcPr>
                        <w:tcW w:w="6750" w:type="dxa"/>
                        <w:tcMar>
                          <w:top w:w="0" w:type="dxa"/>
                          <w:left w:w="0" w:type="dxa"/>
                          <w:bottom w:w="0" w:type="dxa"/>
                          <w:right w:w="0" w:type="dxa"/>
                        </w:tcMar>
                        <w:vAlign w:val="center"/>
                      </w:tcPr>
                      <w:p w:rsidR="00387A20" w:rsidRDefault="002965DF">
                        <w:pPr>
                          <w:pStyle w:val="p"/>
                          <w:ind w:left="600"/>
                        </w:pPr>
                        <w:r>
                          <w:rPr>
                            <w:rFonts w:ascii="Times New Roman" w:eastAsia="Times New Roman" w:hAnsi="Times New Roman" w:cs="Times New Roman"/>
                            <w:color w:val="000000"/>
                            <w:sz w:val="22"/>
                            <w:szCs w:val="22"/>
                          </w:rPr>
                          <w:t>Net increase in cash</w:t>
                        </w:r>
                      </w:p>
                    </w:tc>
                    <w:tc>
                      <w:tcPr>
                        <w:tcW w:w="1800" w:type="dxa"/>
                        <w:tcMar>
                          <w:top w:w="0" w:type="dxa"/>
                          <w:left w:w="0" w:type="dxa"/>
                          <w:bottom w:w="0" w:type="dxa"/>
                          <w:right w:w="0" w:type="dxa"/>
                        </w:tcMar>
                        <w:vAlign w:val="center"/>
                      </w:tcPr>
                      <w:p w:rsidR="00387A20" w:rsidRDefault="002965DF">
                        <w:pPr>
                          <w:jc w:val="right"/>
                        </w:pPr>
                        <w:r>
                          <w:rPr>
                            <w:rFonts w:ascii="Times New Roman" w:eastAsia="Times New Roman" w:hAnsi="Times New Roman" w:cs="Times New Roman"/>
                            <w:color w:val="000000"/>
                            <w:sz w:val="22"/>
                            <w:szCs w:val="22"/>
                          </w:rPr>
                          <w:t> $29,580</w:t>
                        </w:r>
                      </w:p>
                    </w:tc>
                  </w:tr>
                  <w:tr w:rsidR="00387A20">
                    <w:trPr>
                      <w:trHeight w:val="375"/>
                    </w:trPr>
                    <w:tc>
                      <w:tcPr>
                        <w:tcW w:w="6750" w:type="dxa"/>
                        <w:tcMar>
                          <w:top w:w="0" w:type="dxa"/>
                          <w:left w:w="0" w:type="dxa"/>
                          <w:bottom w:w="0" w:type="dxa"/>
                          <w:right w:w="0" w:type="dxa"/>
                        </w:tcMar>
                        <w:vAlign w:val="center"/>
                      </w:tcPr>
                      <w:p w:rsidR="00387A20" w:rsidRDefault="002965DF">
                        <w:pPr>
                          <w:pStyle w:val="p"/>
                          <w:ind w:left="600"/>
                        </w:pPr>
                        <w:r>
                          <w:rPr>
                            <w:rFonts w:ascii="Times New Roman" w:eastAsia="Times New Roman" w:hAnsi="Times New Roman" w:cs="Times New Roman"/>
                            <w:color w:val="000000"/>
                            <w:sz w:val="22"/>
                            <w:szCs w:val="22"/>
                          </w:rPr>
                          <w:t>Cash balance, January 1</w:t>
                        </w:r>
                      </w:p>
                    </w:tc>
                    <w:tc>
                      <w:tcPr>
                        <w:tcW w:w="1800" w:type="dxa"/>
                        <w:tcMar>
                          <w:top w:w="0" w:type="dxa"/>
                          <w:left w:w="0" w:type="dxa"/>
                          <w:bottom w:w="0" w:type="dxa"/>
                          <w:right w:w="0" w:type="dxa"/>
                        </w:tcMar>
                        <w:vAlign w:val="center"/>
                      </w:tcPr>
                      <w:p w:rsidR="00387A20" w:rsidRDefault="002965DF">
                        <w:pPr>
                          <w:jc w:val="right"/>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u w:val="single"/>
                          </w:rPr>
                          <w:t>   40,600</w:t>
                        </w:r>
                      </w:p>
                    </w:tc>
                  </w:tr>
                  <w:tr w:rsidR="00387A20">
                    <w:trPr>
                      <w:trHeight w:val="375"/>
                    </w:trPr>
                    <w:tc>
                      <w:tcPr>
                        <w:tcW w:w="6750" w:type="dxa"/>
                        <w:tcMar>
                          <w:top w:w="0" w:type="dxa"/>
                          <w:left w:w="0" w:type="dxa"/>
                          <w:bottom w:w="0" w:type="dxa"/>
                          <w:right w:w="0" w:type="dxa"/>
                        </w:tcMar>
                        <w:vAlign w:val="center"/>
                      </w:tcPr>
                      <w:p w:rsidR="00387A20" w:rsidRDefault="002965DF">
                        <w:pPr>
                          <w:pStyle w:val="p"/>
                          <w:ind w:left="600"/>
                        </w:pPr>
                        <w:r>
                          <w:rPr>
                            <w:rFonts w:ascii="Times New Roman" w:eastAsia="Times New Roman" w:hAnsi="Times New Roman" w:cs="Times New Roman"/>
                            <w:color w:val="000000"/>
                            <w:sz w:val="22"/>
                            <w:szCs w:val="22"/>
                          </w:rPr>
                          <w:t>Cash balance, December 31</w:t>
                        </w:r>
                      </w:p>
                    </w:tc>
                    <w:tc>
                      <w:tcPr>
                        <w:tcW w:w="1800" w:type="dxa"/>
                        <w:tcMar>
                          <w:top w:w="0" w:type="dxa"/>
                          <w:left w:w="0" w:type="dxa"/>
                          <w:bottom w:w="0" w:type="dxa"/>
                          <w:right w:w="0" w:type="dxa"/>
                        </w:tcMar>
                        <w:vAlign w:val="center"/>
                      </w:tcPr>
                      <w:p w:rsidR="00387A20" w:rsidRDefault="002965DF">
                        <w:pPr>
                          <w:jc w:val="right"/>
                        </w:pPr>
                        <w:r>
                          <w:rPr>
                            <w:rStyle w:val="DoubleUnderline"/>
                            <w:rFonts w:ascii="Times New Roman" w:eastAsia="Times New Roman" w:hAnsi="Times New Roman" w:cs="Times New Roman"/>
                            <w:color w:val="000000"/>
                            <w:sz w:val="22"/>
                            <w:szCs w:val="22"/>
                            <w:u w:val="double"/>
                          </w:rPr>
                          <w:t> $70,180</w:t>
                        </w:r>
                      </w:p>
                    </w:tc>
                  </w:tr>
                </w:tbl>
                <w:p w:rsidR="00387A20" w:rsidRDefault="00387A20"/>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Challenging</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ACCT.ACBSP.APC.24 - Statement of Cash Flows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lastRenderedPageBreak/>
              <w:t>160. What information does the income statement give to business users?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768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The income statement reports the revenues and expenses for a period of time. The result is either a net income or a net loss.</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161. What are the three sections of the statement of cash flows?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590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Operating Activities, Investing Activities, and Financing Activities</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ACCT.ACBSP.APC.24 - Statement of Cash Flows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162. </w:t>
            </w:r>
            <w:r>
              <w:rPr>
                <w:rFonts w:ascii="Times New Roman" w:eastAsia="Times New Roman" w:hAnsi="Times New Roman" w:cs="Times New Roman"/>
                <w:i/>
                <w:iCs/>
                <w:color w:val="000000"/>
                <w:sz w:val="22"/>
                <w:szCs w:val="22"/>
              </w:rPr>
              <w:t>Match the following items to the financial statement where they can be found. (Hint: Some of the items can be found on more than one financial statement.)</w:t>
            </w:r>
            <w:r>
              <w:rPr>
                <w:rFonts w:ascii="Times New Roman" w:eastAsia="Times New Roman" w:hAnsi="Times New Roman" w:cs="Times New Roman"/>
                <w:i/>
                <w:iCs/>
                <w:color w:val="000000"/>
                <w:sz w:val="22"/>
                <w:szCs w:val="22"/>
              </w:rPr>
              <w:br/>
            </w:r>
            <w:r>
              <w:rPr>
                <w:rFonts w:ascii="Times New Roman" w:eastAsia="Times New Roman" w:hAnsi="Times New Roman" w:cs="Times New Roman"/>
                <w:i/>
                <w:iCs/>
                <w:color w:val="000000"/>
                <w:sz w:val="22"/>
                <w:szCs w:val="22"/>
              </w:rPr>
              <w:br/>
            </w:r>
            <w:r>
              <w:rPr>
                <w:rFonts w:ascii="Times New Roman" w:eastAsia="Times New Roman" w:hAnsi="Times New Roman" w:cs="Times New Roman"/>
                <w:color w:val="000000"/>
                <w:sz w:val="22"/>
                <w:szCs w:val="22"/>
              </w:rPr>
              <w:t>A. Balance sheet</w:t>
            </w:r>
            <w:r>
              <w:rPr>
                <w:rFonts w:ascii="Times New Roman" w:eastAsia="Times New Roman" w:hAnsi="Times New Roman" w:cs="Times New Roman"/>
                <w:color w:val="000000"/>
                <w:sz w:val="22"/>
                <w:szCs w:val="22"/>
              </w:rPr>
              <w:br/>
              <w:t>B. Income statement</w:t>
            </w:r>
            <w:r>
              <w:rPr>
                <w:rFonts w:ascii="Times New Roman" w:eastAsia="Times New Roman" w:hAnsi="Times New Roman" w:cs="Times New Roman"/>
                <w:color w:val="000000"/>
                <w:sz w:val="22"/>
                <w:szCs w:val="22"/>
              </w:rPr>
              <w:br/>
              <w:t>C. Statement of cash flows</w:t>
            </w:r>
            <w:r>
              <w:rPr>
                <w:rFonts w:ascii="Times New Roman" w:eastAsia="Times New Roman" w:hAnsi="Times New Roman" w:cs="Times New Roman"/>
                <w:color w:val="000000"/>
                <w:sz w:val="22"/>
                <w:szCs w:val="22"/>
              </w:rPr>
              <w:br/>
              <w:t>D. Retained earnings statement</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05"/>
              <w:gridCol w:w="3705"/>
            </w:tblGrid>
            <w:tr w:rsidR="00387A20">
              <w:tc>
                <w:tcPr>
                  <w:tcW w:w="10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b/>
                      <w:bCs/>
                      <w:color w:val="000000"/>
                      <w:sz w:val="22"/>
                      <w:szCs w:val="22"/>
                    </w:rPr>
                    <w:t> #</w:t>
                  </w:r>
                </w:p>
              </w:tc>
              <w:tc>
                <w:tcPr>
                  <w:tcW w:w="37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b/>
                      <w:bCs/>
                      <w:color w:val="000000"/>
                      <w:sz w:val="22"/>
                      <w:szCs w:val="22"/>
                    </w:rPr>
                    <w:t>Item</w:t>
                  </w:r>
                </w:p>
              </w:tc>
            </w:tr>
            <w:tr w:rsidR="00387A20">
              <w:tc>
                <w:tcPr>
                  <w:tcW w:w="10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1.</w:t>
                  </w:r>
                </w:p>
              </w:tc>
              <w:tc>
                <w:tcPr>
                  <w:tcW w:w="37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Dividends</w:t>
                  </w:r>
                </w:p>
              </w:tc>
            </w:tr>
            <w:tr w:rsidR="00387A20">
              <w:tc>
                <w:tcPr>
                  <w:tcW w:w="10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2.</w:t>
                  </w:r>
                </w:p>
              </w:tc>
              <w:tc>
                <w:tcPr>
                  <w:tcW w:w="37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Revenues</w:t>
                  </w:r>
                </w:p>
              </w:tc>
            </w:tr>
            <w:tr w:rsidR="00387A20">
              <w:tc>
                <w:tcPr>
                  <w:tcW w:w="10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3.</w:t>
                  </w:r>
                </w:p>
              </w:tc>
              <w:tc>
                <w:tcPr>
                  <w:tcW w:w="37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Supplies</w:t>
                  </w:r>
                </w:p>
              </w:tc>
            </w:tr>
            <w:tr w:rsidR="00387A20">
              <w:tc>
                <w:tcPr>
                  <w:tcW w:w="10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4.</w:t>
                  </w:r>
                </w:p>
              </w:tc>
              <w:tc>
                <w:tcPr>
                  <w:tcW w:w="37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Land</w:t>
                  </w:r>
                </w:p>
              </w:tc>
            </w:tr>
            <w:tr w:rsidR="00387A20">
              <w:tc>
                <w:tcPr>
                  <w:tcW w:w="10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5.</w:t>
                  </w:r>
                </w:p>
              </w:tc>
              <w:tc>
                <w:tcPr>
                  <w:tcW w:w="37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Accounts payable</w:t>
                  </w:r>
                </w:p>
              </w:tc>
            </w:tr>
            <w:tr w:rsidR="00387A20">
              <w:tc>
                <w:tcPr>
                  <w:tcW w:w="10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6.</w:t>
                  </w:r>
                </w:p>
              </w:tc>
              <w:tc>
                <w:tcPr>
                  <w:tcW w:w="37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Accounts receivable</w:t>
                  </w:r>
                </w:p>
              </w:tc>
            </w:tr>
            <w:tr w:rsidR="00387A20">
              <w:tc>
                <w:tcPr>
                  <w:tcW w:w="10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7.</w:t>
                  </w:r>
                </w:p>
              </w:tc>
              <w:tc>
                <w:tcPr>
                  <w:tcW w:w="37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Operating activities</w:t>
                  </w:r>
                </w:p>
              </w:tc>
            </w:tr>
            <w:tr w:rsidR="00387A20">
              <w:tc>
                <w:tcPr>
                  <w:tcW w:w="10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8.</w:t>
                  </w:r>
                </w:p>
              </w:tc>
              <w:tc>
                <w:tcPr>
                  <w:tcW w:w="37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Wages expense</w:t>
                  </w:r>
                </w:p>
              </w:tc>
            </w:tr>
            <w:tr w:rsidR="00387A20">
              <w:tc>
                <w:tcPr>
                  <w:tcW w:w="10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9.</w:t>
                  </w:r>
                </w:p>
              </w:tc>
              <w:tc>
                <w:tcPr>
                  <w:tcW w:w="37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Net income</w:t>
                  </w:r>
                </w:p>
              </w:tc>
            </w:tr>
            <w:tr w:rsidR="00387A20">
              <w:tc>
                <w:tcPr>
                  <w:tcW w:w="10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10.</w:t>
                  </w:r>
                </w:p>
              </w:tc>
              <w:tc>
                <w:tcPr>
                  <w:tcW w:w="370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6001"/>
            </w:tblGrid>
            <w:tr w:rsidR="00387A20">
              <w:tc>
                <w:tcPr>
                  <w:tcW w:w="0" w:type="auto"/>
                  <w:tcMar>
                    <w:top w:w="30" w:type="dxa"/>
                    <w:left w:w="0" w:type="dxa"/>
                    <w:bottom w:w="30" w:type="dxa"/>
                    <w:right w:w="0" w:type="dxa"/>
                  </w:tcMar>
                </w:tcPr>
                <w:p w:rsidR="00467307" w:rsidRDefault="00467307">
                  <w:pPr>
                    <w:rPr>
                      <w:i/>
                      <w:iCs/>
                      <w:color w:val="000000"/>
                      <w:sz w:val="22"/>
                      <w:szCs w:val="22"/>
                    </w:rPr>
                  </w:pPr>
                </w:p>
                <w:p w:rsidR="00467307" w:rsidRDefault="00467307">
                  <w:pPr>
                    <w:rPr>
                      <w:i/>
                      <w:iCs/>
                      <w:color w:val="000000"/>
                      <w:sz w:val="22"/>
                      <w:szCs w:val="22"/>
                    </w:rPr>
                  </w:pPr>
                </w:p>
                <w:p w:rsidR="00467307" w:rsidRDefault="00467307">
                  <w:pPr>
                    <w:rPr>
                      <w:i/>
                      <w:iCs/>
                      <w:color w:val="000000"/>
                      <w:sz w:val="22"/>
                      <w:szCs w:val="22"/>
                    </w:rPr>
                  </w:pPr>
                </w:p>
                <w:p w:rsidR="00467307" w:rsidRDefault="00467307">
                  <w:pPr>
                    <w:rPr>
                      <w:i/>
                      <w:iCs/>
                      <w:color w:val="000000"/>
                      <w:sz w:val="22"/>
                      <w:szCs w:val="22"/>
                    </w:rPr>
                  </w:pPr>
                </w:p>
                <w:p w:rsidR="00467307" w:rsidRDefault="00467307">
                  <w:pPr>
                    <w:rPr>
                      <w:i/>
                      <w:iCs/>
                      <w:color w:val="000000"/>
                      <w:sz w:val="22"/>
                      <w:szCs w:val="22"/>
                    </w:rPr>
                  </w:pPr>
                </w:p>
                <w:p w:rsidR="00467307" w:rsidRDefault="00467307">
                  <w:pPr>
                    <w:rPr>
                      <w:i/>
                      <w:iCs/>
                      <w:color w:val="000000"/>
                      <w:sz w:val="22"/>
                      <w:szCs w:val="22"/>
                    </w:rPr>
                  </w:pPr>
                </w:p>
                <w:p w:rsidR="00467307" w:rsidRDefault="00467307">
                  <w:pPr>
                    <w:rPr>
                      <w:i/>
                      <w:iCs/>
                      <w:color w:val="000000"/>
                      <w:sz w:val="22"/>
                      <w:szCs w:val="22"/>
                    </w:rPr>
                  </w:pPr>
                </w:p>
                <w:p w:rsidR="00467307" w:rsidRDefault="00467307">
                  <w:pPr>
                    <w:rPr>
                      <w:i/>
                      <w:iCs/>
                      <w:color w:val="000000"/>
                      <w:sz w:val="22"/>
                      <w:szCs w:val="22"/>
                    </w:rPr>
                  </w:pPr>
                </w:p>
                <w:p w:rsidR="00467307" w:rsidRDefault="00467307">
                  <w:pPr>
                    <w:rPr>
                      <w:i/>
                      <w:iCs/>
                      <w:color w:val="000000"/>
                      <w:sz w:val="22"/>
                      <w:szCs w:val="22"/>
                    </w:rPr>
                  </w:pPr>
                </w:p>
                <w:p w:rsidR="00467307" w:rsidRDefault="00467307">
                  <w:pPr>
                    <w:rPr>
                      <w:i/>
                      <w:iCs/>
                      <w:color w:val="000000"/>
                      <w:sz w:val="22"/>
                      <w:szCs w:val="22"/>
                    </w:rPr>
                  </w:pPr>
                </w:p>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387A20"/>
              </w:tc>
            </w:tr>
            <w:tr w:rsidR="00387A20">
              <w:tc>
                <w:tcPr>
                  <w:tcW w:w="0" w:type="auto"/>
                  <w:tcMar>
                    <w:top w:w="30" w:type="dxa"/>
                    <w:left w:w="0" w:type="dxa"/>
                    <w:bottom w:w="30" w:type="dxa"/>
                    <w:right w:w="0" w:type="dxa"/>
                  </w:tcMar>
                </w:tcPr>
                <w:p w:rsidR="00467307" w:rsidRDefault="00467307">
                  <w:pPr>
                    <w:rPr>
                      <w:i/>
                      <w:iCs/>
                      <w:color w:val="000000"/>
                      <w:sz w:val="22"/>
                      <w:szCs w:val="22"/>
                    </w:rPr>
                  </w:pPr>
                </w:p>
                <w:p w:rsidR="00467307" w:rsidRDefault="00467307">
                  <w:pPr>
                    <w:rPr>
                      <w:i/>
                      <w:iCs/>
                      <w:color w:val="000000"/>
                      <w:sz w:val="22"/>
                      <w:szCs w:val="22"/>
                    </w:rPr>
                  </w:pPr>
                </w:p>
                <w:p w:rsidR="00467307" w:rsidRDefault="00467307">
                  <w:pPr>
                    <w:rPr>
                      <w:i/>
                      <w:iCs/>
                      <w:color w:val="000000"/>
                      <w:sz w:val="22"/>
                      <w:szCs w:val="22"/>
                    </w:rPr>
                  </w:pPr>
                </w:p>
                <w:p w:rsidR="00467307" w:rsidRDefault="00467307">
                  <w:pPr>
                    <w:rPr>
                      <w:i/>
                      <w:iCs/>
                      <w:color w:val="000000"/>
                      <w:sz w:val="22"/>
                      <w:szCs w:val="22"/>
                    </w:rPr>
                  </w:pPr>
                </w:p>
                <w:p w:rsidR="00467307" w:rsidRDefault="00467307">
                  <w:pPr>
                    <w:rPr>
                      <w:i/>
                      <w:iCs/>
                      <w:color w:val="000000"/>
                      <w:sz w:val="22"/>
                      <w:szCs w:val="22"/>
                    </w:rPr>
                  </w:pPr>
                </w:p>
                <w:p w:rsidR="00467307" w:rsidRDefault="00467307">
                  <w:pPr>
                    <w:rPr>
                      <w:i/>
                      <w:iCs/>
                      <w:color w:val="000000"/>
                      <w:sz w:val="22"/>
                      <w:szCs w:val="22"/>
                    </w:rPr>
                  </w:pPr>
                </w:p>
                <w:p w:rsidR="00467307" w:rsidRDefault="00467307">
                  <w:pPr>
                    <w:rPr>
                      <w:i/>
                      <w:iCs/>
                      <w:color w:val="000000"/>
                      <w:sz w:val="22"/>
                      <w:szCs w:val="22"/>
                    </w:rPr>
                  </w:pPr>
                </w:p>
                <w:p w:rsidR="00467307" w:rsidRDefault="00467307">
                  <w:pPr>
                    <w:rPr>
                      <w:i/>
                      <w:iCs/>
                      <w:color w:val="000000"/>
                      <w:sz w:val="22"/>
                      <w:szCs w:val="22"/>
                    </w:rPr>
                  </w:pPr>
                </w:p>
                <w:p w:rsidR="00467307" w:rsidRDefault="00467307">
                  <w:pPr>
                    <w:rPr>
                      <w:i/>
                      <w:iCs/>
                      <w:color w:val="000000"/>
                      <w:sz w:val="22"/>
                      <w:szCs w:val="22"/>
                    </w:rPr>
                  </w:pPr>
                </w:p>
                <w:p w:rsidR="00467307" w:rsidRDefault="00467307">
                  <w:pPr>
                    <w:rPr>
                      <w:i/>
                      <w:iCs/>
                      <w:color w:val="000000"/>
                      <w:sz w:val="22"/>
                      <w:szCs w:val="22"/>
                    </w:rPr>
                  </w:pPr>
                </w:p>
                <w:p w:rsidR="00467307" w:rsidRDefault="00467307">
                  <w:pPr>
                    <w:rPr>
                      <w:i/>
                      <w:iCs/>
                      <w:color w:val="000000"/>
                      <w:sz w:val="22"/>
                      <w:szCs w:val="22"/>
                    </w:rPr>
                  </w:pPr>
                </w:p>
                <w:p w:rsidR="00467307" w:rsidRDefault="00467307">
                  <w:pPr>
                    <w:rPr>
                      <w:i/>
                      <w:iCs/>
                      <w:color w:val="000000"/>
                      <w:sz w:val="22"/>
                      <w:szCs w:val="22"/>
                    </w:rPr>
                  </w:pPr>
                </w:p>
                <w:p w:rsidR="00387A20" w:rsidRDefault="002965DF">
                  <w:r>
                    <w:rPr>
                      <w:i/>
                      <w:iCs/>
                      <w:color w:val="000000"/>
                      <w:sz w:val="22"/>
                      <w:szCs w:val="22"/>
                    </w:rPr>
                    <w:t>DIFFICULTY:  </w:t>
                  </w:r>
                </w:p>
              </w:tc>
              <w:tc>
                <w:tcPr>
                  <w:tcW w:w="0" w:type="auto"/>
                  <w:tcMar>
                    <w:top w:w="30" w:type="dxa"/>
                    <w:left w:w="0" w:type="dxa"/>
                    <w:bottom w:w="30" w:type="dxa"/>
                    <w:right w:w="0" w:type="dxa"/>
                  </w:tcMar>
                </w:tcPr>
                <w:tbl>
                  <w:tblPr>
                    <w:tblW w:w="5985"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314"/>
                    <w:gridCol w:w="3721"/>
                    <w:gridCol w:w="1950"/>
                  </w:tblGrid>
                  <w:tr w:rsidR="00467307" w:rsidTr="00C467F0">
                    <w:tc>
                      <w:tcPr>
                        <w:tcW w:w="3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67307" w:rsidRDefault="00467307" w:rsidP="00C467F0">
                        <w:r>
                          <w:rPr>
                            <w:rFonts w:ascii="Times New Roman" w:eastAsia="Times New Roman" w:hAnsi="Times New Roman" w:cs="Times New Roman"/>
                            <w:b/>
                            <w:bCs/>
                            <w:color w:val="000000"/>
                            <w:sz w:val="22"/>
                            <w:szCs w:val="22"/>
                          </w:rPr>
                          <w:t> #</w:t>
                        </w:r>
                      </w:p>
                    </w:tc>
                    <w:tc>
                      <w:tcPr>
                        <w:tcW w:w="3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67307" w:rsidRDefault="00467307" w:rsidP="00C467F0">
                        <w:r>
                          <w:rPr>
                            <w:rFonts w:ascii="Times New Roman" w:eastAsia="Times New Roman" w:hAnsi="Times New Roman" w:cs="Times New Roman"/>
                            <w:b/>
                            <w:bCs/>
                            <w:color w:val="000000"/>
                            <w:sz w:val="22"/>
                            <w:szCs w:val="22"/>
                          </w:rPr>
                          <w:t>Answer</w:t>
                        </w:r>
                      </w:p>
                    </w:tc>
                    <w:tc>
                      <w:tcPr>
                        <w:tcW w:w="19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67307" w:rsidRDefault="00467307" w:rsidP="00C467F0">
                        <w:r>
                          <w:rPr>
                            <w:rFonts w:ascii="Times New Roman" w:eastAsia="Times New Roman" w:hAnsi="Times New Roman" w:cs="Times New Roman"/>
                            <w:b/>
                            <w:bCs/>
                            <w:color w:val="000000"/>
                            <w:sz w:val="22"/>
                            <w:szCs w:val="22"/>
                          </w:rPr>
                          <w:t>Item</w:t>
                        </w:r>
                      </w:p>
                    </w:tc>
                  </w:tr>
                  <w:tr w:rsidR="00467307" w:rsidTr="00C467F0">
                    <w:tc>
                      <w:tcPr>
                        <w:tcW w:w="3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67307" w:rsidRDefault="00467307" w:rsidP="00C467F0">
                        <w:r>
                          <w:rPr>
                            <w:rFonts w:ascii="Times New Roman" w:eastAsia="Times New Roman" w:hAnsi="Times New Roman" w:cs="Times New Roman"/>
                            <w:color w:val="000000"/>
                            <w:sz w:val="22"/>
                            <w:szCs w:val="22"/>
                          </w:rPr>
                          <w:t> 1.</w:t>
                        </w:r>
                      </w:p>
                    </w:tc>
                    <w:tc>
                      <w:tcPr>
                        <w:tcW w:w="3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67307" w:rsidRDefault="00467307" w:rsidP="00C467F0">
                        <w:r>
                          <w:rPr>
                            <w:rFonts w:ascii="Times New Roman" w:eastAsia="Times New Roman" w:hAnsi="Times New Roman" w:cs="Times New Roman"/>
                            <w:color w:val="000000"/>
                            <w:sz w:val="22"/>
                            <w:szCs w:val="22"/>
                          </w:rPr>
                          <w:t>C &amp; D</w:t>
                        </w:r>
                      </w:p>
                    </w:tc>
                    <w:tc>
                      <w:tcPr>
                        <w:tcW w:w="19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67307" w:rsidRDefault="00467307" w:rsidP="00C467F0">
                        <w:r>
                          <w:rPr>
                            <w:rFonts w:ascii="Times New Roman" w:eastAsia="Times New Roman" w:hAnsi="Times New Roman" w:cs="Times New Roman"/>
                            <w:color w:val="000000"/>
                            <w:sz w:val="22"/>
                            <w:szCs w:val="22"/>
                          </w:rPr>
                          <w:t>Dividends</w:t>
                        </w:r>
                      </w:p>
                    </w:tc>
                  </w:tr>
                  <w:tr w:rsidR="00467307" w:rsidTr="00C467F0">
                    <w:tc>
                      <w:tcPr>
                        <w:tcW w:w="3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67307" w:rsidRDefault="00467307" w:rsidP="00C467F0">
                        <w:r>
                          <w:rPr>
                            <w:rFonts w:ascii="Times New Roman" w:eastAsia="Times New Roman" w:hAnsi="Times New Roman" w:cs="Times New Roman"/>
                            <w:color w:val="000000"/>
                            <w:sz w:val="22"/>
                            <w:szCs w:val="22"/>
                          </w:rPr>
                          <w:t> 2.</w:t>
                        </w:r>
                      </w:p>
                    </w:tc>
                    <w:tc>
                      <w:tcPr>
                        <w:tcW w:w="3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67307" w:rsidRDefault="00467307" w:rsidP="00C467F0">
                        <w:r>
                          <w:rPr>
                            <w:rFonts w:ascii="Times New Roman" w:eastAsia="Times New Roman" w:hAnsi="Times New Roman" w:cs="Times New Roman"/>
                            <w:color w:val="000000"/>
                            <w:sz w:val="22"/>
                            <w:szCs w:val="22"/>
                          </w:rPr>
                          <w:t>B</w:t>
                        </w:r>
                      </w:p>
                    </w:tc>
                    <w:tc>
                      <w:tcPr>
                        <w:tcW w:w="19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67307" w:rsidRDefault="00467307" w:rsidP="00C467F0">
                        <w:r>
                          <w:rPr>
                            <w:rFonts w:ascii="Times New Roman" w:eastAsia="Times New Roman" w:hAnsi="Times New Roman" w:cs="Times New Roman"/>
                            <w:color w:val="000000"/>
                            <w:sz w:val="22"/>
                            <w:szCs w:val="22"/>
                          </w:rPr>
                          <w:t>Revenues</w:t>
                        </w:r>
                      </w:p>
                    </w:tc>
                  </w:tr>
                  <w:tr w:rsidR="00467307" w:rsidTr="00C467F0">
                    <w:tc>
                      <w:tcPr>
                        <w:tcW w:w="3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67307" w:rsidRDefault="00467307" w:rsidP="00C467F0">
                        <w:r>
                          <w:rPr>
                            <w:rFonts w:ascii="Times New Roman" w:eastAsia="Times New Roman" w:hAnsi="Times New Roman" w:cs="Times New Roman"/>
                            <w:color w:val="000000"/>
                            <w:sz w:val="22"/>
                            <w:szCs w:val="22"/>
                          </w:rPr>
                          <w:t> 3.</w:t>
                        </w:r>
                      </w:p>
                    </w:tc>
                    <w:tc>
                      <w:tcPr>
                        <w:tcW w:w="3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67307" w:rsidRDefault="00467307" w:rsidP="00C467F0">
                        <w:r>
                          <w:rPr>
                            <w:rFonts w:ascii="Times New Roman" w:eastAsia="Times New Roman" w:hAnsi="Times New Roman" w:cs="Times New Roman"/>
                            <w:color w:val="000000"/>
                            <w:sz w:val="22"/>
                            <w:szCs w:val="22"/>
                          </w:rPr>
                          <w:t>A</w:t>
                        </w:r>
                      </w:p>
                    </w:tc>
                    <w:tc>
                      <w:tcPr>
                        <w:tcW w:w="19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67307" w:rsidRDefault="00467307" w:rsidP="00C467F0">
                        <w:r>
                          <w:rPr>
                            <w:rFonts w:ascii="Times New Roman" w:eastAsia="Times New Roman" w:hAnsi="Times New Roman" w:cs="Times New Roman"/>
                            <w:color w:val="000000"/>
                            <w:sz w:val="22"/>
                            <w:szCs w:val="22"/>
                          </w:rPr>
                          <w:t>Supplies</w:t>
                        </w:r>
                      </w:p>
                    </w:tc>
                  </w:tr>
                  <w:tr w:rsidR="00467307" w:rsidTr="00C467F0">
                    <w:tc>
                      <w:tcPr>
                        <w:tcW w:w="3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67307" w:rsidRDefault="00467307" w:rsidP="00C467F0">
                        <w:r>
                          <w:rPr>
                            <w:rFonts w:ascii="Times New Roman" w:eastAsia="Times New Roman" w:hAnsi="Times New Roman" w:cs="Times New Roman"/>
                            <w:color w:val="000000"/>
                            <w:sz w:val="22"/>
                            <w:szCs w:val="22"/>
                          </w:rPr>
                          <w:t> 4.</w:t>
                        </w:r>
                      </w:p>
                    </w:tc>
                    <w:tc>
                      <w:tcPr>
                        <w:tcW w:w="3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67307" w:rsidRDefault="00467307" w:rsidP="00C467F0">
                        <w:r>
                          <w:rPr>
                            <w:rFonts w:ascii="Times New Roman" w:eastAsia="Times New Roman" w:hAnsi="Times New Roman" w:cs="Times New Roman"/>
                            <w:color w:val="000000"/>
                            <w:sz w:val="22"/>
                            <w:szCs w:val="22"/>
                          </w:rPr>
                          <w:t>A</w:t>
                        </w:r>
                      </w:p>
                    </w:tc>
                    <w:tc>
                      <w:tcPr>
                        <w:tcW w:w="19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67307" w:rsidRDefault="00467307" w:rsidP="00C467F0">
                        <w:r>
                          <w:rPr>
                            <w:rFonts w:ascii="Times New Roman" w:eastAsia="Times New Roman" w:hAnsi="Times New Roman" w:cs="Times New Roman"/>
                            <w:color w:val="000000"/>
                            <w:sz w:val="22"/>
                            <w:szCs w:val="22"/>
                          </w:rPr>
                          <w:t>Land</w:t>
                        </w:r>
                      </w:p>
                    </w:tc>
                  </w:tr>
                  <w:tr w:rsidR="00467307" w:rsidTr="00C467F0">
                    <w:tc>
                      <w:tcPr>
                        <w:tcW w:w="3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67307" w:rsidRDefault="00467307" w:rsidP="00C467F0">
                        <w:r>
                          <w:rPr>
                            <w:rFonts w:ascii="Times New Roman" w:eastAsia="Times New Roman" w:hAnsi="Times New Roman" w:cs="Times New Roman"/>
                            <w:color w:val="000000"/>
                            <w:sz w:val="22"/>
                            <w:szCs w:val="22"/>
                          </w:rPr>
                          <w:t> 5.</w:t>
                        </w:r>
                      </w:p>
                    </w:tc>
                    <w:tc>
                      <w:tcPr>
                        <w:tcW w:w="3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67307" w:rsidRDefault="00467307" w:rsidP="00C467F0">
                        <w:r>
                          <w:rPr>
                            <w:rFonts w:ascii="Times New Roman" w:eastAsia="Times New Roman" w:hAnsi="Times New Roman" w:cs="Times New Roman"/>
                            <w:color w:val="000000"/>
                            <w:sz w:val="22"/>
                            <w:szCs w:val="22"/>
                          </w:rPr>
                          <w:t>A</w:t>
                        </w:r>
                      </w:p>
                    </w:tc>
                    <w:tc>
                      <w:tcPr>
                        <w:tcW w:w="19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67307" w:rsidRDefault="00467307" w:rsidP="00C467F0">
                        <w:r>
                          <w:rPr>
                            <w:rFonts w:ascii="Times New Roman" w:eastAsia="Times New Roman" w:hAnsi="Times New Roman" w:cs="Times New Roman"/>
                            <w:color w:val="000000"/>
                            <w:sz w:val="22"/>
                            <w:szCs w:val="22"/>
                          </w:rPr>
                          <w:t>Accounts payable</w:t>
                        </w:r>
                      </w:p>
                    </w:tc>
                  </w:tr>
                  <w:tr w:rsidR="00467307" w:rsidTr="00C467F0">
                    <w:tc>
                      <w:tcPr>
                        <w:tcW w:w="3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67307" w:rsidRDefault="00467307" w:rsidP="00C467F0">
                        <w:r>
                          <w:rPr>
                            <w:rFonts w:ascii="Times New Roman" w:eastAsia="Times New Roman" w:hAnsi="Times New Roman" w:cs="Times New Roman"/>
                            <w:color w:val="000000"/>
                            <w:sz w:val="22"/>
                            <w:szCs w:val="22"/>
                          </w:rPr>
                          <w:t> 6.</w:t>
                        </w:r>
                      </w:p>
                    </w:tc>
                    <w:tc>
                      <w:tcPr>
                        <w:tcW w:w="3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67307" w:rsidRDefault="00467307" w:rsidP="00C467F0">
                        <w:r>
                          <w:rPr>
                            <w:rFonts w:ascii="Times New Roman" w:eastAsia="Times New Roman" w:hAnsi="Times New Roman" w:cs="Times New Roman"/>
                            <w:color w:val="000000"/>
                            <w:sz w:val="22"/>
                            <w:szCs w:val="22"/>
                          </w:rPr>
                          <w:t>A</w:t>
                        </w:r>
                      </w:p>
                    </w:tc>
                    <w:tc>
                      <w:tcPr>
                        <w:tcW w:w="19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67307" w:rsidRDefault="00467307" w:rsidP="00C467F0">
                        <w:r>
                          <w:rPr>
                            <w:rFonts w:ascii="Times New Roman" w:eastAsia="Times New Roman" w:hAnsi="Times New Roman" w:cs="Times New Roman"/>
                            <w:color w:val="000000"/>
                            <w:sz w:val="22"/>
                            <w:szCs w:val="22"/>
                          </w:rPr>
                          <w:t>Accounts receivable</w:t>
                        </w:r>
                      </w:p>
                    </w:tc>
                  </w:tr>
                  <w:tr w:rsidR="00467307" w:rsidTr="00C467F0">
                    <w:tc>
                      <w:tcPr>
                        <w:tcW w:w="3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67307" w:rsidRDefault="00467307" w:rsidP="00C467F0">
                        <w:r>
                          <w:rPr>
                            <w:rFonts w:ascii="Times New Roman" w:eastAsia="Times New Roman" w:hAnsi="Times New Roman" w:cs="Times New Roman"/>
                            <w:color w:val="000000"/>
                            <w:sz w:val="22"/>
                            <w:szCs w:val="22"/>
                          </w:rPr>
                          <w:t> 7.</w:t>
                        </w:r>
                      </w:p>
                    </w:tc>
                    <w:tc>
                      <w:tcPr>
                        <w:tcW w:w="3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67307" w:rsidRDefault="00467307" w:rsidP="00C467F0">
                        <w:r>
                          <w:rPr>
                            <w:rFonts w:ascii="Times New Roman" w:eastAsia="Times New Roman" w:hAnsi="Times New Roman" w:cs="Times New Roman"/>
                            <w:color w:val="000000"/>
                            <w:sz w:val="22"/>
                            <w:szCs w:val="22"/>
                          </w:rPr>
                          <w:t>C</w:t>
                        </w:r>
                      </w:p>
                    </w:tc>
                    <w:tc>
                      <w:tcPr>
                        <w:tcW w:w="19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67307" w:rsidRDefault="00467307" w:rsidP="00C467F0">
                        <w:r>
                          <w:rPr>
                            <w:rFonts w:ascii="Times New Roman" w:eastAsia="Times New Roman" w:hAnsi="Times New Roman" w:cs="Times New Roman"/>
                            <w:color w:val="000000"/>
                            <w:sz w:val="22"/>
                            <w:szCs w:val="22"/>
                          </w:rPr>
                          <w:t>Operating activities</w:t>
                        </w:r>
                      </w:p>
                    </w:tc>
                  </w:tr>
                  <w:tr w:rsidR="00467307" w:rsidTr="00C467F0">
                    <w:tc>
                      <w:tcPr>
                        <w:tcW w:w="3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67307" w:rsidRDefault="00467307" w:rsidP="00C467F0">
                        <w:r>
                          <w:rPr>
                            <w:rFonts w:ascii="Times New Roman" w:eastAsia="Times New Roman" w:hAnsi="Times New Roman" w:cs="Times New Roman"/>
                            <w:color w:val="000000"/>
                            <w:sz w:val="22"/>
                            <w:szCs w:val="22"/>
                          </w:rPr>
                          <w:t> 8.</w:t>
                        </w:r>
                      </w:p>
                    </w:tc>
                    <w:tc>
                      <w:tcPr>
                        <w:tcW w:w="3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67307" w:rsidRDefault="00467307" w:rsidP="00C467F0">
                        <w:r>
                          <w:rPr>
                            <w:rFonts w:ascii="Times New Roman" w:eastAsia="Times New Roman" w:hAnsi="Times New Roman" w:cs="Times New Roman"/>
                            <w:color w:val="000000"/>
                            <w:sz w:val="22"/>
                            <w:szCs w:val="22"/>
                          </w:rPr>
                          <w:t>B</w:t>
                        </w:r>
                      </w:p>
                    </w:tc>
                    <w:tc>
                      <w:tcPr>
                        <w:tcW w:w="19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67307" w:rsidRDefault="00467307" w:rsidP="00C467F0">
                        <w:r>
                          <w:rPr>
                            <w:rFonts w:ascii="Times New Roman" w:eastAsia="Times New Roman" w:hAnsi="Times New Roman" w:cs="Times New Roman"/>
                            <w:color w:val="000000"/>
                            <w:sz w:val="22"/>
                            <w:szCs w:val="22"/>
                          </w:rPr>
                          <w:t>Wages expense</w:t>
                        </w:r>
                      </w:p>
                    </w:tc>
                  </w:tr>
                  <w:tr w:rsidR="00467307" w:rsidTr="00C467F0">
                    <w:tc>
                      <w:tcPr>
                        <w:tcW w:w="3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67307" w:rsidRDefault="00467307" w:rsidP="00C467F0">
                        <w:r>
                          <w:rPr>
                            <w:rFonts w:ascii="Times New Roman" w:eastAsia="Times New Roman" w:hAnsi="Times New Roman" w:cs="Times New Roman"/>
                            <w:color w:val="000000"/>
                            <w:sz w:val="22"/>
                            <w:szCs w:val="22"/>
                          </w:rPr>
                          <w:t> 9.</w:t>
                        </w:r>
                      </w:p>
                    </w:tc>
                    <w:tc>
                      <w:tcPr>
                        <w:tcW w:w="3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67307" w:rsidRDefault="00467307" w:rsidP="00C467F0">
                        <w:pPr>
                          <w:pStyle w:val="p"/>
                        </w:pPr>
                        <w:r>
                          <w:rPr>
                            <w:rFonts w:ascii="Times New Roman" w:eastAsia="Times New Roman" w:hAnsi="Times New Roman" w:cs="Times New Roman"/>
                            <w:color w:val="000000"/>
                            <w:sz w:val="22"/>
                            <w:szCs w:val="22"/>
                          </w:rPr>
                          <w:t>B &amp; D</w:t>
                        </w:r>
                      </w:p>
                    </w:tc>
                    <w:tc>
                      <w:tcPr>
                        <w:tcW w:w="3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67307" w:rsidRDefault="00467307" w:rsidP="00C467F0">
                        <w:pPr>
                          <w:pStyle w:val="p"/>
                        </w:pPr>
                        <w:r>
                          <w:rPr>
                            <w:rFonts w:ascii="Times New Roman" w:eastAsia="Times New Roman" w:hAnsi="Times New Roman" w:cs="Times New Roman"/>
                            <w:color w:val="000000"/>
                            <w:sz w:val="22"/>
                            <w:szCs w:val="22"/>
                          </w:rPr>
                          <w:t>Net income</w:t>
                        </w:r>
                      </w:p>
                    </w:tc>
                  </w:tr>
                  <w:tr w:rsidR="00467307" w:rsidTr="00C467F0">
                    <w:tc>
                      <w:tcPr>
                        <w:tcW w:w="3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67307" w:rsidRDefault="00467307" w:rsidP="00C467F0">
                        <w:r>
                          <w:rPr>
                            <w:rFonts w:ascii="Times New Roman" w:eastAsia="Times New Roman" w:hAnsi="Times New Roman" w:cs="Times New Roman"/>
                            <w:color w:val="000000"/>
                            <w:sz w:val="22"/>
                            <w:szCs w:val="22"/>
                          </w:rPr>
                          <w:t>10.</w:t>
                        </w:r>
                      </w:p>
                    </w:tc>
                    <w:tc>
                      <w:tcPr>
                        <w:tcW w:w="37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67307" w:rsidRDefault="00467307" w:rsidP="00C467F0">
                        <w:r>
                          <w:rPr>
                            <w:rFonts w:ascii="Times New Roman" w:eastAsia="Times New Roman" w:hAnsi="Times New Roman" w:cs="Times New Roman"/>
                            <w:color w:val="000000"/>
                            <w:sz w:val="22"/>
                            <w:szCs w:val="22"/>
                          </w:rPr>
                          <w:t>A &amp; C</w:t>
                        </w:r>
                      </w:p>
                    </w:tc>
                    <w:tc>
                      <w:tcPr>
                        <w:tcW w:w="19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67307" w:rsidRDefault="00467307" w:rsidP="00C467F0">
                        <w:r>
                          <w:rPr>
                            <w:rFonts w:ascii="Times New Roman" w:eastAsia="Times New Roman" w:hAnsi="Times New Roman" w:cs="Times New Roman"/>
                            <w:color w:val="000000"/>
                            <w:sz w:val="22"/>
                            <w:szCs w:val="22"/>
                          </w:rPr>
                          <w:t>Cash</w:t>
                        </w:r>
                      </w:p>
                    </w:tc>
                  </w:tr>
                </w:tbl>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163. Name and describe the four primary financial statements for a corporation.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7020"/>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 xml:space="preserve">1. Income statement: A summary of the revenue and expenses </w:t>
                  </w:r>
                  <w:r>
                    <w:rPr>
                      <w:rFonts w:ascii="Times New Roman" w:eastAsia="Times New Roman" w:hAnsi="Times New Roman" w:cs="Times New Roman"/>
                      <w:i/>
                      <w:iCs/>
                      <w:color w:val="000000"/>
                      <w:sz w:val="22"/>
                      <w:szCs w:val="22"/>
                    </w:rPr>
                    <w:t>for a specific</w:t>
                  </w:r>
                  <w:r>
                    <w:rPr>
                      <w:rFonts w:ascii="Times New Roman" w:eastAsia="Times New Roman" w:hAnsi="Times New Roman" w:cs="Times New Roman"/>
                      <w:i/>
                      <w:iCs/>
                      <w:color w:val="000000"/>
                      <w:sz w:val="22"/>
                      <w:szCs w:val="22"/>
                    </w:rPr>
                    <w:br/>
                    <w:t>    period of time</w:t>
                  </w:r>
                  <w:r>
                    <w:rPr>
                      <w:rFonts w:ascii="Times New Roman" w:eastAsia="Times New Roman" w:hAnsi="Times New Roman" w:cs="Times New Roman"/>
                      <w:color w:val="000000"/>
                      <w:sz w:val="22"/>
                      <w:szCs w:val="22"/>
                    </w:rPr>
                    <w:t>, such as a month or a year.</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2. Retained earnings statement:  A summary of the changes in retained earnings</w:t>
                  </w:r>
                  <w:r>
                    <w:rPr>
                      <w:rFonts w:ascii="Times New Roman" w:eastAsia="Times New Roman" w:hAnsi="Times New Roman" w:cs="Times New Roman"/>
                      <w:color w:val="000000"/>
                      <w:sz w:val="22"/>
                      <w:szCs w:val="22"/>
                    </w:rPr>
                    <w:br/>
                    <w:t xml:space="preserve">    that have occurred </w:t>
                  </w:r>
                  <w:r>
                    <w:rPr>
                      <w:rFonts w:ascii="Times New Roman" w:eastAsia="Times New Roman" w:hAnsi="Times New Roman" w:cs="Times New Roman"/>
                      <w:i/>
                      <w:iCs/>
                      <w:color w:val="000000"/>
                      <w:sz w:val="22"/>
                      <w:szCs w:val="22"/>
                    </w:rPr>
                    <w:t>during a specific period of time</w:t>
                  </w:r>
                  <w:r>
                    <w:rPr>
                      <w:rFonts w:ascii="Times New Roman" w:eastAsia="Times New Roman" w:hAnsi="Times New Roman" w:cs="Times New Roman"/>
                      <w:color w:val="000000"/>
                      <w:sz w:val="22"/>
                      <w:szCs w:val="22"/>
                    </w:rPr>
                    <w:t> such as a</w:t>
                  </w:r>
                  <w:r>
                    <w:rPr>
                      <w:rFonts w:ascii="Times New Roman" w:eastAsia="Times New Roman" w:hAnsi="Times New Roman" w:cs="Times New Roman"/>
                      <w:color w:val="000000"/>
                      <w:sz w:val="22"/>
                      <w:szCs w:val="22"/>
                    </w:rPr>
                    <w:br/>
                    <w:t>    month or a year.</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 xml:space="preserve">3. Balance sheet: A list of the assets, liabilities, and owner’s equity </w:t>
                  </w:r>
                  <w:r>
                    <w:rPr>
                      <w:rFonts w:ascii="Times New Roman" w:eastAsia="Times New Roman" w:hAnsi="Times New Roman" w:cs="Times New Roman"/>
                      <w:i/>
                      <w:iCs/>
                      <w:color w:val="000000"/>
                      <w:sz w:val="22"/>
                      <w:szCs w:val="22"/>
                    </w:rPr>
                    <w:t>as of a</w:t>
                  </w:r>
                  <w:r>
                    <w:rPr>
                      <w:rFonts w:ascii="Times New Roman" w:eastAsia="Times New Roman" w:hAnsi="Times New Roman" w:cs="Times New Roman"/>
                      <w:i/>
                      <w:iCs/>
                      <w:color w:val="000000"/>
                      <w:sz w:val="22"/>
                      <w:szCs w:val="22"/>
                    </w:rPr>
                    <w:br/>
                    <w:t>    specific date</w:t>
                  </w:r>
                  <w:r>
                    <w:rPr>
                      <w:rFonts w:ascii="Times New Roman" w:eastAsia="Times New Roman" w:hAnsi="Times New Roman" w:cs="Times New Roman"/>
                      <w:color w:val="000000"/>
                      <w:sz w:val="22"/>
                      <w:szCs w:val="22"/>
                    </w:rPr>
                    <w:t>, usually at the close of the last day of a month or a year.</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4. Statement of cash flows: A summary of the cash receipts and cash payments</w:t>
                  </w:r>
                  <w:r>
                    <w:rPr>
                      <w:rFonts w:ascii="Times New Roman" w:eastAsia="Times New Roman" w:hAnsi="Times New Roman" w:cs="Times New Roman"/>
                      <w:color w:val="000000"/>
                      <w:sz w:val="22"/>
                      <w:szCs w:val="22"/>
                    </w:rPr>
                    <w:br/>
                    <w:t>    for a </w:t>
                  </w:r>
                  <w:r>
                    <w:rPr>
                      <w:rFonts w:ascii="Times New Roman" w:eastAsia="Times New Roman" w:hAnsi="Times New Roman" w:cs="Times New Roman"/>
                      <w:i/>
                      <w:iCs/>
                      <w:color w:val="000000"/>
                      <w:sz w:val="22"/>
                      <w:szCs w:val="22"/>
                    </w:rPr>
                    <w:t>specific period of time</w:t>
                  </w:r>
                  <w:r>
                    <w:rPr>
                      <w:rFonts w:ascii="Times New Roman" w:eastAsia="Times New Roman" w:hAnsi="Times New Roman" w:cs="Times New Roman"/>
                      <w:color w:val="000000"/>
                      <w:sz w:val="22"/>
                      <w:szCs w:val="22"/>
                    </w:rPr>
                    <w:t>, such as a month or a year.</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E0972" w:rsidRDefault="003E0972">
      <w:pPr>
        <w:spacing w:after="75"/>
      </w:pPr>
    </w:p>
    <w:p w:rsidR="003E0972" w:rsidRDefault="003E0972">
      <w:r>
        <w:br w:type="page"/>
      </w: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lastRenderedPageBreak/>
              <w:t>164. A summary of cash flows for Evelyn's Event Planning for the year ended December 31 is shown below.</w:t>
            </w:r>
            <w:r>
              <w:rPr>
                <w:rFonts w:ascii="Times New Roman" w:eastAsia="Times New Roman" w:hAnsi="Times New Roman" w:cs="Times New Roman"/>
                <w:color w:val="000000"/>
                <w:sz w:val="22"/>
                <w:szCs w:val="22"/>
              </w:rPr>
              <w:br/>
            </w:r>
          </w:p>
          <w:tbl>
            <w:tblPr>
              <w:tblW w:w="750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5388"/>
              <w:gridCol w:w="2112"/>
            </w:tblGrid>
            <w:tr w:rsidR="00387A20">
              <w:tc>
                <w:tcPr>
                  <w:tcW w:w="612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 receipts:</w:t>
                  </w:r>
                </w:p>
              </w:tc>
              <w:tc>
                <w:tcPr>
                  <w:tcW w:w="234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r w:rsidR="00387A20">
              <w:tc>
                <w:tcPr>
                  <w:tcW w:w="612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Cash received from customers</w:t>
                  </w:r>
                </w:p>
              </w:tc>
              <w:tc>
                <w:tcPr>
                  <w:tcW w:w="234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$57,360</w:t>
                  </w:r>
                </w:p>
              </w:tc>
            </w:tr>
            <w:tr w:rsidR="00387A20">
              <w:tc>
                <w:tcPr>
                  <w:tcW w:w="612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Cash received from bank loan</w:t>
                  </w:r>
                </w:p>
              </w:tc>
              <w:tc>
                <w:tcPr>
                  <w:tcW w:w="234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15,000</w:t>
                  </w:r>
                </w:p>
              </w:tc>
            </w:tr>
          </w:tbl>
          <w:p w:rsidR="00387A20" w:rsidRDefault="002965DF">
            <w:pPr>
              <w:pStyle w:val="p"/>
            </w:pPr>
            <w:r>
              <w:rPr>
                <w:rFonts w:ascii="Times New Roman" w:eastAsia="Times New Roman" w:hAnsi="Times New Roman" w:cs="Times New Roman"/>
                <w:color w:val="000000"/>
                <w:sz w:val="22"/>
                <w:szCs w:val="22"/>
              </w:rPr>
              <w:t>​</w:t>
            </w:r>
          </w:p>
          <w:tbl>
            <w:tblPr>
              <w:tblW w:w="750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3772"/>
              <w:gridCol w:w="3728"/>
            </w:tblGrid>
            <w:tr w:rsidR="00387A20">
              <w:tc>
                <w:tcPr>
                  <w:tcW w:w="42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 payments:</w:t>
                  </w:r>
                </w:p>
              </w:tc>
              <w:tc>
                <w:tcPr>
                  <w:tcW w:w="42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r>
            <w:tr w:rsidR="00387A20">
              <w:tc>
                <w:tcPr>
                  <w:tcW w:w="42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Cash paid for operating expenses</w:t>
                  </w:r>
                </w:p>
              </w:tc>
              <w:tc>
                <w:tcPr>
                  <w:tcW w:w="423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$12,120</w:t>
                  </w:r>
                </w:p>
              </w:tc>
            </w:tr>
            <w:tr w:rsidR="00387A20">
              <w:tc>
                <w:tcPr>
                  <w:tcW w:w="42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Cash paid for equipment</w:t>
                  </w:r>
                </w:p>
              </w:tc>
              <w:tc>
                <w:tcPr>
                  <w:tcW w:w="423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18,070</w:t>
                  </w:r>
                </w:p>
              </w:tc>
            </w:tr>
            <w:tr w:rsidR="00387A20">
              <w:tc>
                <w:tcPr>
                  <w:tcW w:w="42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Cash paid for party supplies</w:t>
                  </w:r>
                </w:p>
              </w:tc>
              <w:tc>
                <w:tcPr>
                  <w:tcW w:w="423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9,480</w:t>
                  </w:r>
                </w:p>
              </w:tc>
            </w:tr>
            <w:tr w:rsidR="00387A20">
              <w:tc>
                <w:tcPr>
                  <w:tcW w:w="42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Dividends</w:t>
                  </w:r>
                </w:p>
              </w:tc>
              <w:tc>
                <w:tcPr>
                  <w:tcW w:w="423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12,000</w:t>
                  </w:r>
                </w:p>
              </w:tc>
            </w:tr>
            <w:tr w:rsidR="00387A20">
              <w:tc>
                <w:tcPr>
                  <w:tcW w:w="42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423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r w:rsidR="00387A20">
              <w:tc>
                <w:tcPr>
                  <w:tcW w:w="42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The cash balance as of January 1</w:t>
                  </w:r>
                </w:p>
              </w:tc>
              <w:tc>
                <w:tcPr>
                  <w:tcW w:w="423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$15,580</w:t>
                  </w:r>
                </w:p>
              </w:tc>
            </w:tr>
          </w:tbl>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Prepare a statement of cash flows for Evelyn's Event Planning for the year ended December 31.</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6435"/>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w:t>
                  </w:r>
                </w:p>
                <w:tbl>
                  <w:tblPr>
                    <w:tblW w:w="6435"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840"/>
                    <w:gridCol w:w="1595"/>
                  </w:tblGrid>
                  <w:tr w:rsidR="00387A20">
                    <w:tc>
                      <w:tcPr>
                        <w:tcW w:w="8820" w:type="dxa"/>
                        <w:gridSpan w:val="2"/>
                        <w:tcBorders>
                          <w:bottom w:val="single" w:sz="6" w:space="0" w:color="000000"/>
                        </w:tcBorders>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rPr>
                          <w:t>Evelyn's Event Planning</w:t>
                        </w:r>
                        <w:r>
                          <w:rPr>
                            <w:rFonts w:ascii="Times New Roman" w:eastAsia="Times New Roman" w:hAnsi="Times New Roman" w:cs="Times New Roman"/>
                            <w:color w:val="000000"/>
                            <w:sz w:val="22"/>
                            <w:szCs w:val="22"/>
                          </w:rPr>
                          <w:br/>
                          <w:t>Statement of Cash Flows</w:t>
                        </w:r>
                        <w:r>
                          <w:rPr>
                            <w:rFonts w:ascii="Times New Roman" w:eastAsia="Times New Roman" w:hAnsi="Times New Roman" w:cs="Times New Roman"/>
                            <w:color w:val="000000"/>
                            <w:sz w:val="22"/>
                            <w:szCs w:val="22"/>
                          </w:rPr>
                          <w:br/>
                          <w:t>For the Year Ended December 31</w:t>
                        </w:r>
                      </w:p>
                    </w:tc>
                  </w:tr>
                  <w:tr w:rsidR="00387A20">
                    <w:tc>
                      <w:tcPr>
                        <w:tcW w:w="6660" w:type="dxa"/>
                        <w:gridSpan w:val="2"/>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 flows from operating activities:</w:t>
                        </w:r>
                      </w:p>
                    </w:tc>
                  </w:tr>
                  <w:tr w:rsidR="00387A20">
                    <w:tc>
                      <w:tcPr>
                        <w:tcW w:w="6750" w:type="dxa"/>
                        <w:tcMar>
                          <w:top w:w="0" w:type="dxa"/>
                          <w:left w:w="0" w:type="dxa"/>
                          <w:bottom w:w="0" w:type="dxa"/>
                          <w:right w:w="0" w:type="dxa"/>
                        </w:tcMar>
                        <w:vAlign w:val="center"/>
                      </w:tcPr>
                      <w:p w:rsidR="00387A20" w:rsidRDefault="002965DF">
                        <w:pPr>
                          <w:pStyle w:val="p"/>
                          <w:ind w:left="600"/>
                        </w:pPr>
                        <w:r>
                          <w:rPr>
                            <w:rFonts w:ascii="Times New Roman" w:eastAsia="Times New Roman" w:hAnsi="Times New Roman" w:cs="Times New Roman"/>
                            <w:color w:val="000000"/>
                            <w:sz w:val="22"/>
                            <w:szCs w:val="22"/>
                          </w:rPr>
                          <w:t>Cash received from customers</w:t>
                        </w:r>
                      </w:p>
                    </w:tc>
                    <w:tc>
                      <w:tcPr>
                        <w:tcW w:w="1650" w:type="dxa"/>
                        <w:tcMar>
                          <w:top w:w="0" w:type="dxa"/>
                          <w:left w:w="0" w:type="dxa"/>
                          <w:bottom w:w="0" w:type="dxa"/>
                          <w:right w:w="0" w:type="dxa"/>
                        </w:tcMar>
                      </w:tcPr>
                      <w:p w:rsidR="00387A20" w:rsidRDefault="002965DF">
                        <w:pPr>
                          <w:pStyle w:val="p"/>
                        </w:pPr>
                        <w:r>
                          <w:rPr>
                            <w:rFonts w:ascii="Times New Roman" w:eastAsia="Times New Roman" w:hAnsi="Times New Roman" w:cs="Times New Roman"/>
                            <w:color w:val="000000"/>
                            <w:sz w:val="22"/>
                            <w:szCs w:val="22"/>
                          </w:rPr>
                          <w:t>$57,360</w:t>
                        </w:r>
                      </w:p>
                    </w:tc>
                  </w:tr>
                  <w:tr w:rsidR="00387A20">
                    <w:trPr>
                      <w:trHeight w:val="375"/>
                    </w:trPr>
                    <w:tc>
                      <w:tcPr>
                        <w:tcW w:w="6750" w:type="dxa"/>
                        <w:tcMar>
                          <w:top w:w="0" w:type="dxa"/>
                          <w:left w:w="0" w:type="dxa"/>
                          <w:bottom w:w="0" w:type="dxa"/>
                          <w:right w:w="0" w:type="dxa"/>
                        </w:tcMar>
                        <w:vAlign w:val="center"/>
                      </w:tcPr>
                      <w:p w:rsidR="00387A20" w:rsidRDefault="002965DF">
                        <w:pPr>
                          <w:pStyle w:val="p"/>
                          <w:ind w:left="600"/>
                        </w:pPr>
                        <w:r>
                          <w:rPr>
                            <w:rFonts w:ascii="Times New Roman" w:eastAsia="Times New Roman" w:hAnsi="Times New Roman" w:cs="Times New Roman"/>
                            <w:color w:val="000000"/>
                            <w:sz w:val="22"/>
                            <w:szCs w:val="22"/>
                          </w:rPr>
                          <w:t>Cash payments for expenses and supplies</w:t>
                        </w:r>
                      </w:p>
                    </w:tc>
                    <w:tc>
                      <w:tcPr>
                        <w:tcW w:w="1650" w:type="dxa"/>
                        <w:tcMar>
                          <w:top w:w="0" w:type="dxa"/>
                          <w:left w:w="0" w:type="dxa"/>
                          <w:bottom w:w="0" w:type="dxa"/>
                          <w:right w:w="0" w:type="dxa"/>
                        </w:tcMar>
                      </w:tcPr>
                      <w:p w:rsidR="00387A20" w:rsidRDefault="002965DF">
                        <w:pPr>
                          <w:pStyle w:val="p"/>
                        </w:pPr>
                        <w:r>
                          <w:br/>
                        </w:r>
                        <w:r>
                          <w:rPr>
                            <w:rFonts w:ascii="Times New Roman" w:eastAsia="Times New Roman" w:hAnsi="Times New Roman" w:cs="Times New Roman"/>
                            <w:color w:val="000000"/>
                            <w:sz w:val="22"/>
                            <w:szCs w:val="22"/>
                            <w:u w:val="single"/>
                          </w:rPr>
                          <w:t>(21,600</w:t>
                        </w:r>
                        <w:r>
                          <w:rPr>
                            <w:rFonts w:ascii="Times New Roman" w:eastAsia="Times New Roman" w:hAnsi="Times New Roman" w:cs="Times New Roman"/>
                            <w:color w:val="000000"/>
                            <w:sz w:val="22"/>
                            <w:szCs w:val="22"/>
                          </w:rPr>
                          <w:t>)</w:t>
                        </w:r>
                      </w:p>
                    </w:tc>
                  </w:tr>
                  <w:tr w:rsidR="00387A20">
                    <w:tc>
                      <w:tcPr>
                        <w:tcW w:w="6750" w:type="dxa"/>
                        <w:tcMar>
                          <w:top w:w="0" w:type="dxa"/>
                          <w:left w:w="0" w:type="dxa"/>
                          <w:bottom w:w="0" w:type="dxa"/>
                          <w:right w:w="0" w:type="dxa"/>
                        </w:tcMar>
                        <w:vAlign w:val="center"/>
                      </w:tcPr>
                      <w:p w:rsidR="00387A20" w:rsidRDefault="002965DF">
                        <w:pPr>
                          <w:pStyle w:val="p"/>
                          <w:ind w:left="600"/>
                        </w:pPr>
                        <w:r>
                          <w:rPr>
                            <w:rFonts w:ascii="Times New Roman" w:eastAsia="Times New Roman" w:hAnsi="Times New Roman" w:cs="Times New Roman"/>
                            <w:color w:val="000000"/>
                            <w:sz w:val="22"/>
                            <w:szCs w:val="22"/>
                          </w:rPr>
                          <w:t>Net cash flows from operating activities</w:t>
                        </w:r>
                      </w:p>
                    </w:tc>
                    <w:tc>
                      <w:tcPr>
                        <w:tcW w:w="16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$35,760</w:t>
                        </w:r>
                      </w:p>
                    </w:tc>
                  </w:tr>
                  <w:tr w:rsidR="00387A20">
                    <w:tc>
                      <w:tcPr>
                        <w:tcW w:w="67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65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r w:rsidR="00387A20">
                    <w:tc>
                      <w:tcPr>
                        <w:tcW w:w="67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 flows from investing activities:</w:t>
                        </w:r>
                      </w:p>
                    </w:tc>
                    <w:tc>
                      <w:tcPr>
                        <w:tcW w:w="165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r w:rsidR="00387A20">
                    <w:tc>
                      <w:tcPr>
                        <w:tcW w:w="6750" w:type="dxa"/>
                        <w:tcMar>
                          <w:top w:w="0" w:type="dxa"/>
                          <w:left w:w="0" w:type="dxa"/>
                          <w:bottom w:w="0" w:type="dxa"/>
                          <w:right w:w="0" w:type="dxa"/>
                        </w:tcMar>
                        <w:vAlign w:val="center"/>
                      </w:tcPr>
                      <w:p w:rsidR="00387A20" w:rsidRDefault="002965DF">
                        <w:pPr>
                          <w:pStyle w:val="p"/>
                          <w:ind w:left="600"/>
                        </w:pPr>
                        <w:r>
                          <w:rPr>
                            <w:rFonts w:ascii="Times New Roman" w:eastAsia="Times New Roman" w:hAnsi="Times New Roman" w:cs="Times New Roman"/>
                            <w:color w:val="000000"/>
                            <w:sz w:val="22"/>
                            <w:szCs w:val="22"/>
                          </w:rPr>
                          <w:t>Cash paid for equipment</w:t>
                        </w:r>
                      </w:p>
                    </w:tc>
                    <w:tc>
                      <w:tcPr>
                        <w:tcW w:w="16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(18,070)</w:t>
                        </w:r>
                      </w:p>
                    </w:tc>
                  </w:tr>
                  <w:tr w:rsidR="00387A20">
                    <w:tc>
                      <w:tcPr>
                        <w:tcW w:w="67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65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r w:rsidR="00387A20">
                    <w:tc>
                      <w:tcPr>
                        <w:tcW w:w="6750" w:type="dxa"/>
                        <w:gridSpan w:val="2"/>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 from financing activities:</w:t>
                        </w:r>
                      </w:p>
                    </w:tc>
                  </w:tr>
                  <w:tr w:rsidR="00387A20">
                    <w:tc>
                      <w:tcPr>
                        <w:tcW w:w="6750" w:type="dxa"/>
                        <w:tcMar>
                          <w:top w:w="0" w:type="dxa"/>
                          <w:left w:w="0" w:type="dxa"/>
                          <w:bottom w:w="0" w:type="dxa"/>
                          <w:right w:w="0" w:type="dxa"/>
                        </w:tcMar>
                        <w:vAlign w:val="center"/>
                      </w:tcPr>
                      <w:p w:rsidR="00387A20" w:rsidRDefault="002965DF">
                        <w:pPr>
                          <w:pStyle w:val="p"/>
                          <w:ind w:left="600"/>
                        </w:pPr>
                        <w:r>
                          <w:rPr>
                            <w:rFonts w:ascii="Times New Roman" w:eastAsia="Times New Roman" w:hAnsi="Times New Roman" w:cs="Times New Roman"/>
                            <w:color w:val="000000"/>
                            <w:sz w:val="22"/>
                            <w:szCs w:val="22"/>
                          </w:rPr>
                          <w:t>Cash received from bank loan</w:t>
                        </w:r>
                      </w:p>
                    </w:tc>
                    <w:tc>
                      <w:tcPr>
                        <w:tcW w:w="1650" w:type="dxa"/>
                        <w:tcMar>
                          <w:top w:w="0" w:type="dxa"/>
                          <w:left w:w="0" w:type="dxa"/>
                          <w:bottom w:w="0" w:type="dxa"/>
                          <w:right w:w="0" w:type="dxa"/>
                        </w:tcMar>
                      </w:tcPr>
                      <w:p w:rsidR="00387A20" w:rsidRDefault="002965DF">
                        <w:pPr>
                          <w:pStyle w:val="p"/>
                        </w:pPr>
                        <w:r>
                          <w:rPr>
                            <w:rFonts w:ascii="Times New Roman" w:eastAsia="Times New Roman" w:hAnsi="Times New Roman" w:cs="Times New Roman"/>
                            <w:color w:val="000000"/>
                            <w:sz w:val="22"/>
                            <w:szCs w:val="22"/>
                          </w:rPr>
                          <w:t>$15,000</w:t>
                        </w:r>
                      </w:p>
                    </w:tc>
                  </w:tr>
                  <w:tr w:rsidR="00387A20">
                    <w:tc>
                      <w:tcPr>
                        <w:tcW w:w="6750" w:type="dxa"/>
                        <w:tcMar>
                          <w:top w:w="0" w:type="dxa"/>
                          <w:left w:w="0" w:type="dxa"/>
                          <w:bottom w:w="0" w:type="dxa"/>
                          <w:right w:w="0" w:type="dxa"/>
                        </w:tcMar>
                        <w:vAlign w:val="center"/>
                      </w:tcPr>
                      <w:p w:rsidR="00387A20" w:rsidRDefault="002965DF">
                        <w:pPr>
                          <w:pStyle w:val="p"/>
                          <w:ind w:left="600"/>
                        </w:pPr>
                        <w:r>
                          <w:rPr>
                            <w:rFonts w:ascii="Times New Roman" w:eastAsia="Times New Roman" w:hAnsi="Times New Roman" w:cs="Times New Roman"/>
                            <w:color w:val="000000"/>
                            <w:sz w:val="22"/>
                            <w:szCs w:val="22"/>
                          </w:rPr>
                          <w:t>Dividends</w:t>
                        </w:r>
                      </w:p>
                    </w:tc>
                    <w:tc>
                      <w:tcPr>
                        <w:tcW w:w="1650" w:type="dxa"/>
                        <w:tcMar>
                          <w:top w:w="0" w:type="dxa"/>
                          <w:left w:w="0" w:type="dxa"/>
                          <w:bottom w:w="0" w:type="dxa"/>
                          <w:right w:w="0" w:type="dxa"/>
                        </w:tcMar>
                      </w:tcPr>
                      <w:p w:rsidR="00387A20" w:rsidRDefault="002965DF">
                        <w:pPr>
                          <w:pStyle w:val="p"/>
                        </w:pPr>
                        <w:r>
                          <w:rPr>
                            <w:rFonts w:ascii="Times New Roman" w:eastAsia="Times New Roman" w:hAnsi="Times New Roman" w:cs="Times New Roman"/>
                            <w:color w:val="000000"/>
                            <w:sz w:val="22"/>
                            <w:szCs w:val="22"/>
                            <w:u w:val="single"/>
                          </w:rPr>
                          <w:t>(12,000</w:t>
                        </w:r>
                        <w:r>
                          <w:rPr>
                            <w:rFonts w:ascii="Times New Roman" w:eastAsia="Times New Roman" w:hAnsi="Times New Roman" w:cs="Times New Roman"/>
                            <w:color w:val="000000"/>
                            <w:sz w:val="22"/>
                            <w:szCs w:val="22"/>
                          </w:rPr>
                          <w:t>)</w:t>
                        </w:r>
                      </w:p>
                    </w:tc>
                  </w:tr>
                  <w:tr w:rsidR="00387A20">
                    <w:tc>
                      <w:tcPr>
                        <w:tcW w:w="67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Net cash flows from financing activities</w:t>
                        </w:r>
                      </w:p>
                    </w:tc>
                    <w:tc>
                      <w:tcPr>
                        <w:tcW w:w="165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u w:val="single"/>
                          </w:rPr>
                          <w:t>    3,000</w:t>
                        </w:r>
                      </w:p>
                    </w:tc>
                  </w:tr>
                  <w:tr w:rsidR="00387A20">
                    <w:tc>
                      <w:tcPr>
                        <w:tcW w:w="67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Net increase in cash</w:t>
                        </w:r>
                      </w:p>
                    </w:tc>
                    <w:tc>
                      <w:tcPr>
                        <w:tcW w:w="165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$20,690</w:t>
                        </w:r>
                      </w:p>
                    </w:tc>
                  </w:tr>
                  <w:tr w:rsidR="00387A20">
                    <w:tc>
                      <w:tcPr>
                        <w:tcW w:w="67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 balance, January 1</w:t>
                        </w:r>
                      </w:p>
                    </w:tc>
                    <w:tc>
                      <w:tcPr>
                        <w:tcW w:w="165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u w:val="single"/>
                          </w:rPr>
                          <w:t>  15,580</w:t>
                        </w:r>
                      </w:p>
                    </w:tc>
                  </w:tr>
                  <w:tr w:rsidR="00387A20">
                    <w:tc>
                      <w:tcPr>
                        <w:tcW w:w="67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 balance, December 31</w:t>
                        </w:r>
                      </w:p>
                    </w:tc>
                    <w:tc>
                      <w:tcPr>
                        <w:tcW w:w="1650" w:type="dxa"/>
                        <w:tcMar>
                          <w:top w:w="0" w:type="dxa"/>
                          <w:left w:w="0" w:type="dxa"/>
                          <w:bottom w:w="0" w:type="dxa"/>
                          <w:right w:w="0" w:type="dxa"/>
                        </w:tcMar>
                      </w:tcPr>
                      <w:p w:rsidR="00387A20" w:rsidRDefault="002965DF">
                        <w:pPr>
                          <w:jc w:val="right"/>
                        </w:pPr>
                        <w:r>
                          <w:rPr>
                            <w:rStyle w:val="DoubleUnderline"/>
                            <w:rFonts w:ascii="Times New Roman" w:eastAsia="Times New Roman" w:hAnsi="Times New Roman" w:cs="Times New Roman"/>
                            <w:color w:val="000000"/>
                            <w:sz w:val="22"/>
                            <w:szCs w:val="22"/>
                            <w:u w:val="double"/>
                          </w:rPr>
                          <w:t> $36,270</w:t>
                        </w:r>
                      </w:p>
                    </w:tc>
                  </w:tr>
                </w:tbl>
                <w:p w:rsidR="00387A20" w:rsidRDefault="00387A20"/>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Challenging</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ACCT.ACBSP.APC.24 - Statement of Cash Flows</w:t>
                  </w:r>
                  <w:r>
                    <w:rPr>
                      <w:color w:val="000000"/>
                      <w:sz w:val="22"/>
                      <w:szCs w:val="22"/>
                    </w:rPr>
                    <w:br/>
                    <w:t>ACCT.AICPA.FN.03 - Measurement</w:t>
                  </w:r>
                  <w:r>
                    <w:rPr>
                      <w:color w:val="000000"/>
                      <w:sz w:val="22"/>
                      <w:szCs w:val="22"/>
                    </w:rPr>
                    <w:br/>
                    <w:t>BUSPROG: Analytic</w:t>
                  </w:r>
                </w:p>
              </w:tc>
            </w:tr>
          </w:tbl>
          <w:p w:rsidR="00387A20" w:rsidRDefault="00387A20"/>
        </w:tc>
      </w:tr>
    </w:tbl>
    <w:p w:rsidR="003E0972" w:rsidRDefault="003E0972">
      <w:pPr>
        <w:spacing w:after="75"/>
      </w:pPr>
    </w:p>
    <w:p w:rsidR="003E0972" w:rsidRDefault="003E0972">
      <w:r>
        <w:br w:type="page"/>
      </w: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lastRenderedPageBreak/>
              <w:t>165. The assets and liabilities of Rocky's Day Spa at December 31 and expenses for the year are listed below.  The stockholders' equity was $68,000 ($48,000 in Common Stock and $20,000 in Retained Earnings) at January 1. The shareholders invested in an additional $10,000 of common stock during the year. Net income for the year is $45,625.</w:t>
            </w:r>
            <w:r>
              <w:br/>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2970"/>
              <w:gridCol w:w="1365"/>
              <w:gridCol w:w="2340"/>
              <w:gridCol w:w="1725"/>
            </w:tblGrid>
            <w:tr w:rsidR="00387A20">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Accounts payable</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  4,375</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Spa operating expense</w:t>
                  </w:r>
                </w:p>
              </w:tc>
              <w:tc>
                <w:tcPr>
                  <w:tcW w:w="17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$23,760</w:t>
                  </w:r>
                </w:p>
              </w:tc>
            </w:tr>
            <w:tr w:rsidR="00387A20">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Accounts receivable</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8,490</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Office expense</w:t>
                  </w:r>
                </w:p>
              </w:tc>
              <w:tc>
                <w:tcPr>
                  <w:tcW w:w="17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2,470</w:t>
                  </w:r>
                </w:p>
              </w:tc>
            </w:tr>
            <w:tr w:rsidR="00387A20">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13,980</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Spa supplies</w:t>
                  </w:r>
                </w:p>
              </w:tc>
              <w:tc>
                <w:tcPr>
                  <w:tcW w:w="17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9,230</w:t>
                  </w:r>
                </w:p>
              </w:tc>
            </w:tr>
            <w:tr w:rsidR="00387A20">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Fees earned</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Wages expense</w:t>
                  </w:r>
                </w:p>
              </w:tc>
              <w:tc>
                <w:tcPr>
                  <w:tcW w:w="17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26,580</w:t>
                  </w:r>
                </w:p>
              </w:tc>
            </w:tr>
            <w:tr w:rsidR="00387A20">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Spa furniture &amp; equipment</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56,000</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Dividends</w:t>
                  </w:r>
                </w:p>
              </w:tc>
              <w:tc>
                <w:tcPr>
                  <w:tcW w:w="17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38,170</w:t>
                  </w:r>
                </w:p>
              </w:tc>
            </w:tr>
            <w:tr w:rsidR="00387A20">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Computers</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2,130</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7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bl>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Prepare an income statement for Rocky's Day Spa for the current year ended December 31.</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6000"/>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w:t>
                  </w:r>
                </w:p>
                <w:tbl>
                  <w:tblPr>
                    <w:tblW w:w="600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219"/>
                    <w:gridCol w:w="1994"/>
                    <w:gridCol w:w="734"/>
                    <w:gridCol w:w="2053"/>
                  </w:tblGrid>
                  <w:tr w:rsidR="00387A20">
                    <w:tc>
                      <w:tcPr>
                        <w:tcW w:w="8460" w:type="dxa"/>
                        <w:gridSpan w:val="4"/>
                        <w:tcBorders>
                          <w:bottom w:val="single" w:sz="6" w:space="0" w:color="000000"/>
                        </w:tcBorders>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rPr>
                          <w:t>Rocky's Day Spa</w:t>
                        </w:r>
                        <w:r>
                          <w:rPr>
                            <w:rFonts w:ascii="Times New Roman" w:eastAsia="Times New Roman" w:hAnsi="Times New Roman" w:cs="Times New Roman"/>
                            <w:color w:val="000000"/>
                            <w:sz w:val="22"/>
                            <w:szCs w:val="22"/>
                          </w:rPr>
                          <w:br/>
                          <w:t>Income Statement</w:t>
                        </w:r>
                        <w:r>
                          <w:rPr>
                            <w:rFonts w:ascii="Times New Roman" w:eastAsia="Times New Roman" w:hAnsi="Times New Roman" w:cs="Times New Roman"/>
                            <w:color w:val="000000"/>
                            <w:sz w:val="22"/>
                            <w:szCs w:val="22"/>
                          </w:rPr>
                          <w:br/>
                          <w:t>For the Year Ended December 31</w:t>
                        </w:r>
                      </w:p>
                    </w:tc>
                  </w:tr>
                  <w:tr w:rsidR="00387A20">
                    <w:tc>
                      <w:tcPr>
                        <w:tcW w:w="15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Fees earned</w:t>
                        </w:r>
                      </w:p>
                    </w:tc>
                    <w:tc>
                      <w:tcPr>
                        <w:tcW w:w="30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75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c>
                      <w:tcPr>
                        <w:tcW w:w="7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$98,435</w:t>
                        </w:r>
                      </w:p>
                    </w:tc>
                  </w:tr>
                  <w:tr w:rsidR="00387A20">
                    <w:tc>
                      <w:tcPr>
                        <w:tcW w:w="15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Expenses:</w:t>
                        </w:r>
                      </w:p>
                    </w:tc>
                    <w:tc>
                      <w:tcPr>
                        <w:tcW w:w="30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75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c>
                      <w:tcPr>
                        <w:tcW w:w="75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r w:rsidR="00387A20">
                    <w:tc>
                      <w:tcPr>
                        <w:tcW w:w="15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30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Wages expense</w:t>
                        </w:r>
                      </w:p>
                    </w:tc>
                    <w:tc>
                      <w:tcPr>
                        <w:tcW w:w="7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$26,580</w:t>
                        </w:r>
                      </w:p>
                    </w:tc>
                    <w:tc>
                      <w:tcPr>
                        <w:tcW w:w="75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r w:rsidR="00387A20">
                    <w:tc>
                      <w:tcPr>
                        <w:tcW w:w="15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30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Spa operating expense</w:t>
                        </w:r>
                      </w:p>
                    </w:tc>
                    <w:tc>
                      <w:tcPr>
                        <w:tcW w:w="7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23,760</w:t>
                        </w:r>
                      </w:p>
                    </w:tc>
                    <w:tc>
                      <w:tcPr>
                        <w:tcW w:w="75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r w:rsidR="00387A20">
                    <w:tc>
                      <w:tcPr>
                        <w:tcW w:w="15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30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Office expense</w:t>
                        </w:r>
                      </w:p>
                    </w:tc>
                    <w:tc>
                      <w:tcPr>
                        <w:tcW w:w="7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u w:val="single"/>
                          </w:rPr>
                          <w:t>   2,470</w:t>
                        </w:r>
                      </w:p>
                    </w:tc>
                    <w:tc>
                      <w:tcPr>
                        <w:tcW w:w="75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r w:rsidR="00387A20">
                    <w:tc>
                      <w:tcPr>
                        <w:tcW w:w="15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30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Total expenses</w:t>
                        </w:r>
                      </w:p>
                    </w:tc>
                    <w:tc>
                      <w:tcPr>
                        <w:tcW w:w="75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c>
                      <w:tcPr>
                        <w:tcW w:w="7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u w:val="single"/>
                          </w:rPr>
                          <w:t>  52,810</w:t>
                        </w:r>
                      </w:p>
                    </w:tc>
                  </w:tr>
                  <w:tr w:rsidR="00387A20">
                    <w:tc>
                      <w:tcPr>
                        <w:tcW w:w="15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Net income</w:t>
                        </w:r>
                      </w:p>
                    </w:tc>
                    <w:tc>
                      <w:tcPr>
                        <w:tcW w:w="30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75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c>
                      <w:tcPr>
                        <w:tcW w:w="750" w:type="dxa"/>
                        <w:tcMar>
                          <w:top w:w="0" w:type="dxa"/>
                          <w:left w:w="0" w:type="dxa"/>
                          <w:bottom w:w="0" w:type="dxa"/>
                          <w:right w:w="0" w:type="dxa"/>
                        </w:tcMar>
                      </w:tcPr>
                      <w:p w:rsidR="00387A20" w:rsidRDefault="002965DF">
                        <w:pPr>
                          <w:pStyle w:val="p"/>
                          <w:jc w:val="right"/>
                        </w:pPr>
                        <w:r>
                          <w:rPr>
                            <w:rStyle w:val="DoubleUnderline"/>
                            <w:rFonts w:ascii="Times New Roman" w:eastAsia="Times New Roman" w:hAnsi="Times New Roman" w:cs="Times New Roman"/>
                            <w:color w:val="000000"/>
                            <w:sz w:val="22"/>
                            <w:szCs w:val="22"/>
                            <w:u w:val="double"/>
                          </w:rPr>
                          <w:t>$45,625</w:t>
                        </w:r>
                      </w:p>
                    </w:tc>
                  </w:tr>
                </w:tbl>
                <w:p w:rsidR="00387A20" w:rsidRDefault="002965DF">
                  <w:pPr>
                    <w:pStyle w:val="p"/>
                  </w:pPr>
                  <w:r>
                    <w:rPr>
                      <w:rFonts w:ascii="Times New Roman" w:eastAsia="Times New Roman" w:hAnsi="Times New Roman" w:cs="Times New Roman"/>
                      <w:color w:val="000000"/>
                      <w:sz w:val="22"/>
                      <w:szCs w:val="22"/>
                    </w:rPr>
                    <w:t>​</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Challenging</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166. The assets and liabilities of Rocky's Day Spa at December 31 and expenses for the year are listed below.  The stockholders' equity was $68,000 ($48,000 in Common Stock and $20,000 in Retained Earnings) at January 1. The shareholders invested in an additional $10,000 of common stock during the year. Net income for the year is $45,625.</w:t>
            </w:r>
            <w:r>
              <w:br/>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2970"/>
              <w:gridCol w:w="1365"/>
              <w:gridCol w:w="2340"/>
              <w:gridCol w:w="1365"/>
            </w:tblGrid>
            <w:tr w:rsidR="00387A20">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Accounts payable</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  4,375</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Spa operating expense</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$23,760</w:t>
                  </w:r>
                </w:p>
              </w:tc>
            </w:tr>
            <w:tr w:rsidR="00387A20">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Accounts receivable</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8,490</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Office expense</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2,470</w:t>
                  </w:r>
                </w:p>
              </w:tc>
            </w:tr>
            <w:tr w:rsidR="00387A20">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Spa supplies</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9,230</w:t>
                  </w:r>
                </w:p>
              </w:tc>
            </w:tr>
            <w:tr w:rsidR="00387A20">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Fees earned</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98,435</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Wages expense</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26,580</w:t>
                  </w:r>
                </w:p>
              </w:tc>
            </w:tr>
            <w:tr w:rsidR="00387A20">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Spa furniture &amp; equipment</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56,000</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Dividends</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38,170</w:t>
                  </w:r>
                </w:p>
              </w:tc>
            </w:tr>
            <w:tr w:rsidR="00387A20">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Computers</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2,130</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bl>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Prepare a balance sheet for Rocky's Day Spa for the year ended December 31.</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6735"/>
            </w:tblGrid>
            <w:tr w:rsidR="003E0972">
              <w:tc>
                <w:tcPr>
                  <w:tcW w:w="0" w:type="auto"/>
                  <w:tcMar>
                    <w:top w:w="30" w:type="dxa"/>
                    <w:left w:w="0" w:type="dxa"/>
                    <w:bottom w:w="30" w:type="dxa"/>
                    <w:right w:w="0" w:type="dxa"/>
                  </w:tcMar>
                </w:tcPr>
                <w:p w:rsidR="003E0972" w:rsidRPr="003E0972" w:rsidRDefault="003E0972" w:rsidP="00C467F0">
                  <w:pPr>
                    <w:rPr>
                      <w:iCs/>
                      <w:color w:val="000000"/>
                      <w:sz w:val="22"/>
                      <w:szCs w:val="22"/>
                    </w:rPr>
                  </w:pPr>
                </w:p>
              </w:tc>
              <w:tc>
                <w:tcPr>
                  <w:tcW w:w="0" w:type="auto"/>
                  <w:tcMar>
                    <w:top w:w="30" w:type="dxa"/>
                    <w:left w:w="0" w:type="dxa"/>
                    <w:bottom w:w="30" w:type="dxa"/>
                    <w:right w:w="0" w:type="dxa"/>
                  </w:tcMar>
                </w:tcPr>
                <w:p w:rsidR="003E0972" w:rsidRDefault="003E0972" w:rsidP="00C467F0">
                  <w:pPr>
                    <w:pStyle w:val="p"/>
                    <w:jc w:val="center"/>
                    <w:rPr>
                      <w:rFonts w:ascii="Times New Roman" w:eastAsia="Times New Roman" w:hAnsi="Times New Roman" w:cs="Times New Roman"/>
                      <w:color w:val="000000"/>
                      <w:sz w:val="22"/>
                      <w:szCs w:val="22"/>
                    </w:rPr>
                  </w:pPr>
                </w:p>
              </w:tc>
            </w:tr>
            <w:tr w:rsidR="003E0972">
              <w:tc>
                <w:tcPr>
                  <w:tcW w:w="0" w:type="auto"/>
                  <w:tcMar>
                    <w:top w:w="30" w:type="dxa"/>
                    <w:left w:w="0" w:type="dxa"/>
                    <w:bottom w:w="30" w:type="dxa"/>
                    <w:right w:w="0" w:type="dxa"/>
                  </w:tcMar>
                </w:tcPr>
                <w:p w:rsidR="003E0972" w:rsidRPr="003E0972" w:rsidRDefault="003E0972" w:rsidP="00C467F0">
                  <w:pPr>
                    <w:rPr>
                      <w:iCs/>
                      <w:color w:val="000000"/>
                      <w:sz w:val="22"/>
                      <w:szCs w:val="22"/>
                    </w:rPr>
                  </w:pPr>
                </w:p>
              </w:tc>
              <w:tc>
                <w:tcPr>
                  <w:tcW w:w="0" w:type="auto"/>
                  <w:tcMar>
                    <w:top w:w="30" w:type="dxa"/>
                    <w:left w:w="0" w:type="dxa"/>
                    <w:bottom w:w="30" w:type="dxa"/>
                    <w:right w:w="0" w:type="dxa"/>
                  </w:tcMar>
                </w:tcPr>
                <w:p w:rsidR="003E0972" w:rsidRDefault="003E0972" w:rsidP="00C467F0">
                  <w:pPr>
                    <w:pStyle w:val="p"/>
                    <w:jc w:val="center"/>
                    <w:rPr>
                      <w:rFonts w:ascii="Times New Roman" w:eastAsia="Times New Roman" w:hAnsi="Times New Roman" w:cs="Times New Roman"/>
                      <w:color w:val="000000"/>
                      <w:sz w:val="22"/>
                      <w:szCs w:val="22"/>
                    </w:rPr>
                  </w:pPr>
                </w:p>
              </w:tc>
            </w:tr>
            <w:tr w:rsidR="003E0972">
              <w:tc>
                <w:tcPr>
                  <w:tcW w:w="0" w:type="auto"/>
                  <w:tcMar>
                    <w:top w:w="30" w:type="dxa"/>
                    <w:left w:w="0" w:type="dxa"/>
                    <w:bottom w:w="30" w:type="dxa"/>
                    <w:right w:w="0" w:type="dxa"/>
                  </w:tcMar>
                </w:tcPr>
                <w:p w:rsidR="003E0972" w:rsidRPr="003E0972" w:rsidRDefault="003E0972" w:rsidP="00C467F0">
                  <w:pPr>
                    <w:rPr>
                      <w:iCs/>
                      <w:color w:val="000000"/>
                      <w:sz w:val="22"/>
                      <w:szCs w:val="22"/>
                    </w:rPr>
                  </w:pPr>
                </w:p>
              </w:tc>
              <w:tc>
                <w:tcPr>
                  <w:tcW w:w="0" w:type="auto"/>
                  <w:tcMar>
                    <w:top w:w="30" w:type="dxa"/>
                    <w:left w:w="0" w:type="dxa"/>
                    <w:bottom w:w="30" w:type="dxa"/>
                    <w:right w:w="0" w:type="dxa"/>
                  </w:tcMar>
                </w:tcPr>
                <w:p w:rsidR="003E0972" w:rsidRDefault="003E0972" w:rsidP="00C467F0">
                  <w:pPr>
                    <w:pStyle w:val="p"/>
                    <w:jc w:val="center"/>
                    <w:rPr>
                      <w:rFonts w:ascii="Times New Roman" w:eastAsia="Times New Roman" w:hAnsi="Times New Roman" w:cs="Times New Roman"/>
                      <w:color w:val="000000"/>
                      <w:sz w:val="22"/>
                      <w:szCs w:val="22"/>
                    </w:rPr>
                  </w:pPr>
                </w:p>
              </w:tc>
            </w:tr>
            <w:tr w:rsidR="003E0972">
              <w:tc>
                <w:tcPr>
                  <w:tcW w:w="0" w:type="auto"/>
                  <w:tcMar>
                    <w:top w:w="30" w:type="dxa"/>
                    <w:left w:w="0" w:type="dxa"/>
                    <w:bottom w:w="30" w:type="dxa"/>
                    <w:right w:w="0" w:type="dxa"/>
                  </w:tcMar>
                </w:tcPr>
                <w:p w:rsidR="003E0972" w:rsidRPr="003E0972" w:rsidRDefault="003E0972" w:rsidP="00C467F0">
                  <w:pPr>
                    <w:rPr>
                      <w:iCs/>
                      <w:color w:val="000000"/>
                      <w:sz w:val="22"/>
                      <w:szCs w:val="22"/>
                    </w:rPr>
                  </w:pPr>
                </w:p>
              </w:tc>
              <w:tc>
                <w:tcPr>
                  <w:tcW w:w="0" w:type="auto"/>
                  <w:tcMar>
                    <w:top w:w="30" w:type="dxa"/>
                    <w:left w:w="0" w:type="dxa"/>
                    <w:bottom w:w="30" w:type="dxa"/>
                    <w:right w:w="0" w:type="dxa"/>
                  </w:tcMar>
                </w:tcPr>
                <w:p w:rsidR="003E0972" w:rsidRDefault="003E0972" w:rsidP="00C467F0">
                  <w:pPr>
                    <w:pStyle w:val="p"/>
                    <w:jc w:val="center"/>
                    <w:rPr>
                      <w:rFonts w:ascii="Times New Roman" w:eastAsia="Times New Roman" w:hAnsi="Times New Roman" w:cs="Times New Roman"/>
                      <w:color w:val="000000"/>
                      <w:sz w:val="22"/>
                      <w:szCs w:val="22"/>
                    </w:rPr>
                  </w:pPr>
                </w:p>
              </w:tc>
            </w:tr>
            <w:tr w:rsidR="003E0972">
              <w:tc>
                <w:tcPr>
                  <w:tcW w:w="0" w:type="auto"/>
                  <w:tcMar>
                    <w:top w:w="30" w:type="dxa"/>
                    <w:left w:w="0" w:type="dxa"/>
                    <w:bottom w:w="30" w:type="dxa"/>
                    <w:right w:w="0" w:type="dxa"/>
                  </w:tcMar>
                </w:tcPr>
                <w:p w:rsidR="003E0972" w:rsidRPr="003E0972" w:rsidRDefault="003E0972" w:rsidP="00C467F0">
                  <w:pPr>
                    <w:rPr>
                      <w:iCs/>
                      <w:color w:val="000000"/>
                      <w:sz w:val="22"/>
                      <w:szCs w:val="22"/>
                    </w:rPr>
                  </w:pPr>
                </w:p>
              </w:tc>
              <w:tc>
                <w:tcPr>
                  <w:tcW w:w="0" w:type="auto"/>
                  <w:tcMar>
                    <w:top w:w="30" w:type="dxa"/>
                    <w:left w:w="0" w:type="dxa"/>
                    <w:bottom w:w="30" w:type="dxa"/>
                    <w:right w:w="0" w:type="dxa"/>
                  </w:tcMar>
                </w:tcPr>
                <w:p w:rsidR="003E0972" w:rsidRDefault="003E0972" w:rsidP="00C467F0">
                  <w:pPr>
                    <w:pStyle w:val="p"/>
                    <w:jc w:val="center"/>
                    <w:rPr>
                      <w:rFonts w:ascii="Times New Roman" w:eastAsia="Times New Roman" w:hAnsi="Times New Roman" w:cs="Times New Roman"/>
                      <w:color w:val="000000"/>
                      <w:sz w:val="22"/>
                      <w:szCs w:val="22"/>
                    </w:rPr>
                  </w:pPr>
                </w:p>
              </w:tc>
            </w:tr>
            <w:tr w:rsidR="003E0972">
              <w:tc>
                <w:tcPr>
                  <w:tcW w:w="0" w:type="auto"/>
                  <w:tcMar>
                    <w:top w:w="30" w:type="dxa"/>
                    <w:left w:w="0" w:type="dxa"/>
                    <w:bottom w:w="30" w:type="dxa"/>
                    <w:right w:w="0" w:type="dxa"/>
                  </w:tcMar>
                </w:tcPr>
                <w:p w:rsidR="003E0972" w:rsidRPr="003E0972" w:rsidRDefault="003E0972" w:rsidP="00C467F0">
                  <w:pPr>
                    <w:rPr>
                      <w:iCs/>
                      <w:color w:val="000000"/>
                      <w:sz w:val="22"/>
                      <w:szCs w:val="22"/>
                    </w:rPr>
                  </w:pPr>
                </w:p>
              </w:tc>
              <w:tc>
                <w:tcPr>
                  <w:tcW w:w="0" w:type="auto"/>
                  <w:tcMar>
                    <w:top w:w="30" w:type="dxa"/>
                    <w:left w:w="0" w:type="dxa"/>
                    <w:bottom w:w="30" w:type="dxa"/>
                    <w:right w:w="0" w:type="dxa"/>
                  </w:tcMar>
                </w:tcPr>
                <w:p w:rsidR="003E0972" w:rsidRDefault="003E0972" w:rsidP="00C467F0">
                  <w:pPr>
                    <w:pStyle w:val="p"/>
                    <w:jc w:val="center"/>
                    <w:rPr>
                      <w:rFonts w:ascii="Times New Roman" w:eastAsia="Times New Roman" w:hAnsi="Times New Roman" w:cs="Times New Roman"/>
                      <w:color w:val="000000"/>
                      <w:sz w:val="22"/>
                      <w:szCs w:val="22"/>
                    </w:rPr>
                  </w:pPr>
                </w:p>
              </w:tc>
            </w:tr>
            <w:tr w:rsidR="003E0972">
              <w:tc>
                <w:tcPr>
                  <w:tcW w:w="0" w:type="auto"/>
                  <w:tcMar>
                    <w:top w:w="30" w:type="dxa"/>
                    <w:left w:w="0" w:type="dxa"/>
                    <w:bottom w:w="30" w:type="dxa"/>
                    <w:right w:w="0" w:type="dxa"/>
                  </w:tcMar>
                </w:tcPr>
                <w:p w:rsidR="003E0972" w:rsidRPr="003E0972" w:rsidRDefault="003E0972" w:rsidP="00C467F0">
                  <w:pPr>
                    <w:rPr>
                      <w:iCs/>
                      <w:color w:val="000000"/>
                      <w:sz w:val="22"/>
                      <w:szCs w:val="22"/>
                    </w:rPr>
                  </w:pPr>
                </w:p>
              </w:tc>
              <w:tc>
                <w:tcPr>
                  <w:tcW w:w="0" w:type="auto"/>
                  <w:tcMar>
                    <w:top w:w="30" w:type="dxa"/>
                    <w:left w:w="0" w:type="dxa"/>
                    <w:bottom w:w="30" w:type="dxa"/>
                    <w:right w:w="0" w:type="dxa"/>
                  </w:tcMar>
                </w:tcPr>
                <w:p w:rsidR="003E0972" w:rsidRDefault="003E0972" w:rsidP="00C467F0">
                  <w:pPr>
                    <w:pStyle w:val="p"/>
                    <w:jc w:val="center"/>
                    <w:rPr>
                      <w:rFonts w:ascii="Times New Roman" w:eastAsia="Times New Roman" w:hAnsi="Times New Roman" w:cs="Times New Roman"/>
                      <w:color w:val="000000"/>
                      <w:sz w:val="22"/>
                      <w:szCs w:val="22"/>
                    </w:rPr>
                  </w:pPr>
                </w:p>
              </w:tc>
            </w:tr>
            <w:tr w:rsidR="003E0972">
              <w:tc>
                <w:tcPr>
                  <w:tcW w:w="0" w:type="auto"/>
                  <w:tcMar>
                    <w:top w:w="30" w:type="dxa"/>
                    <w:left w:w="0" w:type="dxa"/>
                    <w:bottom w:w="30" w:type="dxa"/>
                    <w:right w:w="0" w:type="dxa"/>
                  </w:tcMar>
                </w:tcPr>
                <w:p w:rsidR="003E0972" w:rsidRDefault="003E0972" w:rsidP="00C467F0">
                  <w:pPr>
                    <w:rPr>
                      <w:i/>
                      <w:iCs/>
                      <w:color w:val="000000"/>
                      <w:sz w:val="22"/>
                      <w:szCs w:val="22"/>
                    </w:rPr>
                  </w:pPr>
                </w:p>
              </w:tc>
              <w:tc>
                <w:tcPr>
                  <w:tcW w:w="0" w:type="auto"/>
                  <w:tcMar>
                    <w:top w:w="30" w:type="dxa"/>
                    <w:left w:w="0" w:type="dxa"/>
                    <w:bottom w:w="30" w:type="dxa"/>
                    <w:right w:w="0" w:type="dxa"/>
                  </w:tcMar>
                </w:tcPr>
                <w:p w:rsidR="003E0972" w:rsidRDefault="003E0972" w:rsidP="00C467F0">
                  <w:pPr>
                    <w:pStyle w:val="p"/>
                    <w:jc w:val="center"/>
                    <w:rPr>
                      <w:rFonts w:ascii="Times New Roman" w:eastAsia="Times New Roman" w:hAnsi="Times New Roman" w:cs="Times New Roman"/>
                      <w:color w:val="000000"/>
                      <w:sz w:val="22"/>
                      <w:szCs w:val="22"/>
                    </w:rPr>
                  </w:pPr>
                </w:p>
              </w:tc>
            </w:tr>
            <w:tr w:rsidR="003E0972">
              <w:tc>
                <w:tcPr>
                  <w:tcW w:w="0" w:type="auto"/>
                  <w:tcMar>
                    <w:top w:w="30" w:type="dxa"/>
                    <w:left w:w="0" w:type="dxa"/>
                    <w:bottom w:w="30" w:type="dxa"/>
                    <w:right w:w="0" w:type="dxa"/>
                  </w:tcMar>
                </w:tcPr>
                <w:p w:rsidR="003E0972" w:rsidRDefault="003E0972" w:rsidP="00C467F0">
                  <w:r>
                    <w:rPr>
                      <w:i/>
                      <w:iCs/>
                      <w:color w:val="000000"/>
                      <w:sz w:val="22"/>
                      <w:szCs w:val="22"/>
                    </w:rPr>
                    <w:t>ANSWER:  </w:t>
                  </w:r>
                </w:p>
              </w:tc>
              <w:tc>
                <w:tcPr>
                  <w:tcW w:w="0" w:type="auto"/>
                  <w:tcMar>
                    <w:top w:w="30" w:type="dxa"/>
                    <w:left w:w="0" w:type="dxa"/>
                    <w:bottom w:w="30" w:type="dxa"/>
                    <w:right w:w="0" w:type="dxa"/>
                  </w:tcMar>
                </w:tcPr>
                <w:tbl>
                  <w:tblPr>
                    <w:tblW w:w="6735"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242"/>
                    <w:gridCol w:w="21"/>
                    <w:gridCol w:w="2434"/>
                    <w:gridCol w:w="38"/>
                  </w:tblGrid>
                  <w:tr w:rsidR="003E0972" w:rsidTr="00C467F0">
                    <w:tc>
                      <w:tcPr>
                        <w:tcW w:w="3052" w:type="dxa"/>
                        <w:gridSpan w:val="3"/>
                        <w:tcBorders>
                          <w:bottom w:val="single" w:sz="8" w:space="0" w:color="000000"/>
                        </w:tcBorders>
                        <w:tcMar>
                          <w:top w:w="0" w:type="dxa"/>
                          <w:left w:w="0" w:type="dxa"/>
                          <w:bottom w:w="0" w:type="dxa"/>
                          <w:right w:w="0" w:type="dxa"/>
                        </w:tcMar>
                        <w:vAlign w:val="center"/>
                      </w:tcPr>
                      <w:p w:rsidR="003E0972" w:rsidRDefault="003E0972" w:rsidP="00C467F0">
                        <w:pPr>
                          <w:pStyle w:val="p"/>
                          <w:jc w:val="center"/>
                        </w:pPr>
                        <w:r>
                          <w:rPr>
                            <w:rFonts w:ascii="Times New Roman" w:eastAsia="Times New Roman" w:hAnsi="Times New Roman" w:cs="Times New Roman"/>
                            <w:color w:val="000000"/>
                            <w:sz w:val="22"/>
                            <w:szCs w:val="22"/>
                          </w:rPr>
                          <w:t>Rocky's Day Spa</w:t>
                        </w:r>
                        <w:r>
                          <w:rPr>
                            <w:rFonts w:ascii="Times New Roman" w:eastAsia="Times New Roman" w:hAnsi="Times New Roman" w:cs="Times New Roman"/>
                            <w:color w:val="000000"/>
                            <w:sz w:val="22"/>
                            <w:szCs w:val="22"/>
                          </w:rPr>
                          <w:br/>
                          <w:t>Balance Sheet</w:t>
                        </w:r>
                        <w:r>
                          <w:rPr>
                            <w:rFonts w:ascii="Times New Roman" w:eastAsia="Times New Roman" w:hAnsi="Times New Roman" w:cs="Times New Roman"/>
                            <w:color w:val="000000"/>
                            <w:sz w:val="22"/>
                            <w:szCs w:val="22"/>
                          </w:rPr>
                          <w:br/>
                          <w:t>December 31</w:t>
                        </w:r>
                      </w:p>
                    </w:tc>
                    <w:tc>
                      <w:tcPr>
                        <w:tcW w:w="15" w:type="dxa"/>
                        <w:tcMar>
                          <w:top w:w="0" w:type="dxa"/>
                          <w:left w:w="0" w:type="dxa"/>
                          <w:bottom w:w="0" w:type="dxa"/>
                          <w:right w:w="0" w:type="dxa"/>
                        </w:tcMar>
                        <w:vAlign w:val="center"/>
                      </w:tcPr>
                      <w:p w:rsidR="003E0972" w:rsidRDefault="003E0972" w:rsidP="00C467F0">
                        <w:pPr>
                          <w:pStyle w:val="p"/>
                        </w:pPr>
                        <w:r>
                          <w:rPr>
                            <w:rFonts w:ascii="Times New Roman" w:eastAsia="Times New Roman" w:hAnsi="Times New Roman" w:cs="Times New Roman"/>
                            <w:color w:val="000000"/>
                            <w:sz w:val="22"/>
                            <w:szCs w:val="22"/>
                          </w:rPr>
                          <w:t>​</w:t>
                        </w:r>
                      </w:p>
                    </w:tc>
                  </w:tr>
                  <w:tr w:rsidR="003E0972" w:rsidTr="00C467F0">
                    <w:tc>
                      <w:tcPr>
                        <w:tcW w:w="2227" w:type="dxa"/>
                        <w:gridSpan w:val="2"/>
                        <w:tcMar>
                          <w:top w:w="0" w:type="dxa"/>
                          <w:left w:w="0" w:type="dxa"/>
                          <w:bottom w:w="0" w:type="dxa"/>
                          <w:right w:w="0" w:type="dxa"/>
                        </w:tcMar>
                        <w:vAlign w:val="center"/>
                      </w:tcPr>
                      <w:p w:rsidR="003E0972" w:rsidRDefault="003E0972" w:rsidP="00C467F0">
                        <w:pPr>
                          <w:pStyle w:val="p"/>
                          <w:jc w:val="center"/>
                        </w:pPr>
                        <w:r>
                          <w:rPr>
                            <w:rFonts w:ascii="Times New Roman" w:eastAsia="Times New Roman" w:hAnsi="Times New Roman" w:cs="Times New Roman"/>
                            <w:b/>
                            <w:bCs/>
                            <w:color w:val="000000"/>
                            <w:sz w:val="22"/>
                            <w:szCs w:val="22"/>
                          </w:rPr>
                          <w:t>         Assets</w:t>
                        </w:r>
                      </w:p>
                    </w:tc>
                    <w:tc>
                      <w:tcPr>
                        <w:tcW w:w="825" w:type="dxa"/>
                        <w:tcMar>
                          <w:top w:w="0" w:type="dxa"/>
                          <w:left w:w="0" w:type="dxa"/>
                          <w:bottom w:w="0" w:type="dxa"/>
                          <w:right w:w="0" w:type="dxa"/>
                        </w:tcMar>
                        <w:vAlign w:val="center"/>
                      </w:tcPr>
                      <w:p w:rsidR="003E0972" w:rsidRDefault="003E0972" w:rsidP="00C467F0">
                        <w:pPr>
                          <w:pStyle w:val="p"/>
                        </w:pPr>
                        <w:r>
                          <w:rPr>
                            <w:rFonts w:ascii="Times New Roman" w:eastAsia="Times New Roman" w:hAnsi="Times New Roman" w:cs="Times New Roman"/>
                            <w:color w:val="000000"/>
                            <w:sz w:val="22"/>
                            <w:szCs w:val="22"/>
                          </w:rPr>
                          <w:t>​</w:t>
                        </w:r>
                      </w:p>
                    </w:tc>
                    <w:tc>
                      <w:tcPr>
                        <w:tcW w:w="20" w:type="dxa"/>
                        <w:tcMar>
                          <w:top w:w="0" w:type="dxa"/>
                          <w:left w:w="0" w:type="dxa"/>
                          <w:bottom w:w="0" w:type="dxa"/>
                          <w:right w:w="0" w:type="dxa"/>
                        </w:tcMar>
                        <w:vAlign w:val="center"/>
                      </w:tcPr>
                      <w:p w:rsidR="003E0972" w:rsidRDefault="003E0972" w:rsidP="00C467F0"/>
                    </w:tc>
                  </w:tr>
                  <w:tr w:rsidR="003E0972" w:rsidTr="00C467F0">
                    <w:tc>
                      <w:tcPr>
                        <w:tcW w:w="2227" w:type="dxa"/>
                        <w:gridSpan w:val="2"/>
                        <w:tcMar>
                          <w:top w:w="0" w:type="dxa"/>
                          <w:left w:w="0" w:type="dxa"/>
                          <w:bottom w:w="0" w:type="dxa"/>
                          <w:right w:w="0" w:type="dxa"/>
                        </w:tcMar>
                        <w:vAlign w:val="center"/>
                      </w:tcPr>
                      <w:p w:rsidR="003E0972" w:rsidRDefault="003E0972" w:rsidP="00C467F0">
                        <w:pPr>
                          <w:pStyle w:val="p"/>
                        </w:pPr>
                        <w:r>
                          <w:rPr>
                            <w:rFonts w:ascii="Times New Roman" w:eastAsia="Times New Roman" w:hAnsi="Times New Roman" w:cs="Times New Roman"/>
                            <w:color w:val="000000"/>
                            <w:sz w:val="22"/>
                            <w:szCs w:val="22"/>
                          </w:rPr>
                          <w:t>Cash</w:t>
                        </w:r>
                      </w:p>
                    </w:tc>
                    <w:tc>
                      <w:tcPr>
                        <w:tcW w:w="825" w:type="dxa"/>
                        <w:tcMar>
                          <w:top w:w="0" w:type="dxa"/>
                          <w:left w:w="0" w:type="dxa"/>
                          <w:bottom w:w="0" w:type="dxa"/>
                          <w:right w:w="0" w:type="dxa"/>
                        </w:tcMar>
                      </w:tcPr>
                      <w:p w:rsidR="003E0972" w:rsidRDefault="003E0972" w:rsidP="00C467F0">
                        <w:pPr>
                          <w:pStyle w:val="p"/>
                          <w:jc w:val="right"/>
                        </w:pPr>
                        <w:r>
                          <w:rPr>
                            <w:rFonts w:ascii="Times New Roman" w:eastAsia="Times New Roman" w:hAnsi="Times New Roman" w:cs="Times New Roman"/>
                            <w:color w:val="000000"/>
                            <w:sz w:val="22"/>
                            <w:szCs w:val="22"/>
                          </w:rPr>
                          <w:t>$13,980</w:t>
                        </w:r>
                      </w:p>
                    </w:tc>
                    <w:tc>
                      <w:tcPr>
                        <w:tcW w:w="20" w:type="dxa"/>
                        <w:tcMar>
                          <w:top w:w="0" w:type="dxa"/>
                          <w:left w:w="0" w:type="dxa"/>
                          <w:bottom w:w="0" w:type="dxa"/>
                          <w:right w:w="0" w:type="dxa"/>
                        </w:tcMar>
                      </w:tcPr>
                      <w:p w:rsidR="003E0972" w:rsidRDefault="003E0972" w:rsidP="00C467F0"/>
                    </w:tc>
                  </w:tr>
                  <w:tr w:rsidR="003E0972" w:rsidTr="00C467F0">
                    <w:tc>
                      <w:tcPr>
                        <w:tcW w:w="2227" w:type="dxa"/>
                        <w:gridSpan w:val="2"/>
                        <w:tcMar>
                          <w:top w:w="0" w:type="dxa"/>
                          <w:left w:w="0" w:type="dxa"/>
                          <w:bottom w:w="0" w:type="dxa"/>
                          <w:right w:w="0" w:type="dxa"/>
                        </w:tcMar>
                        <w:vAlign w:val="center"/>
                      </w:tcPr>
                      <w:p w:rsidR="003E0972" w:rsidRDefault="003E0972" w:rsidP="00C467F0">
                        <w:pPr>
                          <w:pStyle w:val="p"/>
                        </w:pPr>
                        <w:r>
                          <w:rPr>
                            <w:rFonts w:ascii="Times New Roman" w:eastAsia="Times New Roman" w:hAnsi="Times New Roman" w:cs="Times New Roman"/>
                            <w:color w:val="000000"/>
                            <w:sz w:val="22"/>
                            <w:szCs w:val="22"/>
                          </w:rPr>
                          <w:t>Accounts receivable</w:t>
                        </w:r>
                      </w:p>
                    </w:tc>
                    <w:tc>
                      <w:tcPr>
                        <w:tcW w:w="825" w:type="dxa"/>
                        <w:tcMar>
                          <w:top w:w="0" w:type="dxa"/>
                          <w:left w:w="0" w:type="dxa"/>
                          <w:bottom w:w="0" w:type="dxa"/>
                          <w:right w:w="0" w:type="dxa"/>
                        </w:tcMar>
                      </w:tcPr>
                      <w:p w:rsidR="003E0972" w:rsidRDefault="003E0972" w:rsidP="00C467F0">
                        <w:pPr>
                          <w:pStyle w:val="p"/>
                          <w:jc w:val="right"/>
                        </w:pPr>
                        <w:r>
                          <w:rPr>
                            <w:rFonts w:ascii="Times New Roman" w:eastAsia="Times New Roman" w:hAnsi="Times New Roman" w:cs="Times New Roman"/>
                            <w:color w:val="000000"/>
                            <w:sz w:val="22"/>
                            <w:szCs w:val="22"/>
                          </w:rPr>
                          <w:t>8,490</w:t>
                        </w:r>
                      </w:p>
                    </w:tc>
                    <w:tc>
                      <w:tcPr>
                        <w:tcW w:w="20" w:type="dxa"/>
                        <w:tcMar>
                          <w:top w:w="0" w:type="dxa"/>
                          <w:left w:w="0" w:type="dxa"/>
                          <w:bottom w:w="0" w:type="dxa"/>
                          <w:right w:w="0" w:type="dxa"/>
                        </w:tcMar>
                      </w:tcPr>
                      <w:p w:rsidR="003E0972" w:rsidRDefault="003E0972" w:rsidP="00C467F0"/>
                    </w:tc>
                  </w:tr>
                  <w:tr w:rsidR="003E0972" w:rsidTr="00C467F0">
                    <w:tc>
                      <w:tcPr>
                        <w:tcW w:w="2227" w:type="dxa"/>
                        <w:gridSpan w:val="2"/>
                        <w:tcMar>
                          <w:top w:w="0" w:type="dxa"/>
                          <w:left w:w="0" w:type="dxa"/>
                          <w:bottom w:w="0" w:type="dxa"/>
                          <w:right w:w="0" w:type="dxa"/>
                        </w:tcMar>
                        <w:vAlign w:val="center"/>
                      </w:tcPr>
                      <w:p w:rsidR="003E0972" w:rsidRDefault="003E0972" w:rsidP="00C467F0">
                        <w:pPr>
                          <w:pStyle w:val="p"/>
                        </w:pPr>
                        <w:r>
                          <w:rPr>
                            <w:rFonts w:ascii="Times New Roman" w:eastAsia="Times New Roman" w:hAnsi="Times New Roman" w:cs="Times New Roman"/>
                            <w:color w:val="000000"/>
                            <w:sz w:val="22"/>
                            <w:szCs w:val="22"/>
                          </w:rPr>
                          <w:t>Spa supplies</w:t>
                        </w:r>
                      </w:p>
                    </w:tc>
                    <w:tc>
                      <w:tcPr>
                        <w:tcW w:w="825" w:type="dxa"/>
                        <w:tcMar>
                          <w:top w:w="0" w:type="dxa"/>
                          <w:left w:w="0" w:type="dxa"/>
                          <w:bottom w:w="0" w:type="dxa"/>
                          <w:right w:w="0" w:type="dxa"/>
                        </w:tcMar>
                      </w:tcPr>
                      <w:p w:rsidR="003E0972" w:rsidRDefault="003E0972" w:rsidP="00C467F0">
                        <w:pPr>
                          <w:pStyle w:val="p"/>
                          <w:jc w:val="right"/>
                        </w:pPr>
                        <w:r>
                          <w:rPr>
                            <w:rFonts w:ascii="Times New Roman" w:eastAsia="Times New Roman" w:hAnsi="Times New Roman" w:cs="Times New Roman"/>
                            <w:color w:val="000000"/>
                            <w:sz w:val="22"/>
                            <w:szCs w:val="22"/>
                          </w:rPr>
                          <w:t>9,230</w:t>
                        </w:r>
                      </w:p>
                    </w:tc>
                    <w:tc>
                      <w:tcPr>
                        <w:tcW w:w="20" w:type="dxa"/>
                        <w:tcMar>
                          <w:top w:w="0" w:type="dxa"/>
                          <w:left w:w="0" w:type="dxa"/>
                          <w:bottom w:w="0" w:type="dxa"/>
                          <w:right w:w="0" w:type="dxa"/>
                        </w:tcMar>
                      </w:tcPr>
                      <w:p w:rsidR="003E0972" w:rsidRDefault="003E0972" w:rsidP="00C467F0"/>
                    </w:tc>
                  </w:tr>
                  <w:tr w:rsidR="003E0972" w:rsidTr="00C467F0">
                    <w:tc>
                      <w:tcPr>
                        <w:tcW w:w="2227" w:type="dxa"/>
                        <w:gridSpan w:val="2"/>
                        <w:tcMar>
                          <w:top w:w="0" w:type="dxa"/>
                          <w:left w:w="0" w:type="dxa"/>
                          <w:bottom w:w="0" w:type="dxa"/>
                          <w:right w:w="0" w:type="dxa"/>
                        </w:tcMar>
                        <w:vAlign w:val="center"/>
                      </w:tcPr>
                      <w:p w:rsidR="003E0972" w:rsidRDefault="003E0972" w:rsidP="00C467F0">
                        <w:pPr>
                          <w:pStyle w:val="p"/>
                        </w:pPr>
                        <w:r>
                          <w:rPr>
                            <w:rFonts w:ascii="Times New Roman" w:eastAsia="Times New Roman" w:hAnsi="Times New Roman" w:cs="Times New Roman"/>
                            <w:color w:val="000000"/>
                            <w:sz w:val="22"/>
                            <w:szCs w:val="22"/>
                          </w:rPr>
                          <w:t>Computers</w:t>
                        </w:r>
                      </w:p>
                    </w:tc>
                    <w:tc>
                      <w:tcPr>
                        <w:tcW w:w="825" w:type="dxa"/>
                        <w:tcMar>
                          <w:top w:w="0" w:type="dxa"/>
                          <w:left w:w="0" w:type="dxa"/>
                          <w:bottom w:w="0" w:type="dxa"/>
                          <w:right w:w="0" w:type="dxa"/>
                        </w:tcMar>
                      </w:tcPr>
                      <w:p w:rsidR="003E0972" w:rsidRDefault="003E0972" w:rsidP="00C467F0">
                        <w:pPr>
                          <w:pStyle w:val="p"/>
                          <w:jc w:val="right"/>
                        </w:pPr>
                        <w:r>
                          <w:rPr>
                            <w:rFonts w:ascii="Times New Roman" w:eastAsia="Times New Roman" w:hAnsi="Times New Roman" w:cs="Times New Roman"/>
                            <w:color w:val="000000"/>
                            <w:sz w:val="22"/>
                            <w:szCs w:val="22"/>
                          </w:rPr>
                          <w:t>2,130</w:t>
                        </w:r>
                      </w:p>
                    </w:tc>
                    <w:tc>
                      <w:tcPr>
                        <w:tcW w:w="20" w:type="dxa"/>
                        <w:tcMar>
                          <w:top w:w="0" w:type="dxa"/>
                          <w:left w:w="0" w:type="dxa"/>
                          <w:bottom w:w="0" w:type="dxa"/>
                          <w:right w:w="0" w:type="dxa"/>
                        </w:tcMar>
                      </w:tcPr>
                      <w:p w:rsidR="003E0972" w:rsidRDefault="003E0972" w:rsidP="00C467F0"/>
                    </w:tc>
                  </w:tr>
                  <w:tr w:rsidR="003E0972" w:rsidTr="00C467F0">
                    <w:tc>
                      <w:tcPr>
                        <w:tcW w:w="2227" w:type="dxa"/>
                        <w:gridSpan w:val="2"/>
                        <w:tcMar>
                          <w:top w:w="0" w:type="dxa"/>
                          <w:left w:w="0" w:type="dxa"/>
                          <w:bottom w:w="0" w:type="dxa"/>
                          <w:right w:w="0" w:type="dxa"/>
                        </w:tcMar>
                        <w:vAlign w:val="center"/>
                      </w:tcPr>
                      <w:p w:rsidR="003E0972" w:rsidRDefault="003E0972" w:rsidP="00C467F0">
                        <w:pPr>
                          <w:pStyle w:val="p"/>
                        </w:pPr>
                        <w:r>
                          <w:rPr>
                            <w:rFonts w:ascii="Times New Roman" w:eastAsia="Times New Roman" w:hAnsi="Times New Roman" w:cs="Times New Roman"/>
                            <w:color w:val="000000"/>
                            <w:sz w:val="22"/>
                            <w:szCs w:val="22"/>
                          </w:rPr>
                          <w:t>Spa furniture &amp; equipment</w:t>
                        </w:r>
                      </w:p>
                    </w:tc>
                    <w:tc>
                      <w:tcPr>
                        <w:tcW w:w="825" w:type="dxa"/>
                        <w:tcMar>
                          <w:top w:w="0" w:type="dxa"/>
                          <w:left w:w="0" w:type="dxa"/>
                          <w:bottom w:w="0" w:type="dxa"/>
                          <w:right w:w="0" w:type="dxa"/>
                        </w:tcMar>
                        <w:vAlign w:val="bottom"/>
                      </w:tcPr>
                      <w:p w:rsidR="003E0972" w:rsidRDefault="003E0972" w:rsidP="00C467F0">
                        <w:pPr>
                          <w:pStyle w:val="p"/>
                          <w:jc w:val="right"/>
                        </w:pPr>
                        <w:r>
                          <w:rPr>
                            <w:rFonts w:ascii="Times New Roman" w:eastAsia="Times New Roman" w:hAnsi="Times New Roman" w:cs="Times New Roman"/>
                            <w:color w:val="000000"/>
                            <w:sz w:val="22"/>
                            <w:szCs w:val="22"/>
                            <w:u w:val="single"/>
                          </w:rPr>
                          <w:t> 56,000</w:t>
                        </w:r>
                      </w:p>
                    </w:tc>
                    <w:tc>
                      <w:tcPr>
                        <w:tcW w:w="20" w:type="dxa"/>
                        <w:tcMar>
                          <w:top w:w="0" w:type="dxa"/>
                          <w:left w:w="0" w:type="dxa"/>
                          <w:bottom w:w="0" w:type="dxa"/>
                          <w:right w:w="0" w:type="dxa"/>
                        </w:tcMar>
                        <w:vAlign w:val="bottom"/>
                      </w:tcPr>
                      <w:p w:rsidR="003E0972" w:rsidRDefault="003E0972" w:rsidP="00C467F0"/>
                    </w:tc>
                  </w:tr>
                  <w:tr w:rsidR="003E0972" w:rsidTr="00C467F0">
                    <w:tc>
                      <w:tcPr>
                        <w:tcW w:w="2227" w:type="dxa"/>
                        <w:gridSpan w:val="2"/>
                        <w:tcMar>
                          <w:top w:w="0" w:type="dxa"/>
                          <w:left w:w="0" w:type="dxa"/>
                          <w:bottom w:w="0" w:type="dxa"/>
                          <w:right w:w="0" w:type="dxa"/>
                        </w:tcMar>
                        <w:vAlign w:val="center"/>
                      </w:tcPr>
                      <w:p w:rsidR="003E0972" w:rsidRDefault="003E0972" w:rsidP="00C467F0">
                        <w:pPr>
                          <w:pStyle w:val="p"/>
                        </w:pPr>
                        <w:r>
                          <w:rPr>
                            <w:rFonts w:ascii="Times New Roman" w:eastAsia="Times New Roman" w:hAnsi="Times New Roman" w:cs="Times New Roman"/>
                            <w:color w:val="000000"/>
                            <w:sz w:val="22"/>
                            <w:szCs w:val="22"/>
                          </w:rPr>
                          <w:t>Total assets</w:t>
                        </w:r>
                      </w:p>
                    </w:tc>
                    <w:tc>
                      <w:tcPr>
                        <w:tcW w:w="825" w:type="dxa"/>
                        <w:tcMar>
                          <w:top w:w="0" w:type="dxa"/>
                          <w:left w:w="0" w:type="dxa"/>
                          <w:bottom w:w="0" w:type="dxa"/>
                          <w:right w:w="0" w:type="dxa"/>
                        </w:tcMar>
                        <w:vAlign w:val="bottom"/>
                      </w:tcPr>
                      <w:p w:rsidR="003E0972" w:rsidRDefault="003E0972" w:rsidP="00C467F0">
                        <w:pPr>
                          <w:pStyle w:val="p"/>
                          <w:jc w:val="right"/>
                        </w:pPr>
                        <w:r>
                          <w:rPr>
                            <w:rStyle w:val="DoubleUnderline"/>
                            <w:rFonts w:ascii="Times New Roman" w:eastAsia="Times New Roman" w:hAnsi="Times New Roman" w:cs="Times New Roman"/>
                            <w:color w:val="000000"/>
                            <w:sz w:val="22"/>
                            <w:szCs w:val="22"/>
                            <w:u w:val="double"/>
                          </w:rPr>
                          <w:t>$89,830</w:t>
                        </w:r>
                      </w:p>
                    </w:tc>
                    <w:tc>
                      <w:tcPr>
                        <w:tcW w:w="20" w:type="dxa"/>
                        <w:tcMar>
                          <w:top w:w="0" w:type="dxa"/>
                          <w:left w:w="0" w:type="dxa"/>
                          <w:bottom w:w="0" w:type="dxa"/>
                          <w:right w:w="0" w:type="dxa"/>
                        </w:tcMar>
                        <w:vAlign w:val="bottom"/>
                      </w:tcPr>
                      <w:p w:rsidR="003E0972" w:rsidRDefault="003E0972" w:rsidP="00C467F0"/>
                    </w:tc>
                  </w:tr>
                  <w:tr w:rsidR="003E0972" w:rsidTr="00C467F0">
                    <w:tc>
                      <w:tcPr>
                        <w:tcW w:w="2218" w:type="dxa"/>
                        <w:tcMar>
                          <w:top w:w="0" w:type="dxa"/>
                          <w:left w:w="0" w:type="dxa"/>
                          <w:bottom w:w="0" w:type="dxa"/>
                          <w:right w:w="0" w:type="dxa"/>
                        </w:tcMar>
                        <w:vAlign w:val="center"/>
                      </w:tcPr>
                      <w:p w:rsidR="003E0972" w:rsidRDefault="003E0972" w:rsidP="00C467F0">
                        <w:pPr>
                          <w:pStyle w:val="p"/>
                          <w:jc w:val="center"/>
                        </w:pPr>
                        <w:r>
                          <w:rPr>
                            <w:rFonts w:ascii="Times New Roman" w:eastAsia="Times New Roman" w:hAnsi="Times New Roman" w:cs="Times New Roman"/>
                            <w:color w:val="000000"/>
                            <w:sz w:val="22"/>
                            <w:szCs w:val="22"/>
                          </w:rPr>
                          <w:t>​</w:t>
                        </w:r>
                      </w:p>
                      <w:p w:rsidR="003E0972" w:rsidRDefault="003E0972" w:rsidP="00C467F0">
                        <w:pPr>
                          <w:pStyle w:val="p"/>
                          <w:jc w:val="center"/>
                        </w:pPr>
                        <w:r>
                          <w:rPr>
                            <w:rFonts w:ascii="Times New Roman" w:eastAsia="Times New Roman" w:hAnsi="Times New Roman" w:cs="Times New Roman"/>
                            <w:color w:val="000000"/>
                            <w:sz w:val="22"/>
                            <w:szCs w:val="22"/>
                          </w:rPr>
                          <w:t>​</w:t>
                        </w:r>
                      </w:p>
                    </w:tc>
                    <w:tc>
                      <w:tcPr>
                        <w:tcW w:w="834" w:type="dxa"/>
                        <w:gridSpan w:val="2"/>
                        <w:tcMar>
                          <w:top w:w="0" w:type="dxa"/>
                          <w:left w:w="0" w:type="dxa"/>
                          <w:bottom w:w="0" w:type="dxa"/>
                          <w:right w:w="0" w:type="dxa"/>
                        </w:tcMar>
                        <w:vAlign w:val="center"/>
                      </w:tcPr>
                      <w:p w:rsidR="003E0972" w:rsidRDefault="003E0972" w:rsidP="00C467F0">
                        <w:pPr>
                          <w:pStyle w:val="p"/>
                        </w:pPr>
                        <w:r>
                          <w:rPr>
                            <w:rFonts w:ascii="Times New Roman" w:eastAsia="Times New Roman" w:hAnsi="Times New Roman" w:cs="Times New Roman"/>
                            <w:color w:val="000000"/>
                            <w:sz w:val="22"/>
                            <w:szCs w:val="22"/>
                          </w:rPr>
                          <w:t>​         </w:t>
                        </w:r>
                        <w:r>
                          <w:rPr>
                            <w:rFonts w:ascii="Times New Roman" w:eastAsia="Times New Roman" w:hAnsi="Times New Roman" w:cs="Times New Roman"/>
                            <w:b/>
                            <w:bCs/>
                            <w:color w:val="000000"/>
                            <w:sz w:val="22"/>
                            <w:szCs w:val="22"/>
                          </w:rPr>
                          <w:t>Liabilities</w:t>
                        </w:r>
                      </w:p>
                    </w:tc>
                    <w:tc>
                      <w:tcPr>
                        <w:tcW w:w="15" w:type="dxa"/>
                        <w:tcMar>
                          <w:top w:w="0" w:type="dxa"/>
                          <w:left w:w="0" w:type="dxa"/>
                          <w:bottom w:w="0" w:type="dxa"/>
                          <w:right w:w="0" w:type="dxa"/>
                        </w:tcMar>
                        <w:vAlign w:val="center"/>
                      </w:tcPr>
                      <w:p w:rsidR="003E0972" w:rsidRDefault="003E0972" w:rsidP="00C467F0">
                        <w:pPr>
                          <w:pStyle w:val="p"/>
                        </w:pPr>
                        <w:r>
                          <w:rPr>
                            <w:rFonts w:ascii="Times New Roman" w:eastAsia="Times New Roman" w:hAnsi="Times New Roman" w:cs="Times New Roman"/>
                            <w:color w:val="000000"/>
                            <w:sz w:val="22"/>
                            <w:szCs w:val="22"/>
                          </w:rPr>
                          <w:t>​</w:t>
                        </w:r>
                      </w:p>
                    </w:tc>
                  </w:tr>
                  <w:tr w:rsidR="003E0972" w:rsidTr="00C467F0">
                    <w:tc>
                      <w:tcPr>
                        <w:tcW w:w="2218" w:type="dxa"/>
                        <w:tcMar>
                          <w:top w:w="0" w:type="dxa"/>
                          <w:left w:w="0" w:type="dxa"/>
                          <w:bottom w:w="0" w:type="dxa"/>
                          <w:right w:w="0" w:type="dxa"/>
                        </w:tcMar>
                        <w:vAlign w:val="center"/>
                      </w:tcPr>
                      <w:p w:rsidR="003E0972" w:rsidRDefault="003E0972" w:rsidP="00C467F0">
                        <w:pPr>
                          <w:pStyle w:val="p"/>
                        </w:pPr>
                        <w:r>
                          <w:rPr>
                            <w:rFonts w:ascii="Times New Roman" w:eastAsia="Times New Roman" w:hAnsi="Times New Roman" w:cs="Times New Roman"/>
                            <w:color w:val="000000"/>
                            <w:sz w:val="22"/>
                            <w:szCs w:val="22"/>
                          </w:rPr>
                          <w:t>Accounts payable</w:t>
                        </w:r>
                      </w:p>
                    </w:tc>
                    <w:tc>
                      <w:tcPr>
                        <w:tcW w:w="834" w:type="dxa"/>
                        <w:gridSpan w:val="2"/>
                        <w:tcMar>
                          <w:top w:w="0" w:type="dxa"/>
                          <w:left w:w="0" w:type="dxa"/>
                          <w:bottom w:w="0" w:type="dxa"/>
                          <w:right w:w="0" w:type="dxa"/>
                        </w:tcMar>
                      </w:tcPr>
                      <w:p w:rsidR="003E0972" w:rsidRDefault="003E0972" w:rsidP="00C467F0">
                        <w:pPr>
                          <w:pStyle w:val="p"/>
                          <w:jc w:val="right"/>
                        </w:pPr>
                        <w:r>
                          <w:rPr>
                            <w:rFonts w:ascii="Times New Roman" w:eastAsia="Times New Roman" w:hAnsi="Times New Roman" w:cs="Times New Roman"/>
                            <w:color w:val="000000"/>
                            <w:sz w:val="22"/>
                            <w:szCs w:val="22"/>
                          </w:rPr>
                          <w:t>$ 4,375</w:t>
                        </w:r>
                      </w:p>
                    </w:tc>
                    <w:tc>
                      <w:tcPr>
                        <w:tcW w:w="15" w:type="dxa"/>
                        <w:tcMar>
                          <w:top w:w="0" w:type="dxa"/>
                          <w:left w:w="0" w:type="dxa"/>
                          <w:bottom w:w="0" w:type="dxa"/>
                          <w:right w:w="0" w:type="dxa"/>
                        </w:tcMar>
                        <w:vAlign w:val="center"/>
                      </w:tcPr>
                      <w:p w:rsidR="003E0972" w:rsidRDefault="003E0972" w:rsidP="00C467F0">
                        <w:pPr>
                          <w:pStyle w:val="p"/>
                        </w:pPr>
                        <w:r>
                          <w:rPr>
                            <w:rFonts w:ascii="Times New Roman" w:eastAsia="Times New Roman" w:hAnsi="Times New Roman" w:cs="Times New Roman"/>
                            <w:color w:val="000000"/>
                            <w:sz w:val="22"/>
                            <w:szCs w:val="22"/>
                          </w:rPr>
                          <w:t>​</w:t>
                        </w:r>
                      </w:p>
                    </w:tc>
                  </w:tr>
                  <w:tr w:rsidR="003E0972" w:rsidTr="00C467F0">
                    <w:tc>
                      <w:tcPr>
                        <w:tcW w:w="2218" w:type="dxa"/>
                        <w:tcMar>
                          <w:top w:w="0" w:type="dxa"/>
                          <w:left w:w="0" w:type="dxa"/>
                          <w:bottom w:w="0" w:type="dxa"/>
                          <w:right w:w="0" w:type="dxa"/>
                        </w:tcMar>
                        <w:vAlign w:val="center"/>
                      </w:tcPr>
                      <w:p w:rsidR="003E0972" w:rsidRDefault="003E0972" w:rsidP="00C467F0">
                        <w:pPr>
                          <w:pStyle w:val="p"/>
                        </w:pPr>
                        <w:r>
                          <w:rPr>
                            <w:rFonts w:ascii="Times New Roman" w:eastAsia="Times New Roman" w:hAnsi="Times New Roman" w:cs="Times New Roman"/>
                            <w:color w:val="000000"/>
                            <w:sz w:val="22"/>
                            <w:szCs w:val="22"/>
                          </w:rPr>
                          <w:t>​</w:t>
                        </w:r>
                      </w:p>
                    </w:tc>
                    <w:tc>
                      <w:tcPr>
                        <w:tcW w:w="834" w:type="dxa"/>
                        <w:gridSpan w:val="2"/>
                        <w:tcMar>
                          <w:top w:w="0" w:type="dxa"/>
                          <w:left w:w="0" w:type="dxa"/>
                          <w:bottom w:w="0" w:type="dxa"/>
                          <w:right w:w="0" w:type="dxa"/>
                        </w:tcMar>
                      </w:tcPr>
                      <w:p w:rsidR="003E0972" w:rsidRDefault="003E0972" w:rsidP="00C467F0">
                        <w:pPr>
                          <w:pStyle w:val="p"/>
                          <w:jc w:val="right"/>
                        </w:pPr>
                        <w:r>
                          <w:rPr>
                            <w:rFonts w:ascii="Times New Roman" w:eastAsia="Times New Roman" w:hAnsi="Times New Roman" w:cs="Times New Roman"/>
                            <w:color w:val="000000"/>
                            <w:sz w:val="22"/>
                            <w:szCs w:val="22"/>
                          </w:rPr>
                          <w:t>​</w:t>
                        </w:r>
                      </w:p>
                    </w:tc>
                    <w:tc>
                      <w:tcPr>
                        <w:tcW w:w="15" w:type="dxa"/>
                        <w:tcMar>
                          <w:top w:w="0" w:type="dxa"/>
                          <w:left w:w="0" w:type="dxa"/>
                          <w:bottom w:w="0" w:type="dxa"/>
                          <w:right w:w="0" w:type="dxa"/>
                        </w:tcMar>
                        <w:vAlign w:val="center"/>
                      </w:tcPr>
                      <w:p w:rsidR="003E0972" w:rsidRDefault="003E0972" w:rsidP="00C467F0">
                        <w:pPr>
                          <w:pStyle w:val="p"/>
                        </w:pPr>
                        <w:r>
                          <w:rPr>
                            <w:rFonts w:ascii="Times New Roman" w:eastAsia="Times New Roman" w:hAnsi="Times New Roman" w:cs="Times New Roman"/>
                            <w:color w:val="000000"/>
                            <w:sz w:val="22"/>
                            <w:szCs w:val="22"/>
                          </w:rPr>
                          <w:t>​</w:t>
                        </w:r>
                      </w:p>
                    </w:tc>
                  </w:tr>
                  <w:tr w:rsidR="003E0972" w:rsidTr="00C467F0">
                    <w:tc>
                      <w:tcPr>
                        <w:tcW w:w="2218" w:type="dxa"/>
                        <w:tcMar>
                          <w:top w:w="0" w:type="dxa"/>
                          <w:left w:w="0" w:type="dxa"/>
                          <w:bottom w:w="0" w:type="dxa"/>
                          <w:right w:w="0" w:type="dxa"/>
                        </w:tcMar>
                        <w:vAlign w:val="center"/>
                      </w:tcPr>
                      <w:p w:rsidR="003E0972" w:rsidRDefault="003E0972" w:rsidP="00C467F0">
                        <w:pPr>
                          <w:pStyle w:val="p"/>
                          <w:jc w:val="center"/>
                        </w:pPr>
                        <w:r>
                          <w:rPr>
                            <w:rFonts w:ascii="Times New Roman" w:eastAsia="Times New Roman" w:hAnsi="Times New Roman" w:cs="Times New Roman"/>
                            <w:color w:val="000000"/>
                            <w:sz w:val="22"/>
                            <w:szCs w:val="22"/>
                          </w:rPr>
                          <w:t>​</w:t>
                        </w:r>
                      </w:p>
                    </w:tc>
                    <w:tc>
                      <w:tcPr>
                        <w:tcW w:w="834" w:type="dxa"/>
                        <w:gridSpan w:val="2"/>
                        <w:tcMar>
                          <w:top w:w="0" w:type="dxa"/>
                          <w:left w:w="0" w:type="dxa"/>
                          <w:bottom w:w="0" w:type="dxa"/>
                          <w:right w:w="0" w:type="dxa"/>
                        </w:tcMar>
                      </w:tcPr>
                      <w:p w:rsidR="003E0972" w:rsidRDefault="003E0972" w:rsidP="00C467F0">
                        <w:pPr>
                          <w:pStyle w:val="p"/>
                        </w:pPr>
                        <w:r>
                          <w:rPr>
                            <w:rFonts w:ascii="Times New Roman" w:eastAsia="Times New Roman" w:hAnsi="Times New Roman" w:cs="Times New Roman"/>
                            <w:b/>
                            <w:bCs/>
                            <w:color w:val="000000"/>
                            <w:sz w:val="22"/>
                            <w:szCs w:val="22"/>
                          </w:rPr>
                          <w:t>Stockholders' Equity</w:t>
                        </w:r>
                        <w:r>
                          <w:rPr>
                            <w:rFonts w:ascii="Times New Roman" w:eastAsia="Times New Roman" w:hAnsi="Times New Roman" w:cs="Times New Roman"/>
                            <w:color w:val="000000"/>
                            <w:sz w:val="22"/>
                            <w:szCs w:val="22"/>
                          </w:rPr>
                          <w:t>​</w:t>
                        </w:r>
                      </w:p>
                    </w:tc>
                    <w:tc>
                      <w:tcPr>
                        <w:tcW w:w="15" w:type="dxa"/>
                        <w:tcMar>
                          <w:top w:w="0" w:type="dxa"/>
                          <w:left w:w="0" w:type="dxa"/>
                          <w:bottom w:w="0" w:type="dxa"/>
                          <w:right w:w="0" w:type="dxa"/>
                        </w:tcMar>
                        <w:vAlign w:val="center"/>
                      </w:tcPr>
                      <w:p w:rsidR="003E0972" w:rsidRDefault="003E0972" w:rsidP="00C467F0">
                        <w:pPr>
                          <w:pStyle w:val="p"/>
                        </w:pPr>
                        <w:r>
                          <w:rPr>
                            <w:rFonts w:ascii="Times New Roman" w:eastAsia="Times New Roman" w:hAnsi="Times New Roman" w:cs="Times New Roman"/>
                            <w:color w:val="000000"/>
                            <w:sz w:val="22"/>
                            <w:szCs w:val="22"/>
                          </w:rPr>
                          <w:t>​</w:t>
                        </w:r>
                      </w:p>
                    </w:tc>
                  </w:tr>
                  <w:tr w:rsidR="003E0972" w:rsidTr="00C467F0">
                    <w:tc>
                      <w:tcPr>
                        <w:tcW w:w="2218" w:type="dxa"/>
                        <w:tcMar>
                          <w:top w:w="0" w:type="dxa"/>
                          <w:left w:w="0" w:type="dxa"/>
                          <w:bottom w:w="0" w:type="dxa"/>
                          <w:right w:w="0" w:type="dxa"/>
                        </w:tcMar>
                        <w:vAlign w:val="bottom"/>
                      </w:tcPr>
                      <w:p w:rsidR="003E0972" w:rsidRDefault="003E0972" w:rsidP="00C467F0">
                        <w:pPr>
                          <w:pStyle w:val="p"/>
                        </w:pPr>
                        <w:r>
                          <w:rPr>
                            <w:rFonts w:ascii="Times New Roman" w:eastAsia="Times New Roman" w:hAnsi="Times New Roman" w:cs="Times New Roman"/>
                            <w:color w:val="000000"/>
                            <w:sz w:val="22"/>
                            <w:szCs w:val="22"/>
                          </w:rPr>
                          <w:t>Stockholders' equity</w:t>
                        </w:r>
                      </w:p>
                    </w:tc>
                    <w:tc>
                      <w:tcPr>
                        <w:tcW w:w="834" w:type="dxa"/>
                        <w:gridSpan w:val="2"/>
                        <w:tcMar>
                          <w:top w:w="0" w:type="dxa"/>
                          <w:left w:w="0" w:type="dxa"/>
                          <w:bottom w:w="0" w:type="dxa"/>
                          <w:right w:w="0" w:type="dxa"/>
                        </w:tcMar>
                        <w:vAlign w:val="bottom"/>
                      </w:tcPr>
                      <w:p w:rsidR="003E0972" w:rsidRDefault="003E0972" w:rsidP="00C467F0">
                        <w:pPr>
                          <w:pStyle w:val="p"/>
                          <w:jc w:val="right"/>
                        </w:pPr>
                        <w:r>
                          <w:rPr>
                            <w:rFonts w:ascii="Times New Roman" w:eastAsia="Times New Roman" w:hAnsi="Times New Roman" w:cs="Times New Roman"/>
                            <w:color w:val="000000"/>
                            <w:sz w:val="22"/>
                            <w:szCs w:val="22"/>
                            <w:u w:val="single"/>
                          </w:rPr>
                          <w:t> 85,455</w:t>
                        </w:r>
                      </w:p>
                    </w:tc>
                    <w:tc>
                      <w:tcPr>
                        <w:tcW w:w="15" w:type="dxa"/>
                        <w:tcMar>
                          <w:top w:w="0" w:type="dxa"/>
                          <w:left w:w="0" w:type="dxa"/>
                          <w:bottom w:w="0" w:type="dxa"/>
                          <w:right w:w="0" w:type="dxa"/>
                        </w:tcMar>
                        <w:vAlign w:val="center"/>
                      </w:tcPr>
                      <w:p w:rsidR="003E0972" w:rsidRDefault="003E0972" w:rsidP="00C467F0">
                        <w:pPr>
                          <w:pStyle w:val="p"/>
                        </w:pPr>
                        <w:r>
                          <w:rPr>
                            <w:rFonts w:ascii="Times New Roman" w:eastAsia="Times New Roman" w:hAnsi="Times New Roman" w:cs="Times New Roman"/>
                            <w:color w:val="000000"/>
                            <w:sz w:val="22"/>
                            <w:szCs w:val="22"/>
                          </w:rPr>
                          <w:t>​</w:t>
                        </w:r>
                      </w:p>
                    </w:tc>
                  </w:tr>
                  <w:tr w:rsidR="003E0972" w:rsidTr="00C467F0">
                    <w:tc>
                      <w:tcPr>
                        <w:tcW w:w="2218" w:type="dxa"/>
                        <w:tcMar>
                          <w:top w:w="0" w:type="dxa"/>
                          <w:left w:w="0" w:type="dxa"/>
                          <w:bottom w:w="0" w:type="dxa"/>
                          <w:right w:w="0" w:type="dxa"/>
                        </w:tcMar>
                        <w:vAlign w:val="center"/>
                      </w:tcPr>
                      <w:p w:rsidR="003E0972" w:rsidRDefault="003E0972" w:rsidP="00C467F0">
                        <w:pPr>
                          <w:pStyle w:val="p"/>
                        </w:pPr>
                        <w:r>
                          <w:rPr>
                            <w:rFonts w:ascii="Times New Roman" w:eastAsia="Times New Roman" w:hAnsi="Times New Roman" w:cs="Times New Roman"/>
                            <w:color w:val="000000"/>
                            <w:sz w:val="22"/>
                            <w:szCs w:val="22"/>
                          </w:rPr>
                          <w:t>Total liabilities and</w:t>
                        </w:r>
                        <w:r>
                          <w:rPr>
                            <w:rFonts w:ascii="Times New Roman" w:eastAsia="Times New Roman" w:hAnsi="Times New Roman" w:cs="Times New Roman"/>
                            <w:color w:val="000000"/>
                            <w:sz w:val="22"/>
                            <w:szCs w:val="22"/>
                          </w:rPr>
                          <w:br/>
                          <w:t>stockholders' equity</w:t>
                        </w:r>
                      </w:p>
                    </w:tc>
                    <w:tc>
                      <w:tcPr>
                        <w:tcW w:w="834" w:type="dxa"/>
                        <w:gridSpan w:val="2"/>
                        <w:tcMar>
                          <w:top w:w="0" w:type="dxa"/>
                          <w:left w:w="0" w:type="dxa"/>
                          <w:bottom w:w="0" w:type="dxa"/>
                          <w:right w:w="0" w:type="dxa"/>
                        </w:tcMar>
                        <w:vAlign w:val="bottom"/>
                      </w:tcPr>
                      <w:p w:rsidR="003E0972" w:rsidRDefault="003E0972" w:rsidP="00C467F0">
                        <w:pPr>
                          <w:pStyle w:val="p"/>
                          <w:jc w:val="right"/>
                        </w:pPr>
                        <w:r>
                          <w:rPr>
                            <w:rStyle w:val="DoubleUnderline"/>
                            <w:rFonts w:ascii="Times New Roman" w:eastAsia="Times New Roman" w:hAnsi="Times New Roman" w:cs="Times New Roman"/>
                            <w:color w:val="000000"/>
                            <w:sz w:val="22"/>
                            <w:szCs w:val="22"/>
                            <w:u w:val="double"/>
                          </w:rPr>
                          <w:t>$89,830</w:t>
                        </w:r>
                      </w:p>
                    </w:tc>
                    <w:tc>
                      <w:tcPr>
                        <w:tcW w:w="15" w:type="dxa"/>
                        <w:tcMar>
                          <w:top w:w="0" w:type="dxa"/>
                          <w:left w:w="0" w:type="dxa"/>
                          <w:bottom w:w="0" w:type="dxa"/>
                          <w:right w:w="0" w:type="dxa"/>
                        </w:tcMar>
                        <w:vAlign w:val="center"/>
                      </w:tcPr>
                      <w:p w:rsidR="003E0972" w:rsidRDefault="003E0972" w:rsidP="00C467F0">
                        <w:pPr>
                          <w:pStyle w:val="p"/>
                        </w:pPr>
                        <w:r>
                          <w:rPr>
                            <w:rFonts w:ascii="Times New Roman" w:eastAsia="Times New Roman" w:hAnsi="Times New Roman" w:cs="Times New Roman"/>
                            <w:color w:val="000000"/>
                            <w:sz w:val="22"/>
                            <w:szCs w:val="22"/>
                          </w:rPr>
                          <w:t>​</w:t>
                        </w:r>
                      </w:p>
                    </w:tc>
                  </w:tr>
                </w:tbl>
                <w:p w:rsidR="003E0972" w:rsidRDefault="003E0972" w:rsidP="00C467F0"/>
              </w:tc>
            </w:tr>
            <w:tr w:rsidR="003E0972">
              <w:tc>
                <w:tcPr>
                  <w:tcW w:w="0" w:type="auto"/>
                  <w:tcMar>
                    <w:top w:w="30" w:type="dxa"/>
                    <w:left w:w="0" w:type="dxa"/>
                    <w:bottom w:w="30" w:type="dxa"/>
                    <w:right w:w="0" w:type="dxa"/>
                  </w:tcMar>
                </w:tcPr>
                <w:p w:rsidR="003E0972" w:rsidRDefault="003E0972">
                  <w:r>
                    <w:rPr>
                      <w:i/>
                      <w:iCs/>
                      <w:color w:val="000000"/>
                      <w:sz w:val="22"/>
                      <w:szCs w:val="22"/>
                    </w:rPr>
                    <w:t>DIFFICULTY:  </w:t>
                  </w:r>
                </w:p>
              </w:tc>
              <w:tc>
                <w:tcPr>
                  <w:tcW w:w="0" w:type="auto"/>
                  <w:tcMar>
                    <w:top w:w="30" w:type="dxa"/>
                    <w:left w:w="0" w:type="dxa"/>
                    <w:bottom w:w="30" w:type="dxa"/>
                    <w:right w:w="0" w:type="dxa"/>
                  </w:tcMar>
                </w:tcPr>
                <w:p w:rsidR="003E0972" w:rsidRDefault="003E0972">
                  <w:r>
                    <w:rPr>
                      <w:color w:val="000000"/>
                      <w:sz w:val="22"/>
                      <w:szCs w:val="22"/>
                    </w:rPr>
                    <w:t>Challenging</w:t>
                  </w:r>
                  <w:r>
                    <w:rPr>
                      <w:color w:val="000000"/>
                      <w:sz w:val="22"/>
                      <w:szCs w:val="22"/>
                    </w:rPr>
                    <w:br/>
                    <w:t>Bloom's: Applying</w:t>
                  </w:r>
                </w:p>
              </w:tc>
            </w:tr>
            <w:tr w:rsidR="003E0972">
              <w:tc>
                <w:tcPr>
                  <w:tcW w:w="0" w:type="auto"/>
                  <w:tcMar>
                    <w:top w:w="30" w:type="dxa"/>
                    <w:left w:w="0" w:type="dxa"/>
                    <w:bottom w:w="30" w:type="dxa"/>
                    <w:right w:w="0" w:type="dxa"/>
                  </w:tcMar>
                </w:tcPr>
                <w:p w:rsidR="003E0972" w:rsidRDefault="003E0972">
                  <w:r>
                    <w:rPr>
                      <w:i/>
                      <w:iCs/>
                      <w:color w:val="000000"/>
                      <w:sz w:val="22"/>
                      <w:szCs w:val="22"/>
                    </w:rPr>
                    <w:t>LEARNING OBJECTIVES:  </w:t>
                  </w:r>
                </w:p>
              </w:tc>
              <w:tc>
                <w:tcPr>
                  <w:tcW w:w="0" w:type="auto"/>
                  <w:tcMar>
                    <w:top w:w="30" w:type="dxa"/>
                    <w:left w:w="0" w:type="dxa"/>
                    <w:bottom w:w="30" w:type="dxa"/>
                    <w:right w:w="0" w:type="dxa"/>
                  </w:tcMar>
                </w:tcPr>
                <w:p w:rsidR="003E0972" w:rsidRDefault="00CA399D">
                  <w:r>
                    <w:rPr>
                      <w:color w:val="000000"/>
                      <w:sz w:val="22"/>
                      <w:szCs w:val="22"/>
                    </w:rPr>
                    <w:t>FNMN.WARD.17.01-05</w:t>
                  </w:r>
                  <w:r w:rsidR="003E0972">
                    <w:rPr>
                      <w:color w:val="000000"/>
                      <w:sz w:val="22"/>
                      <w:szCs w:val="22"/>
                    </w:rPr>
                    <w:t xml:space="preserve"> - LO: 01-05</w:t>
                  </w:r>
                </w:p>
              </w:tc>
            </w:tr>
            <w:tr w:rsidR="003E0972">
              <w:tc>
                <w:tcPr>
                  <w:tcW w:w="0" w:type="auto"/>
                  <w:tcMar>
                    <w:top w:w="30" w:type="dxa"/>
                    <w:left w:w="0" w:type="dxa"/>
                    <w:bottom w:w="30" w:type="dxa"/>
                    <w:right w:w="0" w:type="dxa"/>
                  </w:tcMar>
                </w:tcPr>
                <w:p w:rsidR="003E0972" w:rsidRDefault="003E0972">
                  <w:r>
                    <w:rPr>
                      <w:i/>
                      <w:iCs/>
                      <w:color w:val="000000"/>
                      <w:sz w:val="22"/>
                      <w:szCs w:val="22"/>
                    </w:rPr>
                    <w:t>ACCREDITING STANDARDS:  </w:t>
                  </w:r>
                </w:p>
              </w:tc>
              <w:tc>
                <w:tcPr>
                  <w:tcW w:w="0" w:type="auto"/>
                  <w:tcMar>
                    <w:top w:w="30" w:type="dxa"/>
                    <w:left w:w="0" w:type="dxa"/>
                    <w:bottom w:w="30" w:type="dxa"/>
                    <w:right w:w="0" w:type="dxa"/>
                  </w:tcMar>
                </w:tcPr>
                <w:p w:rsidR="003E0972" w:rsidRDefault="003E0972">
                  <w:r>
                    <w:rPr>
                      <w:color w:val="000000"/>
                      <w:sz w:val="22"/>
                      <w:szCs w:val="22"/>
                    </w:rP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167. The assets and liabilities of Rocky's Day Spa at December 31 and expenses for the year are listed below.  The stockholders' equity was $68,000 ($48,000 in Common Stock and $20,000 in Retained Earnings) at January 1. The shareholders invested in an additional $10,000 of common stock during the year. Net income for the year is $45,625.</w:t>
            </w:r>
            <w:r>
              <w:br/>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2970"/>
              <w:gridCol w:w="1365"/>
              <w:gridCol w:w="2340"/>
              <w:gridCol w:w="1365"/>
            </w:tblGrid>
            <w:tr w:rsidR="00387A20">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Accounts payable</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  4,375</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Spa operating expense</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$23,760</w:t>
                  </w:r>
                </w:p>
              </w:tc>
            </w:tr>
            <w:tr w:rsidR="00387A20">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Accounts receivable</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8,490</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Office expense</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2,470</w:t>
                  </w:r>
                </w:p>
              </w:tc>
            </w:tr>
            <w:tr w:rsidR="00387A20">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13,980</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Spa supplies</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9,230</w:t>
                  </w:r>
                </w:p>
              </w:tc>
            </w:tr>
            <w:tr w:rsidR="00387A20">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Fees earned</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98,435</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Wages expense</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26,580</w:t>
                  </w:r>
                </w:p>
              </w:tc>
            </w:tr>
            <w:tr w:rsidR="00387A20">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Spa furniture &amp; equipment</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56,000</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Dividends</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38,170</w:t>
                  </w:r>
                </w:p>
              </w:tc>
            </w:tr>
            <w:tr w:rsidR="00387A20">
              <w:tc>
                <w:tcPr>
                  <w:tcW w:w="29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Computers</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2,130</w:t>
                  </w:r>
                </w:p>
              </w:tc>
              <w:tc>
                <w:tcPr>
                  <w:tcW w:w="23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3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bl>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Prepare a statement of retained earnings for Rocky's Day Spa for the current year ended December 31.</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6795"/>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w:t>
                  </w:r>
                </w:p>
                <w:tbl>
                  <w:tblPr>
                    <w:tblW w:w="6795"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190"/>
                    <w:gridCol w:w="1277"/>
                    <w:gridCol w:w="1328"/>
                  </w:tblGrid>
                  <w:tr w:rsidR="00387A20">
                    <w:tc>
                      <w:tcPr>
                        <w:tcW w:w="8040" w:type="dxa"/>
                        <w:gridSpan w:val="3"/>
                        <w:tcBorders>
                          <w:bottom w:val="single" w:sz="6" w:space="0" w:color="000000"/>
                        </w:tcBorders>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rPr>
                          <w:t>Rocky's Day Spa</w:t>
                        </w:r>
                        <w:r>
                          <w:rPr>
                            <w:rFonts w:ascii="Times New Roman" w:eastAsia="Times New Roman" w:hAnsi="Times New Roman" w:cs="Times New Roman"/>
                            <w:color w:val="000000"/>
                            <w:sz w:val="22"/>
                            <w:szCs w:val="22"/>
                          </w:rPr>
                          <w:br/>
                          <w:t>Statement of Retained Earnings</w:t>
                        </w:r>
                        <w:r>
                          <w:rPr>
                            <w:rFonts w:ascii="Times New Roman" w:eastAsia="Times New Roman" w:hAnsi="Times New Roman" w:cs="Times New Roman"/>
                            <w:color w:val="000000"/>
                            <w:sz w:val="22"/>
                            <w:szCs w:val="22"/>
                          </w:rPr>
                          <w:br/>
                          <w:t>For the Year Ended December 31</w:t>
                        </w:r>
                      </w:p>
                    </w:tc>
                  </w:tr>
                  <w:tr w:rsidR="00387A20">
                    <w:tc>
                      <w:tcPr>
                        <w:tcW w:w="511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Retained earnings, January 1</w:t>
                        </w:r>
                      </w:p>
                    </w:tc>
                    <w:tc>
                      <w:tcPr>
                        <w:tcW w:w="1425"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c>
                      <w:tcPr>
                        <w:tcW w:w="1425" w:type="dxa"/>
                        <w:tcMar>
                          <w:top w:w="0" w:type="dxa"/>
                          <w:left w:w="0" w:type="dxa"/>
                          <w:bottom w:w="0" w:type="dxa"/>
                          <w:right w:w="0" w:type="dxa"/>
                        </w:tcMar>
                        <w:vAlign w:val="center"/>
                      </w:tcPr>
                      <w:p w:rsidR="00387A20" w:rsidRDefault="002965DF">
                        <w:pPr>
                          <w:pStyle w:val="p"/>
                          <w:jc w:val="right"/>
                        </w:pPr>
                        <w:r>
                          <w:rPr>
                            <w:rFonts w:ascii="Times New Roman" w:eastAsia="Times New Roman" w:hAnsi="Times New Roman" w:cs="Times New Roman"/>
                            <w:color w:val="000000"/>
                            <w:sz w:val="22"/>
                            <w:szCs w:val="22"/>
                          </w:rPr>
                          <w:t>$20,000</w:t>
                        </w:r>
                      </w:p>
                    </w:tc>
                  </w:tr>
                  <w:tr w:rsidR="00387A20">
                    <w:tc>
                      <w:tcPr>
                        <w:tcW w:w="511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Net income for the year</w:t>
                        </w:r>
                      </w:p>
                    </w:tc>
                    <w:tc>
                      <w:tcPr>
                        <w:tcW w:w="1425" w:type="dxa"/>
                        <w:tcMar>
                          <w:top w:w="0" w:type="dxa"/>
                          <w:left w:w="0" w:type="dxa"/>
                          <w:bottom w:w="0" w:type="dxa"/>
                          <w:right w:w="0" w:type="dxa"/>
                        </w:tcMar>
                        <w:vAlign w:val="center"/>
                      </w:tcPr>
                      <w:p w:rsidR="00387A20" w:rsidRDefault="002965DF">
                        <w:pPr>
                          <w:pStyle w:val="p"/>
                          <w:jc w:val="right"/>
                        </w:pPr>
                        <w:r>
                          <w:rPr>
                            <w:rFonts w:ascii="Times New Roman" w:eastAsia="Times New Roman" w:hAnsi="Times New Roman" w:cs="Times New Roman"/>
                            <w:color w:val="000000"/>
                            <w:sz w:val="22"/>
                            <w:szCs w:val="22"/>
                          </w:rPr>
                          <w:t>  $45,625</w:t>
                        </w:r>
                      </w:p>
                    </w:tc>
                    <w:tc>
                      <w:tcPr>
                        <w:tcW w:w="1425"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r w:rsidR="00387A20">
                    <w:tc>
                      <w:tcPr>
                        <w:tcW w:w="511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Dividends</w:t>
                        </w:r>
                      </w:p>
                    </w:tc>
                    <w:tc>
                      <w:tcPr>
                        <w:tcW w:w="1425" w:type="dxa"/>
                        <w:tcMar>
                          <w:top w:w="0" w:type="dxa"/>
                          <w:left w:w="0" w:type="dxa"/>
                          <w:bottom w:w="0" w:type="dxa"/>
                          <w:right w:w="0" w:type="dxa"/>
                        </w:tcMar>
                        <w:vAlign w:val="center"/>
                      </w:tcPr>
                      <w:p w:rsidR="00387A20" w:rsidRDefault="002965DF">
                        <w:pPr>
                          <w:pStyle w:val="p"/>
                          <w:jc w:val="right"/>
                        </w:pPr>
                        <w:r>
                          <w:rPr>
                            <w:rFonts w:ascii="Times New Roman" w:eastAsia="Times New Roman" w:hAnsi="Times New Roman" w:cs="Times New Roman"/>
                            <w:color w:val="000000"/>
                            <w:sz w:val="22"/>
                            <w:szCs w:val="22"/>
                            <w:u w:val="single"/>
                          </w:rPr>
                          <w:t>  (38,170)</w:t>
                        </w:r>
                      </w:p>
                    </w:tc>
                    <w:tc>
                      <w:tcPr>
                        <w:tcW w:w="1425"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r w:rsidR="00387A20">
                    <w:tc>
                      <w:tcPr>
                        <w:tcW w:w="511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Change in retained earnings</w:t>
                        </w:r>
                      </w:p>
                    </w:tc>
                    <w:tc>
                      <w:tcPr>
                        <w:tcW w:w="142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w:t>
                        </w:r>
                      </w:p>
                    </w:tc>
                    <w:tc>
                      <w:tcPr>
                        <w:tcW w:w="1425" w:type="dxa"/>
                        <w:tcMar>
                          <w:top w:w="0" w:type="dxa"/>
                          <w:left w:w="0" w:type="dxa"/>
                          <w:bottom w:w="0" w:type="dxa"/>
                          <w:right w:w="0" w:type="dxa"/>
                        </w:tcMar>
                        <w:vAlign w:val="center"/>
                      </w:tcPr>
                      <w:p w:rsidR="00387A20" w:rsidRDefault="002965DF">
                        <w:pPr>
                          <w:pStyle w:val="p"/>
                          <w:jc w:val="right"/>
                        </w:pPr>
                        <w:r>
                          <w:rPr>
                            <w:rFonts w:ascii="Times New Roman" w:eastAsia="Times New Roman" w:hAnsi="Times New Roman" w:cs="Times New Roman"/>
                            <w:color w:val="000000"/>
                            <w:sz w:val="22"/>
                            <w:szCs w:val="22"/>
                            <w:u w:val="single"/>
                          </w:rPr>
                          <w:t>  7,455</w:t>
                        </w:r>
                      </w:p>
                    </w:tc>
                  </w:tr>
                  <w:tr w:rsidR="00387A20">
                    <w:tc>
                      <w:tcPr>
                        <w:tcW w:w="511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Retained earnings, December 31</w:t>
                        </w:r>
                      </w:p>
                    </w:tc>
                    <w:tc>
                      <w:tcPr>
                        <w:tcW w:w="1425"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c>
                      <w:tcPr>
                        <w:tcW w:w="1425" w:type="dxa"/>
                        <w:tcMar>
                          <w:top w:w="0" w:type="dxa"/>
                          <w:left w:w="0" w:type="dxa"/>
                          <w:bottom w:w="0" w:type="dxa"/>
                          <w:right w:w="0" w:type="dxa"/>
                        </w:tcMar>
                        <w:vAlign w:val="center"/>
                      </w:tcPr>
                      <w:p w:rsidR="00387A20" w:rsidRDefault="002965DF">
                        <w:pPr>
                          <w:pStyle w:val="p"/>
                          <w:jc w:val="right"/>
                        </w:pPr>
                        <w:r>
                          <w:rPr>
                            <w:rStyle w:val="DoubleUnderline"/>
                            <w:rFonts w:ascii="Times New Roman" w:eastAsia="Times New Roman" w:hAnsi="Times New Roman" w:cs="Times New Roman"/>
                            <w:color w:val="000000"/>
                            <w:sz w:val="22"/>
                            <w:szCs w:val="22"/>
                            <w:u w:val="double"/>
                          </w:rPr>
                          <w:t>$27,455</w:t>
                        </w:r>
                      </w:p>
                    </w:tc>
                  </w:tr>
                </w:tbl>
                <w:p w:rsidR="00387A20" w:rsidRDefault="002965DF">
                  <w:pPr>
                    <w:pStyle w:val="p"/>
                  </w:pPr>
                  <w:r>
                    <w:rPr>
                      <w:rFonts w:ascii="Times New Roman" w:eastAsia="Times New Roman" w:hAnsi="Times New Roman" w:cs="Times New Roman"/>
                      <w:color w:val="000000"/>
                      <w:sz w:val="22"/>
                      <w:szCs w:val="22"/>
                    </w:rPr>
                    <w:t>​</w:t>
                  </w:r>
                </w:p>
              </w:tc>
            </w:tr>
            <w:tr w:rsidR="00C467F0">
              <w:tc>
                <w:tcPr>
                  <w:tcW w:w="0" w:type="auto"/>
                  <w:tcMar>
                    <w:top w:w="30" w:type="dxa"/>
                    <w:left w:w="0" w:type="dxa"/>
                    <w:bottom w:w="30" w:type="dxa"/>
                    <w:right w:w="0" w:type="dxa"/>
                  </w:tcMar>
                </w:tcPr>
                <w:p w:rsidR="00C467F0" w:rsidRDefault="00C467F0">
                  <w:pPr>
                    <w:rPr>
                      <w:i/>
                      <w:iCs/>
                      <w:color w:val="000000"/>
                      <w:sz w:val="22"/>
                      <w:szCs w:val="22"/>
                    </w:rPr>
                  </w:pPr>
                </w:p>
              </w:tc>
              <w:tc>
                <w:tcPr>
                  <w:tcW w:w="0" w:type="auto"/>
                  <w:tcMar>
                    <w:top w:w="30" w:type="dxa"/>
                    <w:left w:w="0" w:type="dxa"/>
                    <w:bottom w:w="30" w:type="dxa"/>
                    <w:right w:w="0" w:type="dxa"/>
                  </w:tcMar>
                </w:tcPr>
                <w:p w:rsidR="00C467F0" w:rsidRDefault="00C467F0">
                  <w:pPr>
                    <w:pStyle w:val="p"/>
                    <w:rPr>
                      <w:rFonts w:ascii="Times New Roman" w:eastAsia="Times New Roman" w:hAnsi="Times New Roman" w:cs="Times New Roman"/>
                      <w:color w:val="000000"/>
                      <w:sz w:val="22"/>
                      <w:szCs w:val="22"/>
                    </w:rPr>
                  </w:pPr>
                </w:p>
              </w:tc>
            </w:tr>
            <w:tr w:rsidR="00387A20">
              <w:tc>
                <w:tcPr>
                  <w:tcW w:w="0" w:type="auto"/>
                  <w:tcMar>
                    <w:top w:w="30" w:type="dxa"/>
                    <w:left w:w="0" w:type="dxa"/>
                    <w:bottom w:w="30" w:type="dxa"/>
                    <w:right w:w="0" w:type="dxa"/>
                  </w:tcMar>
                </w:tcPr>
                <w:p w:rsidR="00C467F0" w:rsidRDefault="00C467F0">
                  <w:pPr>
                    <w:rPr>
                      <w:i/>
                      <w:iCs/>
                      <w:color w:val="000000"/>
                      <w:sz w:val="22"/>
                      <w:szCs w:val="22"/>
                    </w:rPr>
                  </w:pPr>
                </w:p>
                <w:p w:rsidR="00C467F0" w:rsidRDefault="00C467F0">
                  <w:pPr>
                    <w:rPr>
                      <w:i/>
                      <w:iCs/>
                      <w:color w:val="000000"/>
                      <w:sz w:val="22"/>
                      <w:szCs w:val="22"/>
                    </w:rPr>
                  </w:pPr>
                </w:p>
                <w:p w:rsidR="00C467F0" w:rsidRDefault="00C467F0">
                  <w:pPr>
                    <w:rPr>
                      <w:i/>
                      <w:iCs/>
                      <w:color w:val="000000"/>
                      <w:sz w:val="22"/>
                      <w:szCs w:val="22"/>
                    </w:rPr>
                  </w:pPr>
                </w:p>
                <w:p w:rsidR="00387A20" w:rsidRDefault="002965DF">
                  <w:r>
                    <w:rPr>
                      <w:i/>
                      <w:iCs/>
                      <w:color w:val="000000"/>
                      <w:sz w:val="22"/>
                      <w:szCs w:val="22"/>
                    </w:rPr>
                    <w:lastRenderedPageBreak/>
                    <w:t>DIFFICULTY:  </w:t>
                  </w:r>
                </w:p>
              </w:tc>
              <w:tc>
                <w:tcPr>
                  <w:tcW w:w="0" w:type="auto"/>
                  <w:tcMar>
                    <w:top w:w="30" w:type="dxa"/>
                    <w:left w:w="0" w:type="dxa"/>
                    <w:bottom w:w="30" w:type="dxa"/>
                    <w:right w:w="0" w:type="dxa"/>
                  </w:tcMar>
                </w:tcPr>
                <w:p w:rsidR="00C467F0" w:rsidRDefault="00C467F0">
                  <w:pPr>
                    <w:rPr>
                      <w:color w:val="000000"/>
                      <w:sz w:val="22"/>
                      <w:szCs w:val="22"/>
                    </w:rPr>
                  </w:pPr>
                </w:p>
                <w:p w:rsidR="00C467F0" w:rsidRDefault="00C467F0">
                  <w:pPr>
                    <w:rPr>
                      <w:color w:val="000000"/>
                      <w:sz w:val="22"/>
                      <w:szCs w:val="22"/>
                    </w:rPr>
                  </w:pPr>
                </w:p>
                <w:p w:rsidR="00C467F0" w:rsidRDefault="00C467F0">
                  <w:pPr>
                    <w:rPr>
                      <w:color w:val="000000"/>
                      <w:sz w:val="22"/>
                      <w:szCs w:val="22"/>
                    </w:rPr>
                  </w:pPr>
                </w:p>
                <w:p w:rsidR="00387A20" w:rsidRDefault="002965DF">
                  <w:r>
                    <w:rPr>
                      <w:color w:val="000000"/>
                      <w:sz w:val="22"/>
                      <w:szCs w:val="22"/>
                    </w:rPr>
                    <w:lastRenderedPageBreak/>
                    <w:t>Challenging</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lastRenderedPageBreak/>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168. Explain the interrelationship between the balance sheet and the statement of cash flows.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768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The cash reported on the balance sheet is also reported as the end-of-period cash on the statement of cash flows.</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169. From the following list of items taken from Lamar’s accounting records, identify those that would appear on the income statement.</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525"/>
              <w:gridCol w:w="8130"/>
            </w:tblGrid>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Rent expense</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(b)</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Land</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Common stock</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(d)</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Fees earned</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(e)</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Dividends</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(f)</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Wages expense</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(g)</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Investment</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475"/>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(a), (d), (f)</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170. Identify which of the following accounts would appear on a balance sheet.</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525"/>
              <w:gridCol w:w="8130"/>
            </w:tblGrid>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(b)</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Fees earned</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Common stock</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(d)</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Wages payable</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(e)</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Rent expense</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(f)</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Supplies</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(g)</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Land</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475"/>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(a), (c), (d), (f), (g)</w:t>
                  </w:r>
                </w:p>
              </w:tc>
            </w:tr>
            <w:tr w:rsidR="00387A20">
              <w:tc>
                <w:tcPr>
                  <w:tcW w:w="0" w:type="auto"/>
                  <w:tcMar>
                    <w:top w:w="30" w:type="dxa"/>
                    <w:left w:w="0" w:type="dxa"/>
                    <w:bottom w:w="30" w:type="dxa"/>
                    <w:right w:w="0" w:type="dxa"/>
                  </w:tcMar>
                </w:tcPr>
                <w:p w:rsidR="00C467F0" w:rsidRDefault="00C467F0">
                  <w:pPr>
                    <w:rPr>
                      <w:i/>
                      <w:iCs/>
                      <w:color w:val="000000"/>
                      <w:sz w:val="22"/>
                      <w:szCs w:val="22"/>
                    </w:rPr>
                  </w:pPr>
                </w:p>
                <w:p w:rsidR="00C467F0" w:rsidRDefault="00C467F0">
                  <w:pPr>
                    <w:rPr>
                      <w:i/>
                      <w:iCs/>
                      <w:color w:val="000000"/>
                      <w:sz w:val="22"/>
                      <w:szCs w:val="22"/>
                    </w:rPr>
                  </w:pPr>
                </w:p>
                <w:p w:rsidR="00C467F0" w:rsidRDefault="00C467F0">
                  <w:pPr>
                    <w:rPr>
                      <w:i/>
                      <w:iCs/>
                      <w:color w:val="000000"/>
                      <w:sz w:val="22"/>
                      <w:szCs w:val="22"/>
                    </w:rPr>
                  </w:pPr>
                </w:p>
                <w:p w:rsidR="00C467F0" w:rsidRDefault="00C467F0">
                  <w:pPr>
                    <w:rPr>
                      <w:i/>
                      <w:iCs/>
                      <w:color w:val="000000"/>
                      <w:sz w:val="22"/>
                      <w:szCs w:val="22"/>
                    </w:rPr>
                  </w:pPr>
                </w:p>
                <w:p w:rsidR="00C467F0" w:rsidRDefault="00C467F0">
                  <w:pPr>
                    <w:rPr>
                      <w:i/>
                      <w:iCs/>
                      <w:color w:val="000000"/>
                      <w:sz w:val="22"/>
                      <w:szCs w:val="22"/>
                    </w:rPr>
                  </w:pPr>
                </w:p>
                <w:p w:rsidR="00387A20" w:rsidRDefault="002965DF">
                  <w:r>
                    <w:rPr>
                      <w:i/>
                      <w:iCs/>
                      <w:color w:val="000000"/>
                      <w:sz w:val="22"/>
                      <w:szCs w:val="22"/>
                    </w:rPr>
                    <w:lastRenderedPageBreak/>
                    <w:t>DIFFICULTY:  </w:t>
                  </w:r>
                </w:p>
              </w:tc>
              <w:tc>
                <w:tcPr>
                  <w:tcW w:w="0" w:type="auto"/>
                  <w:tcMar>
                    <w:top w:w="30" w:type="dxa"/>
                    <w:left w:w="0" w:type="dxa"/>
                    <w:bottom w:w="30" w:type="dxa"/>
                    <w:right w:w="0" w:type="dxa"/>
                  </w:tcMar>
                </w:tcPr>
                <w:p w:rsidR="00C467F0" w:rsidRDefault="00C467F0">
                  <w:pPr>
                    <w:rPr>
                      <w:color w:val="000000"/>
                      <w:sz w:val="22"/>
                      <w:szCs w:val="22"/>
                    </w:rPr>
                  </w:pPr>
                </w:p>
                <w:p w:rsidR="00C467F0" w:rsidRDefault="00C467F0">
                  <w:pPr>
                    <w:rPr>
                      <w:color w:val="000000"/>
                      <w:sz w:val="22"/>
                      <w:szCs w:val="22"/>
                    </w:rPr>
                  </w:pPr>
                </w:p>
                <w:p w:rsidR="00C467F0" w:rsidRDefault="00C467F0">
                  <w:pPr>
                    <w:rPr>
                      <w:color w:val="000000"/>
                      <w:sz w:val="22"/>
                      <w:szCs w:val="22"/>
                    </w:rPr>
                  </w:pPr>
                </w:p>
                <w:p w:rsidR="00C467F0" w:rsidRDefault="00C467F0">
                  <w:pPr>
                    <w:rPr>
                      <w:color w:val="000000"/>
                      <w:sz w:val="22"/>
                      <w:szCs w:val="22"/>
                    </w:rPr>
                  </w:pPr>
                </w:p>
                <w:p w:rsidR="00C467F0" w:rsidRDefault="00C467F0">
                  <w:pPr>
                    <w:rPr>
                      <w:color w:val="000000"/>
                      <w:sz w:val="22"/>
                      <w:szCs w:val="22"/>
                    </w:rPr>
                  </w:pPr>
                </w:p>
                <w:p w:rsidR="00387A20" w:rsidRDefault="002965DF">
                  <w:r>
                    <w:rPr>
                      <w:color w:val="000000"/>
                      <w:sz w:val="22"/>
                      <w:szCs w:val="22"/>
                    </w:rPr>
                    <w:lastRenderedPageBreak/>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lastRenderedPageBreak/>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171. Indicate whether each of the following activities would be reported on the statement of cash flows as an operating activity, an investing activity, a financing activity, or does not appear on the cash flow statement.</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525"/>
              <w:gridCol w:w="8130"/>
            </w:tblGrid>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 paid for building</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(b)</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 paid to suppliers</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 paid for dividends</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(d)</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 received from customers</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(e)</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 received from the sale of common stock</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(f)</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 received from the sale of a building</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(g)</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Borrowed cash from a bank</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768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90"/>
                    <w:gridCol w:w="7193"/>
                  </w:tblGrid>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Investing</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(b)</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Operating</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Financing</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(d)</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Operating</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(e)</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Financing</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(f)</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Investing</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(g)</w:t>
                        </w:r>
                      </w:p>
                    </w:tc>
                    <w:tc>
                      <w:tcPr>
                        <w:tcW w:w="81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Financing</w:t>
                        </w:r>
                      </w:p>
                    </w:tc>
                  </w:tr>
                </w:tbl>
                <w:p w:rsidR="00387A20" w:rsidRDefault="00387A20"/>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ACCT.ACBSP.APC.24 - Statement of Cash Flows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172. For each of the following, determine the amount of net income or net loss for the year.</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525"/>
              <w:gridCol w:w="7950"/>
            </w:tblGrid>
            <w:tr w:rsidR="00387A20">
              <w:tc>
                <w:tcPr>
                  <w:tcW w:w="525" w:type="dxa"/>
                  <w:tcMar>
                    <w:top w:w="0" w:type="dxa"/>
                    <w:left w:w="0" w:type="dxa"/>
                    <w:bottom w:w="0" w:type="dxa"/>
                    <w:right w:w="0" w:type="dxa"/>
                  </w:tcMar>
                </w:tcPr>
                <w:p w:rsidR="00387A20" w:rsidRDefault="002965DF">
                  <w:r>
                    <w:rPr>
                      <w:rFonts w:ascii="Times New Roman" w:eastAsia="Times New Roman" w:hAnsi="Times New Roman" w:cs="Times New Roman"/>
                      <w:color w:val="000000"/>
                      <w:sz w:val="22"/>
                      <w:szCs w:val="22"/>
                    </w:rPr>
                    <w:t>(a)</w:t>
                  </w:r>
                </w:p>
              </w:tc>
              <w:tc>
                <w:tcPr>
                  <w:tcW w:w="79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Revenues for the year totaled $71,300 and expenses totaled $35,500. The shareholders purchased $15,000 of common stock during the year.</w:t>
                  </w:r>
                </w:p>
              </w:tc>
            </w:tr>
            <w:tr w:rsidR="00387A20">
              <w:tc>
                <w:tcPr>
                  <w:tcW w:w="525" w:type="dxa"/>
                  <w:tcMar>
                    <w:top w:w="0" w:type="dxa"/>
                    <w:left w:w="0" w:type="dxa"/>
                    <w:bottom w:w="0" w:type="dxa"/>
                    <w:right w:w="0" w:type="dxa"/>
                  </w:tcMar>
                </w:tcPr>
                <w:p w:rsidR="00387A20" w:rsidRDefault="002965DF">
                  <w:r>
                    <w:rPr>
                      <w:rFonts w:ascii="Times New Roman" w:eastAsia="Times New Roman" w:hAnsi="Times New Roman" w:cs="Times New Roman"/>
                      <w:color w:val="000000"/>
                      <w:sz w:val="22"/>
                      <w:szCs w:val="22"/>
                    </w:rPr>
                    <w:t>(b)</w:t>
                  </w:r>
                </w:p>
              </w:tc>
              <w:tc>
                <w:tcPr>
                  <w:tcW w:w="79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Revenues for the year totaled $220,500 and expenses totaled $175,000. The shareholders were paid $40,000 dividends during the year.</w:t>
                  </w:r>
                </w:p>
              </w:tc>
            </w:tr>
            <w:tr w:rsidR="00387A20">
              <w:tc>
                <w:tcPr>
                  <w:tcW w:w="525" w:type="dxa"/>
                  <w:tcMar>
                    <w:top w:w="0" w:type="dxa"/>
                    <w:left w:w="0" w:type="dxa"/>
                    <w:bottom w:w="0" w:type="dxa"/>
                    <w:right w:w="0" w:type="dxa"/>
                  </w:tcMar>
                </w:tcPr>
                <w:p w:rsidR="00387A20" w:rsidRDefault="002965DF">
                  <w:r>
                    <w:rPr>
                      <w:rFonts w:ascii="Times New Roman" w:eastAsia="Times New Roman" w:hAnsi="Times New Roman" w:cs="Times New Roman"/>
                      <w:color w:val="000000"/>
                      <w:sz w:val="22"/>
                      <w:szCs w:val="22"/>
                    </w:rPr>
                    <w:t>(c)</w:t>
                  </w:r>
                </w:p>
              </w:tc>
              <w:tc>
                <w:tcPr>
                  <w:tcW w:w="79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Revenues for the year totaled $149,000 and expenses totaled $172,000. The shareholders purchased $12,000 of common stock and were paid $16,000 in dividends during the year.</w:t>
                  </w:r>
                </w:p>
              </w:tc>
            </w:tr>
            <w:tr w:rsidR="00387A20">
              <w:tc>
                <w:tcPr>
                  <w:tcW w:w="525" w:type="dxa"/>
                  <w:tcMar>
                    <w:top w:w="0" w:type="dxa"/>
                    <w:left w:w="0" w:type="dxa"/>
                    <w:bottom w:w="0" w:type="dxa"/>
                    <w:right w:w="0" w:type="dxa"/>
                  </w:tcMar>
                </w:tcPr>
                <w:p w:rsidR="00387A20" w:rsidRDefault="002965DF">
                  <w:r>
                    <w:rPr>
                      <w:rFonts w:ascii="Times New Roman" w:eastAsia="Times New Roman" w:hAnsi="Times New Roman" w:cs="Times New Roman"/>
                      <w:color w:val="000000"/>
                      <w:sz w:val="22"/>
                      <w:szCs w:val="22"/>
                    </w:rPr>
                    <w:t>(d)</w:t>
                  </w:r>
                </w:p>
              </w:tc>
              <w:tc>
                <w:tcPr>
                  <w:tcW w:w="79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Revenues for the year totaled $198,150 and expenses totaled $174,200. The shareholders were paid $35,000 dividends during the year.</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768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95"/>
                    <w:gridCol w:w="7188"/>
                  </w:tblGrid>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w:t>
                        </w:r>
                      </w:p>
                    </w:tc>
                    <w:tc>
                      <w:tcPr>
                        <w:tcW w:w="7950" w:type="dxa"/>
                        <w:tcMar>
                          <w:top w:w="0" w:type="dxa"/>
                          <w:left w:w="0" w:type="dxa"/>
                          <w:bottom w:w="0" w:type="dxa"/>
                          <w:right w:w="0" w:type="dxa"/>
                        </w:tcMar>
                        <w:vAlign w:val="center"/>
                      </w:tcPr>
                      <w:p w:rsidR="00387A20" w:rsidRDefault="002965DF">
                        <w:r>
                          <w:rPr>
                            <w:rStyle w:val="DoubleUnderline"/>
                            <w:rFonts w:ascii="Times New Roman" w:eastAsia="Times New Roman" w:hAnsi="Times New Roman" w:cs="Times New Roman"/>
                            <w:color w:val="000000"/>
                            <w:sz w:val="22"/>
                            <w:szCs w:val="22"/>
                            <w:u w:val="double"/>
                          </w:rPr>
                          <w:t>$35,800</w:t>
                        </w:r>
                        <w:r>
                          <w:rPr>
                            <w:rFonts w:ascii="Times New Roman" w:eastAsia="Times New Roman" w:hAnsi="Times New Roman" w:cs="Times New Roman"/>
                            <w:color w:val="000000"/>
                            <w:sz w:val="22"/>
                            <w:szCs w:val="22"/>
                          </w:rPr>
                          <w:t> net income ($71,300 − $35,500)</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(b)</w:t>
                        </w:r>
                      </w:p>
                    </w:tc>
                    <w:tc>
                      <w:tcPr>
                        <w:tcW w:w="7950" w:type="dxa"/>
                        <w:tcMar>
                          <w:top w:w="0" w:type="dxa"/>
                          <w:left w:w="0" w:type="dxa"/>
                          <w:bottom w:w="0" w:type="dxa"/>
                          <w:right w:w="0" w:type="dxa"/>
                        </w:tcMar>
                        <w:vAlign w:val="center"/>
                      </w:tcPr>
                      <w:p w:rsidR="00387A20" w:rsidRDefault="002965DF">
                        <w:r>
                          <w:rPr>
                            <w:rStyle w:val="DoubleUnderline"/>
                            <w:rFonts w:ascii="Times New Roman" w:eastAsia="Times New Roman" w:hAnsi="Times New Roman" w:cs="Times New Roman"/>
                            <w:color w:val="000000"/>
                            <w:sz w:val="22"/>
                            <w:szCs w:val="22"/>
                            <w:u w:val="double"/>
                          </w:rPr>
                          <w:t>$45,500</w:t>
                        </w:r>
                        <w:r>
                          <w:rPr>
                            <w:rFonts w:ascii="Times New Roman" w:eastAsia="Times New Roman" w:hAnsi="Times New Roman" w:cs="Times New Roman"/>
                            <w:color w:val="000000"/>
                            <w:sz w:val="22"/>
                            <w:szCs w:val="22"/>
                          </w:rPr>
                          <w:t> net income ($220,500 − $175,000)</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w:t>
                        </w:r>
                      </w:p>
                    </w:tc>
                    <w:tc>
                      <w:tcPr>
                        <w:tcW w:w="7950" w:type="dxa"/>
                        <w:tcMar>
                          <w:top w:w="0" w:type="dxa"/>
                          <w:left w:w="0" w:type="dxa"/>
                          <w:bottom w:w="0" w:type="dxa"/>
                          <w:right w:w="0" w:type="dxa"/>
                        </w:tcMar>
                        <w:vAlign w:val="center"/>
                      </w:tcPr>
                      <w:p w:rsidR="00387A20" w:rsidRDefault="002965DF">
                        <w:r>
                          <w:rPr>
                            <w:rStyle w:val="DoubleUnderline"/>
                            <w:rFonts w:ascii="Times New Roman" w:eastAsia="Times New Roman" w:hAnsi="Times New Roman" w:cs="Times New Roman"/>
                            <w:color w:val="000000"/>
                            <w:sz w:val="22"/>
                            <w:szCs w:val="22"/>
                            <w:u w:val="double"/>
                          </w:rPr>
                          <w:t>$23,000</w:t>
                        </w:r>
                        <w:r>
                          <w:rPr>
                            <w:rFonts w:ascii="Times New Roman" w:eastAsia="Times New Roman" w:hAnsi="Times New Roman" w:cs="Times New Roman"/>
                            <w:color w:val="000000"/>
                            <w:sz w:val="22"/>
                            <w:szCs w:val="22"/>
                          </w:rPr>
                          <w:t> net loss ($149,000 − $172,000)</w:t>
                        </w:r>
                      </w:p>
                    </w:tc>
                  </w:tr>
                  <w:tr w:rsidR="00387A20">
                    <w:tc>
                      <w:tcPr>
                        <w:tcW w:w="5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(d)</w:t>
                        </w:r>
                      </w:p>
                    </w:tc>
                    <w:tc>
                      <w:tcPr>
                        <w:tcW w:w="7950" w:type="dxa"/>
                        <w:tcMar>
                          <w:top w:w="0" w:type="dxa"/>
                          <w:left w:w="0" w:type="dxa"/>
                          <w:bottom w:w="0" w:type="dxa"/>
                          <w:right w:w="0" w:type="dxa"/>
                        </w:tcMar>
                        <w:vAlign w:val="center"/>
                      </w:tcPr>
                      <w:p w:rsidR="00387A20" w:rsidRDefault="002965DF">
                        <w:r>
                          <w:rPr>
                            <w:rStyle w:val="DoubleUnderline"/>
                            <w:rFonts w:ascii="Times New Roman" w:eastAsia="Times New Roman" w:hAnsi="Times New Roman" w:cs="Times New Roman"/>
                            <w:color w:val="000000"/>
                            <w:sz w:val="22"/>
                            <w:szCs w:val="22"/>
                            <w:u w:val="double"/>
                          </w:rPr>
                          <w:t>$23,950</w:t>
                        </w:r>
                        <w:r>
                          <w:rPr>
                            <w:rFonts w:ascii="Times New Roman" w:eastAsia="Times New Roman" w:hAnsi="Times New Roman" w:cs="Times New Roman"/>
                            <w:color w:val="000000"/>
                            <w:sz w:val="22"/>
                            <w:szCs w:val="22"/>
                          </w:rPr>
                          <w:t> net income ($198,150 − $174,200)</w:t>
                        </w:r>
                      </w:p>
                    </w:tc>
                  </w:tr>
                </w:tbl>
                <w:p w:rsidR="00387A20" w:rsidRDefault="00387A20"/>
              </w:tc>
            </w:tr>
            <w:tr w:rsidR="00387A20">
              <w:tc>
                <w:tcPr>
                  <w:tcW w:w="0" w:type="auto"/>
                  <w:tcMar>
                    <w:top w:w="30" w:type="dxa"/>
                    <w:left w:w="0" w:type="dxa"/>
                    <w:bottom w:w="30" w:type="dxa"/>
                    <w:right w:w="0" w:type="dxa"/>
                  </w:tcMar>
                </w:tcPr>
                <w:p w:rsidR="00C467F0" w:rsidRDefault="00C467F0">
                  <w:pPr>
                    <w:rPr>
                      <w:i/>
                      <w:iCs/>
                      <w:color w:val="000000"/>
                      <w:sz w:val="22"/>
                      <w:szCs w:val="22"/>
                    </w:rPr>
                  </w:pPr>
                </w:p>
                <w:p w:rsidR="00C467F0" w:rsidRDefault="00C467F0">
                  <w:pPr>
                    <w:rPr>
                      <w:i/>
                      <w:iCs/>
                      <w:color w:val="000000"/>
                      <w:sz w:val="22"/>
                      <w:szCs w:val="22"/>
                    </w:rPr>
                  </w:pPr>
                </w:p>
                <w:p w:rsidR="00C467F0" w:rsidRDefault="00C467F0">
                  <w:pPr>
                    <w:rPr>
                      <w:i/>
                      <w:iCs/>
                      <w:color w:val="000000"/>
                      <w:sz w:val="22"/>
                      <w:szCs w:val="22"/>
                    </w:rPr>
                  </w:pPr>
                </w:p>
                <w:p w:rsidR="00C467F0" w:rsidRDefault="00C467F0">
                  <w:pPr>
                    <w:rPr>
                      <w:i/>
                      <w:iCs/>
                      <w:color w:val="000000"/>
                      <w:sz w:val="22"/>
                      <w:szCs w:val="22"/>
                    </w:rPr>
                  </w:pPr>
                </w:p>
                <w:p w:rsidR="00C467F0" w:rsidRDefault="00C467F0">
                  <w:pPr>
                    <w:rPr>
                      <w:i/>
                      <w:iCs/>
                      <w:color w:val="000000"/>
                      <w:sz w:val="22"/>
                      <w:szCs w:val="22"/>
                    </w:rPr>
                  </w:pPr>
                </w:p>
                <w:p w:rsidR="00387A20" w:rsidRDefault="002965DF">
                  <w:r>
                    <w:rPr>
                      <w:i/>
                      <w:iCs/>
                      <w:color w:val="000000"/>
                      <w:sz w:val="22"/>
                      <w:szCs w:val="22"/>
                    </w:rPr>
                    <w:lastRenderedPageBreak/>
                    <w:t>DIFFICULTY:  </w:t>
                  </w:r>
                </w:p>
              </w:tc>
              <w:tc>
                <w:tcPr>
                  <w:tcW w:w="0" w:type="auto"/>
                  <w:tcMar>
                    <w:top w:w="30" w:type="dxa"/>
                    <w:left w:w="0" w:type="dxa"/>
                    <w:bottom w:w="30" w:type="dxa"/>
                    <w:right w:w="0" w:type="dxa"/>
                  </w:tcMar>
                </w:tcPr>
                <w:p w:rsidR="00C467F0" w:rsidRDefault="00C467F0">
                  <w:pPr>
                    <w:rPr>
                      <w:color w:val="000000"/>
                      <w:sz w:val="22"/>
                      <w:szCs w:val="22"/>
                    </w:rPr>
                  </w:pPr>
                </w:p>
                <w:p w:rsidR="00C467F0" w:rsidRDefault="00C467F0">
                  <w:pPr>
                    <w:rPr>
                      <w:color w:val="000000"/>
                      <w:sz w:val="22"/>
                      <w:szCs w:val="22"/>
                    </w:rPr>
                  </w:pPr>
                </w:p>
                <w:p w:rsidR="00C467F0" w:rsidRDefault="00C467F0">
                  <w:pPr>
                    <w:rPr>
                      <w:color w:val="000000"/>
                      <w:sz w:val="22"/>
                      <w:szCs w:val="22"/>
                    </w:rPr>
                  </w:pPr>
                </w:p>
                <w:p w:rsidR="00C467F0" w:rsidRDefault="00C467F0">
                  <w:pPr>
                    <w:rPr>
                      <w:color w:val="000000"/>
                      <w:sz w:val="22"/>
                      <w:szCs w:val="22"/>
                    </w:rPr>
                  </w:pPr>
                </w:p>
                <w:p w:rsidR="00C467F0" w:rsidRDefault="00C467F0">
                  <w:pPr>
                    <w:rPr>
                      <w:color w:val="000000"/>
                      <w:sz w:val="22"/>
                      <w:szCs w:val="22"/>
                    </w:rPr>
                  </w:pPr>
                </w:p>
                <w:p w:rsidR="00387A20" w:rsidRDefault="002965DF">
                  <w:r>
                    <w:rPr>
                      <w:color w:val="000000"/>
                      <w:sz w:val="22"/>
                      <w:szCs w:val="22"/>
                    </w:rPr>
                    <w:lastRenderedPageBreak/>
                    <w:t>Moderate</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lastRenderedPageBreak/>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E0972" w:rsidRDefault="003E0972">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173. The total assets and total liabilities of Paul’s Pools and Palaces at the beginning and at the end of the current fiscal year are as follows:</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5760"/>
              <w:gridCol w:w="1440"/>
              <w:gridCol w:w="1440"/>
            </w:tblGrid>
            <w:tr w:rsidR="00387A20">
              <w:tc>
                <w:tcPr>
                  <w:tcW w:w="576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44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u w:val="single"/>
                    </w:rPr>
                    <w:t>Jan. 1</w:t>
                  </w:r>
                </w:p>
              </w:tc>
              <w:tc>
                <w:tcPr>
                  <w:tcW w:w="144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u w:val="single"/>
                    </w:rPr>
                    <w:t>Dec. 31</w:t>
                  </w:r>
                </w:p>
              </w:tc>
            </w:tr>
            <w:tr w:rsidR="00387A20">
              <w:tc>
                <w:tcPr>
                  <w:tcW w:w="576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Total assets</w:t>
                  </w:r>
                </w:p>
              </w:tc>
              <w:tc>
                <w:tcPr>
                  <w:tcW w:w="144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$280,000</w:t>
                  </w:r>
                </w:p>
              </w:tc>
              <w:tc>
                <w:tcPr>
                  <w:tcW w:w="144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$475,000</w:t>
                  </w:r>
                </w:p>
              </w:tc>
            </w:tr>
            <w:tr w:rsidR="00387A20">
              <w:tc>
                <w:tcPr>
                  <w:tcW w:w="576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Total liabilities</w:t>
                  </w:r>
                </w:p>
              </w:tc>
              <w:tc>
                <w:tcPr>
                  <w:tcW w:w="144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205,000</w:t>
                  </w:r>
                </w:p>
              </w:tc>
              <w:tc>
                <w:tcPr>
                  <w:tcW w:w="144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130,000</w:t>
                  </w:r>
                </w:p>
              </w:tc>
            </w:tr>
          </w:tbl>
          <w:p w:rsidR="00387A20" w:rsidRDefault="00387A20">
            <w:pPr>
              <w:pStyle w:val="p"/>
              <w:rPr>
                <w:rFonts w:ascii="Times New Roman" w:eastAsia="Times New Roman" w:hAnsi="Times New Roman" w:cs="Times New Roman"/>
                <w:color w:val="000000"/>
                <w:sz w:val="22"/>
                <w:szCs w:val="22"/>
              </w:rPr>
            </w:pP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525"/>
              <w:gridCol w:w="7680"/>
            </w:tblGrid>
            <w:tr w:rsidR="00387A20">
              <w:tc>
                <w:tcPr>
                  <w:tcW w:w="525" w:type="dxa"/>
                  <w:tcMar>
                    <w:top w:w="0" w:type="dxa"/>
                    <w:left w:w="0" w:type="dxa"/>
                    <w:bottom w:w="0" w:type="dxa"/>
                    <w:right w:w="0" w:type="dxa"/>
                  </w:tcMa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w:t>
                  </w:r>
                </w:p>
              </w:tc>
              <w:tc>
                <w:tcPr>
                  <w:tcW w:w="7680"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Determine the amount of net income earned during the year.  The owner did not invest any additional assets in the business during the year and made no withdrawals.</w:t>
                  </w:r>
                </w:p>
              </w:tc>
            </w:tr>
            <w:tr w:rsidR="00387A20">
              <w:tc>
                <w:tcPr>
                  <w:tcW w:w="525" w:type="dxa"/>
                  <w:tcMar>
                    <w:top w:w="0" w:type="dxa"/>
                    <w:left w:w="0" w:type="dxa"/>
                    <w:bottom w:w="0" w:type="dxa"/>
                    <w:right w:w="0" w:type="dxa"/>
                  </w:tcMa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(b)</w:t>
                  </w:r>
                </w:p>
              </w:tc>
              <w:tc>
                <w:tcPr>
                  <w:tcW w:w="7680"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Determine the amount of net income during the year.  The assets and liabilities at the beginning and at the end of the year are unchanged from the amounts presented above.  However, the shareholders were paid $53,000 in cash dividends during the year (no additional purchase of common stock).</w:t>
                  </w:r>
                </w:p>
              </w:tc>
            </w:tr>
            <w:tr w:rsidR="00387A20">
              <w:tc>
                <w:tcPr>
                  <w:tcW w:w="525" w:type="dxa"/>
                  <w:tcMar>
                    <w:top w:w="0" w:type="dxa"/>
                    <w:left w:w="0" w:type="dxa"/>
                    <w:bottom w:w="0" w:type="dxa"/>
                    <w:right w:w="0" w:type="dxa"/>
                  </w:tcMa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w:t>
                  </w:r>
                </w:p>
              </w:tc>
              <w:tc>
                <w:tcPr>
                  <w:tcW w:w="7680"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Determine the amount of net income earned during the year.  The assets and liabilities at the beginning and at the end of the year are unchanged from the amounts presented above.  However, the shareholders paid for $35,000 of common stock in June of the current fiscal year (no dividends).</w:t>
                  </w:r>
                </w:p>
              </w:tc>
            </w:tr>
            <w:tr w:rsidR="00387A20">
              <w:tc>
                <w:tcPr>
                  <w:tcW w:w="525" w:type="dxa"/>
                  <w:tcMar>
                    <w:top w:w="0" w:type="dxa"/>
                    <w:left w:w="0" w:type="dxa"/>
                    <w:bottom w:w="0" w:type="dxa"/>
                    <w:right w:w="0" w:type="dxa"/>
                  </w:tcMa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w:t>
                  </w:r>
                </w:p>
              </w:tc>
              <w:tc>
                <w:tcPr>
                  <w:tcW w:w="7680"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Determine the amount of net income earned during the year.  The assets and liabilities at the beginning and at the end of the year are unchanged from the amounts presented above.  However, the shareholders paid for $12,000 of common stock in August of the current fiscal year and were paid twelve monthly cash dividends of $1,500 each during the year.</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6165"/>
            </w:tblGrid>
            <w:tr w:rsidR="00387A20">
              <w:tc>
                <w:tcPr>
                  <w:tcW w:w="0" w:type="auto"/>
                  <w:tcMar>
                    <w:top w:w="30" w:type="dxa"/>
                    <w:left w:w="0" w:type="dxa"/>
                    <w:bottom w:w="30" w:type="dxa"/>
                    <w:right w:w="0" w:type="dxa"/>
                  </w:tcMar>
                </w:tcPr>
                <w:p w:rsidR="00387A20" w:rsidRDefault="002965DF">
                  <w:pPr>
                    <w:rPr>
                      <w:rFonts w:ascii="Times New Roman" w:eastAsia="Times New Roman" w:hAnsi="Times New Roman" w:cs="Times New Roman"/>
                      <w:color w:val="000000"/>
                      <w:sz w:val="22"/>
                      <w:szCs w:val="22"/>
                    </w:rPr>
                  </w:pPr>
                  <w:r>
                    <w:rPr>
                      <w:i/>
                      <w:iCs/>
                      <w:color w:val="000000"/>
                      <w:sz w:val="22"/>
                      <w:szCs w:val="22"/>
                    </w:rPr>
                    <w:t>ANSWER:  </w:t>
                  </w:r>
                </w:p>
              </w:tc>
              <w:tc>
                <w:tcPr>
                  <w:tcW w:w="0" w:type="auto"/>
                  <w:tcMar>
                    <w:top w:w="30" w:type="dxa"/>
                    <w:left w:w="0" w:type="dxa"/>
                    <w:bottom w:w="30" w:type="dxa"/>
                    <w:right w:w="0" w:type="dxa"/>
                  </w:tcMar>
                </w:tcPr>
                <w:tbl>
                  <w:tblPr>
                    <w:tblW w:w="6165"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381"/>
                    <w:gridCol w:w="4947"/>
                    <w:gridCol w:w="837"/>
                  </w:tblGrid>
                  <w:tr w:rsidR="00387A20">
                    <w:tc>
                      <w:tcPr>
                        <w:tcW w:w="375" w:type="dxa"/>
                        <w:tcMar>
                          <w:top w:w="0" w:type="dxa"/>
                          <w:left w:w="0" w:type="dxa"/>
                          <w:bottom w:w="0" w:type="dxa"/>
                          <w:right w:w="0" w:type="dxa"/>
                        </w:tcMa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w:t>
                        </w:r>
                      </w:p>
                    </w:tc>
                    <w:tc>
                      <w:tcPr>
                        <w:tcW w:w="4875"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Stockholders' equity at end of year ($475,000 − $130,000)</w:t>
                        </w:r>
                      </w:p>
                    </w:tc>
                    <w:tc>
                      <w:tcPr>
                        <w:tcW w:w="750" w:type="dxa"/>
                        <w:tcMar>
                          <w:top w:w="0" w:type="dxa"/>
                          <w:left w:w="0" w:type="dxa"/>
                          <w:bottom w:w="0" w:type="dxa"/>
                          <w:right w:w="0" w:type="dxa"/>
                        </w:tcMar>
                      </w:tcPr>
                      <w:p w:rsidR="00387A20" w:rsidRDefault="002965DF">
                        <w:pPr>
                          <w:pStyle w:val="p"/>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$345,000</w:t>
                        </w:r>
                      </w:p>
                    </w:tc>
                  </w:tr>
                  <w:tr w:rsidR="00387A20">
                    <w:tc>
                      <w:tcPr>
                        <w:tcW w:w="375" w:type="dxa"/>
                        <w:tcMar>
                          <w:top w:w="0" w:type="dxa"/>
                          <w:left w:w="0" w:type="dxa"/>
                          <w:bottom w:w="0" w:type="dxa"/>
                          <w:right w:w="0" w:type="dxa"/>
                        </w:tcMa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4875"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Stockholders' equity at beginning of year ($280,000 − $205,000)</w:t>
                        </w:r>
                      </w:p>
                    </w:tc>
                    <w:tc>
                      <w:tcPr>
                        <w:tcW w:w="750" w:type="dxa"/>
                        <w:tcMar>
                          <w:top w:w="0" w:type="dxa"/>
                          <w:left w:w="0" w:type="dxa"/>
                          <w:bottom w:w="0" w:type="dxa"/>
                          <w:right w:w="0" w:type="dxa"/>
                        </w:tcMar>
                      </w:tcPr>
                      <w:p w:rsidR="00387A20" w:rsidRDefault="002965DF">
                        <w:pPr>
                          <w:pStyle w:val="p"/>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p w:rsidR="00387A20" w:rsidRDefault="002965DF">
                        <w:pPr>
                          <w:pStyle w:val="p"/>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u w:val="single"/>
                          </w:rPr>
                          <w:t>   75,000</w:t>
                        </w:r>
                      </w:p>
                    </w:tc>
                  </w:tr>
                  <w:tr w:rsidR="00387A20">
                    <w:tc>
                      <w:tcPr>
                        <w:tcW w:w="375" w:type="dxa"/>
                        <w:tcMar>
                          <w:top w:w="0" w:type="dxa"/>
                          <w:left w:w="0" w:type="dxa"/>
                          <w:bottom w:w="0" w:type="dxa"/>
                          <w:right w:w="0" w:type="dxa"/>
                        </w:tcMa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4875"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Net income</w:t>
                        </w:r>
                      </w:p>
                    </w:tc>
                    <w:tc>
                      <w:tcPr>
                        <w:tcW w:w="750" w:type="dxa"/>
                        <w:tcMar>
                          <w:top w:w="0" w:type="dxa"/>
                          <w:left w:w="0" w:type="dxa"/>
                          <w:bottom w:w="0" w:type="dxa"/>
                          <w:right w:w="0" w:type="dxa"/>
                        </w:tcMar>
                      </w:tcPr>
                      <w:p w:rsidR="00387A20" w:rsidRDefault="002965DF">
                        <w:pPr>
                          <w:pStyle w:val="p"/>
                          <w:jc w:val="right"/>
                          <w:rPr>
                            <w:rFonts w:ascii="Times New Roman" w:eastAsia="Times New Roman" w:hAnsi="Times New Roman" w:cs="Times New Roman"/>
                            <w:color w:val="000000"/>
                            <w:sz w:val="22"/>
                            <w:szCs w:val="22"/>
                          </w:rPr>
                        </w:pPr>
                        <w:r>
                          <w:rPr>
                            <w:rStyle w:val="DoubleUnderline"/>
                            <w:rFonts w:ascii="Times New Roman" w:eastAsia="Times New Roman" w:hAnsi="Times New Roman" w:cs="Times New Roman"/>
                            <w:color w:val="000000"/>
                            <w:sz w:val="22"/>
                            <w:szCs w:val="22"/>
                            <w:u w:val="double"/>
                          </w:rPr>
                          <w:t>$270,000</w:t>
                        </w:r>
                      </w:p>
                    </w:tc>
                  </w:tr>
                </w:tbl>
                <w:p w:rsidR="00387A20" w:rsidRDefault="002965DF">
                  <w:pPr>
                    <w:pStyle w:val="p"/>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tbl>
                  <w:tblPr>
                    <w:tblW w:w="6165"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381"/>
                    <w:gridCol w:w="4947"/>
                    <w:gridCol w:w="837"/>
                  </w:tblGrid>
                  <w:tr w:rsidR="00387A20">
                    <w:tc>
                      <w:tcPr>
                        <w:tcW w:w="375"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(b)</w:t>
                        </w:r>
                      </w:p>
                    </w:tc>
                    <w:tc>
                      <w:tcPr>
                        <w:tcW w:w="4875"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Increase in stockholders' equity as in (a)</w:t>
                        </w:r>
                      </w:p>
                    </w:tc>
                    <w:tc>
                      <w:tcPr>
                        <w:tcW w:w="750" w:type="dxa"/>
                        <w:tcMar>
                          <w:top w:w="0" w:type="dxa"/>
                          <w:left w:w="0" w:type="dxa"/>
                          <w:bottom w:w="0" w:type="dxa"/>
                          <w:right w:w="0" w:type="dxa"/>
                        </w:tcMar>
                      </w:tcPr>
                      <w:p w:rsidR="00387A20" w:rsidRDefault="002965DF">
                        <w:pPr>
                          <w:pStyle w:val="p"/>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$270,000</w:t>
                        </w:r>
                      </w:p>
                    </w:tc>
                  </w:tr>
                  <w:tr w:rsidR="00387A20">
                    <w:tc>
                      <w:tcPr>
                        <w:tcW w:w="375"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4875"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Add dividends</w:t>
                        </w:r>
                      </w:p>
                    </w:tc>
                    <w:tc>
                      <w:tcPr>
                        <w:tcW w:w="750" w:type="dxa"/>
                        <w:tcMar>
                          <w:top w:w="0" w:type="dxa"/>
                          <w:left w:w="0" w:type="dxa"/>
                          <w:bottom w:w="0" w:type="dxa"/>
                          <w:right w:w="0" w:type="dxa"/>
                        </w:tcMar>
                      </w:tcPr>
                      <w:p w:rsidR="00387A20" w:rsidRDefault="002965DF">
                        <w:pPr>
                          <w:pStyle w:val="p"/>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u w:val="single"/>
                          </w:rPr>
                          <w:t>   53,000</w:t>
                        </w:r>
                      </w:p>
                    </w:tc>
                  </w:tr>
                  <w:tr w:rsidR="00387A20">
                    <w:tc>
                      <w:tcPr>
                        <w:tcW w:w="375"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4875"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Net income</w:t>
                        </w:r>
                      </w:p>
                    </w:tc>
                    <w:tc>
                      <w:tcPr>
                        <w:tcW w:w="750" w:type="dxa"/>
                        <w:tcMar>
                          <w:top w:w="0" w:type="dxa"/>
                          <w:left w:w="0" w:type="dxa"/>
                          <w:bottom w:w="0" w:type="dxa"/>
                          <w:right w:w="0" w:type="dxa"/>
                        </w:tcMar>
                      </w:tcPr>
                      <w:p w:rsidR="00387A20" w:rsidRDefault="002965DF">
                        <w:pPr>
                          <w:pStyle w:val="p"/>
                          <w:jc w:val="right"/>
                          <w:rPr>
                            <w:rFonts w:ascii="Times New Roman" w:eastAsia="Times New Roman" w:hAnsi="Times New Roman" w:cs="Times New Roman"/>
                            <w:color w:val="000000"/>
                            <w:sz w:val="22"/>
                            <w:szCs w:val="22"/>
                          </w:rPr>
                        </w:pPr>
                        <w:r>
                          <w:rPr>
                            <w:rStyle w:val="DoubleUnderline"/>
                            <w:rFonts w:ascii="Times New Roman" w:eastAsia="Times New Roman" w:hAnsi="Times New Roman" w:cs="Times New Roman"/>
                            <w:color w:val="000000"/>
                            <w:sz w:val="22"/>
                            <w:szCs w:val="22"/>
                            <w:u w:val="double"/>
                          </w:rPr>
                          <w:t>$323,000</w:t>
                        </w:r>
                      </w:p>
                    </w:tc>
                  </w:tr>
                </w:tbl>
                <w:p w:rsidR="00387A20" w:rsidRDefault="002965DF">
                  <w:pPr>
                    <w:pStyle w:val="p"/>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t>
                  </w:r>
                </w:p>
                <w:tbl>
                  <w:tblPr>
                    <w:tblW w:w="6165"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17"/>
                    <w:gridCol w:w="4546"/>
                    <w:gridCol w:w="1202"/>
                  </w:tblGrid>
                  <w:tr w:rsidR="00387A20">
                    <w:tc>
                      <w:tcPr>
                        <w:tcW w:w="525"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w:t>
                        </w:r>
                      </w:p>
                    </w:tc>
                    <w:tc>
                      <w:tcPr>
                        <w:tcW w:w="6690"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Increase in stockholders' equity as in (a)</w:t>
                        </w:r>
                      </w:p>
                    </w:tc>
                    <w:tc>
                      <w:tcPr>
                        <w:tcW w:w="1440" w:type="dxa"/>
                        <w:tcMar>
                          <w:top w:w="0" w:type="dxa"/>
                          <w:left w:w="0" w:type="dxa"/>
                          <w:bottom w:w="0" w:type="dxa"/>
                          <w:right w:w="0" w:type="dxa"/>
                        </w:tcMar>
                      </w:tcPr>
                      <w:p w:rsidR="00387A20" w:rsidRDefault="002965DF">
                        <w:pPr>
                          <w:pStyle w:val="p"/>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$270,000</w:t>
                        </w:r>
                      </w:p>
                    </w:tc>
                  </w:tr>
                  <w:tr w:rsidR="00387A20">
                    <w:tc>
                      <w:tcPr>
                        <w:tcW w:w="525"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6690"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Deduct sale of common stock</w:t>
                        </w:r>
                      </w:p>
                    </w:tc>
                    <w:tc>
                      <w:tcPr>
                        <w:tcW w:w="1440" w:type="dxa"/>
                        <w:tcMar>
                          <w:top w:w="0" w:type="dxa"/>
                          <w:left w:w="0" w:type="dxa"/>
                          <w:bottom w:w="0" w:type="dxa"/>
                          <w:right w:w="0" w:type="dxa"/>
                        </w:tcMar>
                      </w:tcPr>
                      <w:p w:rsidR="00387A20" w:rsidRDefault="002965DF">
                        <w:pPr>
                          <w:pStyle w:val="p"/>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u w:val="single"/>
                          </w:rPr>
                          <w:t>   35,000</w:t>
                        </w:r>
                      </w:p>
                    </w:tc>
                  </w:tr>
                  <w:tr w:rsidR="00387A20">
                    <w:tc>
                      <w:tcPr>
                        <w:tcW w:w="525"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6690"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Net income</w:t>
                        </w:r>
                      </w:p>
                    </w:tc>
                    <w:tc>
                      <w:tcPr>
                        <w:tcW w:w="1440" w:type="dxa"/>
                        <w:tcMar>
                          <w:top w:w="0" w:type="dxa"/>
                          <w:left w:w="0" w:type="dxa"/>
                          <w:bottom w:w="0" w:type="dxa"/>
                          <w:right w:w="0" w:type="dxa"/>
                        </w:tcMar>
                      </w:tcPr>
                      <w:p w:rsidR="00387A20" w:rsidRDefault="002965DF">
                        <w:pPr>
                          <w:pStyle w:val="p"/>
                          <w:jc w:val="right"/>
                          <w:rPr>
                            <w:rFonts w:ascii="Times New Roman" w:eastAsia="Times New Roman" w:hAnsi="Times New Roman" w:cs="Times New Roman"/>
                            <w:color w:val="000000"/>
                            <w:sz w:val="22"/>
                            <w:szCs w:val="22"/>
                          </w:rPr>
                        </w:pPr>
                        <w:r>
                          <w:rPr>
                            <w:rStyle w:val="DoubleUnderline"/>
                            <w:rFonts w:ascii="Times New Roman" w:eastAsia="Times New Roman" w:hAnsi="Times New Roman" w:cs="Times New Roman"/>
                            <w:color w:val="000000"/>
                            <w:sz w:val="22"/>
                            <w:szCs w:val="22"/>
                            <w:u w:val="double"/>
                          </w:rPr>
                          <w:t>$235,000</w:t>
                        </w:r>
                      </w:p>
                    </w:tc>
                  </w:tr>
                </w:tbl>
                <w:p w:rsidR="00387A20" w:rsidRDefault="00387A20">
                  <w:pPr>
                    <w:pStyle w:val="p"/>
                    <w:rPr>
                      <w:rFonts w:ascii="Times New Roman" w:eastAsia="Times New Roman" w:hAnsi="Times New Roman" w:cs="Times New Roman"/>
                      <w:color w:val="000000"/>
                      <w:sz w:val="22"/>
                      <w:szCs w:val="22"/>
                    </w:rPr>
                  </w:pPr>
                </w:p>
                <w:tbl>
                  <w:tblPr>
                    <w:tblW w:w="6165"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21"/>
                    <w:gridCol w:w="4542"/>
                    <w:gridCol w:w="1202"/>
                  </w:tblGrid>
                  <w:tr w:rsidR="00387A20">
                    <w:tc>
                      <w:tcPr>
                        <w:tcW w:w="525"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w:t>
                        </w:r>
                      </w:p>
                    </w:tc>
                    <w:tc>
                      <w:tcPr>
                        <w:tcW w:w="6690"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Increase in stockholders' equity as in (a)</w:t>
                        </w:r>
                      </w:p>
                    </w:tc>
                    <w:tc>
                      <w:tcPr>
                        <w:tcW w:w="1440" w:type="dxa"/>
                        <w:tcMar>
                          <w:top w:w="0" w:type="dxa"/>
                          <w:left w:w="0" w:type="dxa"/>
                          <w:bottom w:w="0" w:type="dxa"/>
                          <w:right w:w="0" w:type="dxa"/>
                        </w:tcMar>
                      </w:tcPr>
                      <w:p w:rsidR="00387A20" w:rsidRDefault="002965DF">
                        <w:pPr>
                          <w:pStyle w:val="p"/>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$270,000</w:t>
                        </w:r>
                      </w:p>
                    </w:tc>
                  </w:tr>
                  <w:tr w:rsidR="00387A20">
                    <w:tc>
                      <w:tcPr>
                        <w:tcW w:w="525"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6690" w:type="dxa"/>
                        <w:tcMar>
                          <w:top w:w="0" w:type="dxa"/>
                          <w:left w:w="0" w:type="dxa"/>
                          <w:bottom w:w="0" w:type="dxa"/>
                          <w:right w:w="0" w:type="dxa"/>
                        </w:tcMar>
                        <w:vAlign w:val="center"/>
                      </w:tcPr>
                      <w:p w:rsidR="00387A20" w:rsidRDefault="002965DF">
                        <w:pPr>
                          <w:pStyle w:val="p"/>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Add dividends ($1,500 × 12)</w:t>
                        </w:r>
                      </w:p>
                    </w:tc>
                    <w:tc>
                      <w:tcPr>
                        <w:tcW w:w="1440" w:type="dxa"/>
                        <w:tcMar>
                          <w:top w:w="0" w:type="dxa"/>
                          <w:left w:w="0" w:type="dxa"/>
                          <w:bottom w:w="0" w:type="dxa"/>
                          <w:right w:w="0" w:type="dxa"/>
                        </w:tcMar>
                      </w:tcPr>
                      <w:p w:rsidR="00387A20" w:rsidRDefault="002965DF">
                        <w:pPr>
                          <w:pStyle w:val="p"/>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u w:val="single"/>
                          </w:rPr>
                          <w:t>   18,000</w:t>
                        </w:r>
                      </w:p>
                    </w:tc>
                  </w:tr>
                  <w:tr w:rsidR="00387A20">
                    <w:tc>
                      <w:tcPr>
                        <w:tcW w:w="525"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6690"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1440" w:type="dxa"/>
                        <w:tcMar>
                          <w:top w:w="0" w:type="dxa"/>
                          <w:left w:w="0" w:type="dxa"/>
                          <w:bottom w:w="0" w:type="dxa"/>
                          <w:right w:w="0" w:type="dxa"/>
                        </w:tcMar>
                      </w:tcPr>
                      <w:p w:rsidR="00387A20" w:rsidRDefault="002965DF">
                        <w:pPr>
                          <w:pStyle w:val="p"/>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$288,000</w:t>
                        </w:r>
                      </w:p>
                    </w:tc>
                  </w:tr>
                  <w:tr w:rsidR="00387A20">
                    <w:tc>
                      <w:tcPr>
                        <w:tcW w:w="525"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6690"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Deduct sale of common stock</w:t>
                        </w:r>
                      </w:p>
                    </w:tc>
                    <w:tc>
                      <w:tcPr>
                        <w:tcW w:w="1440" w:type="dxa"/>
                        <w:tcMar>
                          <w:top w:w="0" w:type="dxa"/>
                          <w:left w:w="0" w:type="dxa"/>
                          <w:bottom w:w="0" w:type="dxa"/>
                          <w:right w:w="0" w:type="dxa"/>
                        </w:tcMar>
                      </w:tcPr>
                      <w:p w:rsidR="00387A20" w:rsidRDefault="002965DF">
                        <w:pPr>
                          <w:pStyle w:val="p"/>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u w:val="single"/>
                          </w:rPr>
                          <w:t>   12,000</w:t>
                        </w:r>
                      </w:p>
                    </w:tc>
                  </w:tr>
                  <w:tr w:rsidR="00387A20">
                    <w:tc>
                      <w:tcPr>
                        <w:tcW w:w="525"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w:t>
                        </w:r>
                      </w:p>
                    </w:tc>
                    <w:tc>
                      <w:tcPr>
                        <w:tcW w:w="6690"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Net income</w:t>
                        </w:r>
                      </w:p>
                    </w:tc>
                    <w:tc>
                      <w:tcPr>
                        <w:tcW w:w="1440" w:type="dxa"/>
                        <w:tcMar>
                          <w:top w:w="0" w:type="dxa"/>
                          <w:left w:w="0" w:type="dxa"/>
                          <w:bottom w:w="0" w:type="dxa"/>
                          <w:right w:w="0" w:type="dxa"/>
                        </w:tcMar>
                      </w:tcPr>
                      <w:p w:rsidR="00387A20" w:rsidRDefault="002965DF">
                        <w:pPr>
                          <w:pStyle w:val="p"/>
                          <w:jc w:val="right"/>
                          <w:rPr>
                            <w:rFonts w:ascii="Times New Roman" w:eastAsia="Times New Roman" w:hAnsi="Times New Roman" w:cs="Times New Roman"/>
                            <w:color w:val="000000"/>
                            <w:sz w:val="22"/>
                            <w:szCs w:val="22"/>
                          </w:rPr>
                        </w:pPr>
                        <w:r>
                          <w:rPr>
                            <w:rStyle w:val="DoubleUnderline"/>
                            <w:rFonts w:ascii="Times New Roman" w:eastAsia="Times New Roman" w:hAnsi="Times New Roman" w:cs="Times New Roman"/>
                            <w:color w:val="000000"/>
                            <w:sz w:val="22"/>
                            <w:szCs w:val="22"/>
                            <w:u w:val="double"/>
                          </w:rPr>
                          <w:t>$276,000</w:t>
                        </w:r>
                      </w:p>
                    </w:tc>
                  </w:tr>
                </w:tbl>
                <w:p w:rsidR="00387A20" w:rsidRDefault="00387A20">
                  <w:pPr>
                    <w:rPr>
                      <w:rFonts w:ascii="Times New Roman" w:eastAsia="Times New Roman" w:hAnsi="Times New Roman" w:cs="Times New Roman"/>
                      <w:color w:val="000000"/>
                      <w:sz w:val="22"/>
                      <w:szCs w:val="22"/>
                    </w:rPr>
                  </w:pPr>
                </w:p>
              </w:tc>
            </w:tr>
            <w:tr w:rsidR="00387A20">
              <w:tc>
                <w:tcPr>
                  <w:tcW w:w="0" w:type="auto"/>
                  <w:tcMar>
                    <w:top w:w="30" w:type="dxa"/>
                    <w:left w:w="0" w:type="dxa"/>
                    <w:bottom w:w="30" w:type="dxa"/>
                    <w:right w:w="0" w:type="dxa"/>
                  </w:tcMar>
                </w:tcPr>
                <w:p w:rsidR="00F5327A" w:rsidRDefault="00F5327A">
                  <w:pPr>
                    <w:rPr>
                      <w:i/>
                      <w:iCs/>
                      <w:color w:val="000000"/>
                      <w:sz w:val="22"/>
                      <w:szCs w:val="22"/>
                    </w:rPr>
                  </w:pPr>
                </w:p>
                <w:p w:rsidR="00F5327A" w:rsidRDefault="00F5327A">
                  <w:pPr>
                    <w:rPr>
                      <w:i/>
                      <w:iCs/>
                      <w:color w:val="000000"/>
                      <w:sz w:val="22"/>
                      <w:szCs w:val="22"/>
                    </w:rPr>
                  </w:pPr>
                </w:p>
                <w:p w:rsidR="00F5327A" w:rsidRDefault="00F5327A">
                  <w:pPr>
                    <w:rPr>
                      <w:i/>
                      <w:iCs/>
                      <w:color w:val="000000"/>
                      <w:sz w:val="22"/>
                      <w:szCs w:val="22"/>
                    </w:rPr>
                  </w:pPr>
                </w:p>
                <w:p w:rsidR="00387A20" w:rsidRDefault="002965DF">
                  <w:pPr>
                    <w:rPr>
                      <w:rFonts w:ascii="Times New Roman" w:eastAsia="Times New Roman" w:hAnsi="Times New Roman" w:cs="Times New Roman"/>
                      <w:color w:val="000000"/>
                      <w:sz w:val="22"/>
                      <w:szCs w:val="22"/>
                    </w:rPr>
                  </w:pPr>
                  <w:r>
                    <w:rPr>
                      <w:i/>
                      <w:iCs/>
                      <w:color w:val="000000"/>
                      <w:sz w:val="22"/>
                      <w:szCs w:val="22"/>
                    </w:rPr>
                    <w:lastRenderedPageBreak/>
                    <w:t>DIFFICULTY:  </w:t>
                  </w:r>
                </w:p>
              </w:tc>
              <w:tc>
                <w:tcPr>
                  <w:tcW w:w="0" w:type="auto"/>
                  <w:tcMar>
                    <w:top w:w="30" w:type="dxa"/>
                    <w:left w:w="0" w:type="dxa"/>
                    <w:bottom w:w="30" w:type="dxa"/>
                    <w:right w:w="0" w:type="dxa"/>
                  </w:tcMar>
                </w:tcPr>
                <w:p w:rsidR="00F5327A" w:rsidRDefault="00F5327A">
                  <w:pPr>
                    <w:rPr>
                      <w:color w:val="000000"/>
                      <w:sz w:val="22"/>
                      <w:szCs w:val="22"/>
                    </w:rPr>
                  </w:pPr>
                </w:p>
                <w:p w:rsidR="00F5327A" w:rsidRDefault="00F5327A">
                  <w:pPr>
                    <w:rPr>
                      <w:color w:val="000000"/>
                      <w:sz w:val="22"/>
                      <w:szCs w:val="22"/>
                    </w:rPr>
                  </w:pPr>
                </w:p>
                <w:p w:rsidR="00F5327A" w:rsidRDefault="00F5327A">
                  <w:pPr>
                    <w:rPr>
                      <w:color w:val="000000"/>
                      <w:sz w:val="22"/>
                      <w:szCs w:val="22"/>
                    </w:rPr>
                  </w:pPr>
                </w:p>
                <w:p w:rsidR="00387A20" w:rsidRDefault="002965DF">
                  <w:pPr>
                    <w:rPr>
                      <w:rFonts w:ascii="Times New Roman" w:eastAsia="Times New Roman" w:hAnsi="Times New Roman" w:cs="Times New Roman"/>
                      <w:color w:val="000000"/>
                      <w:sz w:val="22"/>
                      <w:szCs w:val="22"/>
                    </w:rPr>
                  </w:pPr>
                  <w:r>
                    <w:rPr>
                      <w:color w:val="000000"/>
                      <w:sz w:val="22"/>
                      <w:szCs w:val="22"/>
                    </w:rPr>
                    <w:lastRenderedPageBreak/>
                    <w:t>Challenging</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pPr>
                    <w:rPr>
                      <w:rFonts w:ascii="Times New Roman" w:eastAsia="Times New Roman" w:hAnsi="Times New Roman" w:cs="Times New Roman"/>
                      <w:color w:val="000000"/>
                      <w:sz w:val="22"/>
                      <w:szCs w:val="22"/>
                    </w:rPr>
                  </w:pPr>
                  <w:r>
                    <w:rPr>
                      <w:i/>
                      <w:iCs/>
                      <w:color w:val="000000"/>
                      <w:sz w:val="22"/>
                      <w:szCs w:val="22"/>
                    </w:rPr>
                    <w:lastRenderedPageBreak/>
                    <w:t>LEARNING OBJECTIVES:  </w:t>
                  </w:r>
                </w:p>
              </w:tc>
              <w:tc>
                <w:tcPr>
                  <w:tcW w:w="0" w:type="auto"/>
                  <w:tcMar>
                    <w:top w:w="30" w:type="dxa"/>
                    <w:left w:w="0" w:type="dxa"/>
                    <w:bottom w:w="30" w:type="dxa"/>
                    <w:right w:w="0" w:type="dxa"/>
                  </w:tcMar>
                </w:tcPr>
                <w:p w:rsidR="00387A20" w:rsidRDefault="00CA399D">
                  <w:pPr>
                    <w:rPr>
                      <w:rFonts w:ascii="Times New Roman" w:eastAsia="Times New Roman" w:hAnsi="Times New Roman" w:cs="Times New Roman"/>
                      <w:color w:val="000000"/>
                      <w:sz w:val="22"/>
                      <w:szCs w:val="22"/>
                    </w:rPr>
                  </w:pPr>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pPr>
                    <w:rPr>
                      <w:rFonts w:ascii="Times New Roman" w:eastAsia="Times New Roman" w:hAnsi="Times New Roman" w:cs="Times New Roman"/>
                      <w:color w:val="000000"/>
                      <w:sz w:val="22"/>
                      <w:szCs w:val="22"/>
                    </w:rPr>
                  </w:pPr>
                  <w:r>
                    <w:rPr>
                      <w:i/>
                      <w:iCs/>
                      <w:color w:val="000000"/>
                      <w:sz w:val="22"/>
                      <w:szCs w:val="22"/>
                    </w:rPr>
                    <w:t>ACCREDITING STANDARDS:  </w:t>
                  </w:r>
                </w:p>
              </w:tc>
              <w:tc>
                <w:tcPr>
                  <w:tcW w:w="0" w:type="auto"/>
                  <w:tcMar>
                    <w:top w:w="30" w:type="dxa"/>
                    <w:left w:w="0" w:type="dxa"/>
                    <w:bottom w:w="30" w:type="dxa"/>
                    <w:right w:w="0" w:type="dxa"/>
                  </w:tcMar>
                </w:tcPr>
                <w:p w:rsidR="00387A20" w:rsidRDefault="002965DF">
                  <w:pPr>
                    <w:rPr>
                      <w:rFonts w:ascii="Times New Roman" w:eastAsia="Times New Roman" w:hAnsi="Times New Roman" w:cs="Times New Roman"/>
                      <w:color w:val="000000"/>
                      <w:sz w:val="22"/>
                      <w:szCs w:val="22"/>
                    </w:rPr>
                  </w:pPr>
                  <w:r>
                    <w:rPr>
                      <w:color w:val="000000"/>
                      <w:sz w:val="22"/>
                      <w:szCs w:val="22"/>
                    </w:rPr>
                    <w:t>ACCT.ACBSP.APC.06 - Recording Transactions</w:t>
                  </w:r>
                  <w:r>
                    <w:rPr>
                      <w:color w:val="000000"/>
                      <w:sz w:val="22"/>
                      <w:szCs w:val="22"/>
                    </w:rPr>
                    <w:br/>
                    <w:t>ACCT.ACBSP.APC.09 - Financial Statements</w:t>
                  </w:r>
                  <w:r>
                    <w:rPr>
                      <w:color w:val="000000"/>
                      <w:sz w:val="22"/>
                      <w:szCs w:val="22"/>
                    </w:rPr>
                    <w:br/>
                    <w:t>ACCT.AICPA.FN.03 - Measurement</w:t>
                  </w:r>
                  <w:r>
                    <w:rPr>
                      <w:color w:val="000000"/>
                      <w:sz w:val="22"/>
                      <w:szCs w:val="22"/>
                    </w:rPr>
                    <w:br/>
                    <w:t>BUSPROG: Analytic</w:t>
                  </w:r>
                </w:p>
              </w:tc>
            </w:tr>
          </w:tbl>
          <w:p w:rsidR="00387A20" w:rsidRDefault="00387A20">
            <w:pPr>
              <w:rPr>
                <w:rFonts w:ascii="Times New Roman" w:eastAsia="Times New Roman" w:hAnsi="Times New Roman" w:cs="Times New Roman"/>
                <w:color w:val="000000"/>
                <w:sz w:val="22"/>
                <w:szCs w:val="22"/>
              </w:rPr>
            </w:pPr>
          </w:p>
        </w:tc>
      </w:tr>
    </w:tbl>
    <w:p w:rsidR="003E0972" w:rsidRDefault="003E0972">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 xml:space="preserve">174. Selected transaction data of a business for September are summarized below.  Determine the following amounts for September:  (a) total revenue, (b) total expenses, </w:t>
            </w:r>
            <w:proofErr w:type="gramStart"/>
            <w:r>
              <w:rPr>
                <w:rFonts w:ascii="Times New Roman" w:eastAsia="Times New Roman" w:hAnsi="Times New Roman" w:cs="Times New Roman"/>
                <w:color w:val="000000"/>
                <w:sz w:val="22"/>
                <w:szCs w:val="22"/>
              </w:rPr>
              <w:t>(c) net income</w:t>
            </w:r>
            <w:proofErr w:type="gramEnd"/>
            <w:r>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br/>
            </w:r>
          </w:p>
          <w:tbl>
            <w:tblPr>
              <w:tblW w:w="8085"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7348"/>
              <w:gridCol w:w="737"/>
            </w:tblGrid>
            <w:tr w:rsidR="00387A20">
              <w:tc>
                <w:tcPr>
                  <w:tcW w:w="71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Service sales charged to customers on account during September</w:t>
                  </w:r>
                </w:p>
              </w:tc>
              <w:tc>
                <w:tcPr>
                  <w:tcW w:w="37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$33,000</w:t>
                  </w:r>
                </w:p>
              </w:tc>
            </w:tr>
            <w:tr w:rsidR="00387A20">
              <w:tc>
                <w:tcPr>
                  <w:tcW w:w="71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 received from cash customers for services performed in September</w:t>
                  </w:r>
                </w:p>
              </w:tc>
              <w:tc>
                <w:tcPr>
                  <w:tcW w:w="37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28,000</w:t>
                  </w:r>
                </w:p>
              </w:tc>
            </w:tr>
            <w:tr w:rsidR="00387A20">
              <w:tc>
                <w:tcPr>
                  <w:tcW w:w="71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 received from customers on account during September:</w:t>
                  </w:r>
                </w:p>
              </w:tc>
              <w:tc>
                <w:tcPr>
                  <w:tcW w:w="375"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r w:rsidR="00387A20">
              <w:tc>
                <w:tcPr>
                  <w:tcW w:w="71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Services performed and charged to customers prior to September</w:t>
                  </w:r>
                </w:p>
              </w:tc>
              <w:tc>
                <w:tcPr>
                  <w:tcW w:w="37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13,000</w:t>
                  </w:r>
                </w:p>
              </w:tc>
            </w:tr>
            <w:tr w:rsidR="00387A20">
              <w:tc>
                <w:tcPr>
                  <w:tcW w:w="71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Services performed and charged to customers during September</w:t>
                  </w:r>
                </w:p>
              </w:tc>
              <w:tc>
                <w:tcPr>
                  <w:tcW w:w="37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18,000</w:t>
                  </w:r>
                </w:p>
              </w:tc>
            </w:tr>
            <w:tr w:rsidR="00387A20">
              <w:tc>
                <w:tcPr>
                  <w:tcW w:w="71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Expenses incurred prior to September and paid during September</w:t>
                  </w:r>
                </w:p>
              </w:tc>
              <w:tc>
                <w:tcPr>
                  <w:tcW w:w="37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6,500</w:t>
                  </w:r>
                </w:p>
              </w:tc>
            </w:tr>
            <w:tr w:rsidR="00387A20">
              <w:tc>
                <w:tcPr>
                  <w:tcW w:w="71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Expenses incurred and paid in September</w:t>
                  </w:r>
                </w:p>
              </w:tc>
              <w:tc>
                <w:tcPr>
                  <w:tcW w:w="37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36,250</w:t>
                  </w:r>
                </w:p>
              </w:tc>
            </w:tr>
            <w:tr w:rsidR="00387A20">
              <w:tc>
                <w:tcPr>
                  <w:tcW w:w="712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Expenses incurred in September but not paid in September</w:t>
                  </w:r>
                </w:p>
              </w:tc>
              <w:tc>
                <w:tcPr>
                  <w:tcW w:w="37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5,000</w:t>
                  </w:r>
                </w:p>
              </w:tc>
            </w:tr>
            <w:tr w:rsidR="00387A20">
              <w:tc>
                <w:tcPr>
                  <w:tcW w:w="7125"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Expenses for supplies used and insurance (not included above)</w:t>
                  </w:r>
                </w:p>
                <w:p w:rsidR="00387A20" w:rsidRDefault="002965DF">
                  <w:pPr>
                    <w:pStyle w:val="p"/>
                  </w:pPr>
                  <w:r>
                    <w:rPr>
                      <w:rFonts w:ascii="Times New Roman" w:eastAsia="Times New Roman" w:hAnsi="Times New Roman" w:cs="Times New Roman"/>
                      <w:color w:val="000000"/>
                      <w:sz w:val="22"/>
                      <w:szCs w:val="22"/>
                    </w:rPr>
                    <w:t>   applicable to September</w:t>
                  </w:r>
                </w:p>
              </w:tc>
              <w:tc>
                <w:tcPr>
                  <w:tcW w:w="375" w:type="dxa"/>
                  <w:tcMar>
                    <w:top w:w="0" w:type="dxa"/>
                    <w:left w:w="0" w:type="dxa"/>
                    <w:bottom w:w="0" w:type="dxa"/>
                    <w:right w:w="0" w:type="dxa"/>
                  </w:tcMar>
                  <w:vAlign w:val="bottom"/>
                </w:tcPr>
                <w:p w:rsidR="00387A20" w:rsidRDefault="002965DF">
                  <w:pPr>
                    <w:pStyle w:val="p"/>
                    <w:jc w:val="right"/>
                  </w:pPr>
                  <w:r>
                    <w:rPr>
                      <w:rFonts w:ascii="Times New Roman" w:eastAsia="Times New Roman" w:hAnsi="Times New Roman" w:cs="Times New Roman"/>
                      <w:color w:val="000000"/>
                      <w:sz w:val="22"/>
                      <w:szCs w:val="22"/>
                    </w:rPr>
                    <w:t>2,000</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7683"/>
            </w:tblGrid>
            <w:tr w:rsidR="00387A20">
              <w:tc>
                <w:tcPr>
                  <w:tcW w:w="0" w:type="auto"/>
                  <w:tcMar>
                    <w:top w:w="30" w:type="dxa"/>
                    <w:left w:w="0" w:type="dxa"/>
                    <w:bottom w:w="30" w:type="dxa"/>
                    <w:right w:w="0" w:type="dxa"/>
                  </w:tcMar>
                </w:tcPr>
                <w:p w:rsidR="00387A20" w:rsidRDefault="002965DF">
                  <w:pPr>
                    <w:rPr>
                      <w:rFonts w:ascii="Times New Roman" w:eastAsia="Times New Roman" w:hAnsi="Times New Roman" w:cs="Times New Roman"/>
                      <w:color w:val="000000"/>
                      <w:sz w:val="22"/>
                      <w:szCs w:val="22"/>
                    </w:rPr>
                  </w:pPr>
                  <w:r>
                    <w:rPr>
                      <w:i/>
                      <w:iCs/>
                      <w:color w:val="000000"/>
                      <w:sz w:val="22"/>
                      <w:szCs w:val="22"/>
                    </w:rPr>
                    <w:t>ANSWER:  </w:t>
                  </w:r>
                </w:p>
              </w:tc>
              <w:tc>
                <w:tcPr>
                  <w:tcW w:w="0" w:type="auto"/>
                  <w:tcMar>
                    <w:top w:w="30" w:type="dxa"/>
                    <w:left w:w="0" w:type="dxa"/>
                    <w:bottom w:w="30" w:type="dxa"/>
                    <w:right w:w="0" w:type="dxa"/>
                  </w:tcMar>
                </w:tcPr>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90"/>
                    <w:gridCol w:w="7193"/>
                  </w:tblGrid>
                  <w:tr w:rsidR="00387A20">
                    <w:tc>
                      <w:tcPr>
                        <w:tcW w:w="525"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w:t>
                        </w:r>
                      </w:p>
                    </w:tc>
                    <w:tc>
                      <w:tcPr>
                        <w:tcW w:w="8130"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Style w:val="DoubleUnderline"/>
                            <w:rFonts w:ascii="Times New Roman" w:eastAsia="Times New Roman" w:hAnsi="Times New Roman" w:cs="Times New Roman"/>
                            <w:color w:val="000000"/>
                            <w:sz w:val="22"/>
                            <w:szCs w:val="22"/>
                            <w:u w:val="double"/>
                          </w:rPr>
                          <w:t>$61,000</w:t>
                        </w:r>
                        <w:r>
                          <w:rPr>
                            <w:rFonts w:ascii="Times New Roman" w:eastAsia="Times New Roman" w:hAnsi="Times New Roman" w:cs="Times New Roman"/>
                            <w:color w:val="000000"/>
                            <w:sz w:val="22"/>
                            <w:szCs w:val="22"/>
                          </w:rPr>
                          <w:t xml:space="preserve"> ($33,000 + $28,000)</w:t>
                        </w:r>
                      </w:p>
                    </w:tc>
                  </w:tr>
                  <w:tr w:rsidR="00387A20">
                    <w:tc>
                      <w:tcPr>
                        <w:tcW w:w="525"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(b)</w:t>
                        </w:r>
                      </w:p>
                    </w:tc>
                    <w:tc>
                      <w:tcPr>
                        <w:tcW w:w="8130"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Style w:val="DoubleUnderline"/>
                            <w:rFonts w:ascii="Times New Roman" w:eastAsia="Times New Roman" w:hAnsi="Times New Roman" w:cs="Times New Roman"/>
                            <w:color w:val="000000"/>
                            <w:sz w:val="22"/>
                            <w:szCs w:val="22"/>
                            <w:u w:val="double"/>
                          </w:rPr>
                          <w:t>$43,250</w:t>
                        </w:r>
                        <w:r>
                          <w:rPr>
                            <w:rFonts w:ascii="Times New Roman" w:eastAsia="Times New Roman" w:hAnsi="Times New Roman" w:cs="Times New Roman"/>
                            <w:color w:val="000000"/>
                            <w:sz w:val="22"/>
                            <w:szCs w:val="22"/>
                          </w:rPr>
                          <w:t xml:space="preserve"> ($36,250 + $5,000 + $2,000)</w:t>
                        </w:r>
                      </w:p>
                    </w:tc>
                  </w:tr>
                  <w:tr w:rsidR="00387A20">
                    <w:tc>
                      <w:tcPr>
                        <w:tcW w:w="525" w:type="dxa"/>
                        <w:tcMar>
                          <w:top w:w="0" w:type="dxa"/>
                          <w:left w:w="0" w:type="dxa"/>
                          <w:bottom w:w="0" w:type="dxa"/>
                          <w:right w:w="0" w:type="dxa"/>
                        </w:tcMar>
                        <w:vAlign w:val="center"/>
                      </w:tcPr>
                      <w:p w:rsidR="00387A20" w:rsidRDefault="002965DF">
                        <w:pP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w:t>
                        </w:r>
                      </w:p>
                    </w:tc>
                    <w:tc>
                      <w:tcPr>
                        <w:tcW w:w="8130" w:type="dxa"/>
                        <w:tcMar>
                          <w:top w:w="0" w:type="dxa"/>
                          <w:left w:w="0" w:type="dxa"/>
                          <w:bottom w:w="0" w:type="dxa"/>
                          <w:right w:w="0" w:type="dxa"/>
                        </w:tcMar>
                        <w:vAlign w:val="center"/>
                      </w:tcPr>
                      <w:p w:rsidR="00387A20" w:rsidRDefault="002965DF">
                        <w:pPr>
                          <w:pStyle w:val="p"/>
                          <w:rPr>
                            <w:rFonts w:ascii="Times New Roman" w:eastAsia="Times New Roman" w:hAnsi="Times New Roman" w:cs="Times New Roman"/>
                            <w:color w:val="000000"/>
                            <w:sz w:val="22"/>
                            <w:szCs w:val="22"/>
                          </w:rPr>
                        </w:pPr>
                        <w:r>
                          <w:rPr>
                            <w:rStyle w:val="DoubleUnderline"/>
                            <w:rFonts w:ascii="Times New Roman" w:eastAsia="Times New Roman" w:hAnsi="Times New Roman" w:cs="Times New Roman"/>
                            <w:color w:val="000000"/>
                            <w:sz w:val="22"/>
                            <w:szCs w:val="22"/>
                            <w:u w:val="double"/>
                          </w:rPr>
                          <w:t>$17,750</w:t>
                        </w:r>
                        <w:r>
                          <w:rPr>
                            <w:rFonts w:ascii="Times New Roman" w:eastAsia="Times New Roman" w:hAnsi="Times New Roman" w:cs="Times New Roman"/>
                            <w:color w:val="000000"/>
                            <w:sz w:val="22"/>
                            <w:szCs w:val="22"/>
                          </w:rPr>
                          <w:t xml:space="preserve"> ($61,000 − $43,250)</w:t>
                        </w:r>
                      </w:p>
                    </w:tc>
                  </w:tr>
                </w:tbl>
                <w:p w:rsidR="00387A20" w:rsidRDefault="00387A20">
                  <w:pPr>
                    <w:rPr>
                      <w:rFonts w:ascii="Times New Roman" w:eastAsia="Times New Roman" w:hAnsi="Times New Roman" w:cs="Times New Roman"/>
                      <w:color w:val="000000"/>
                      <w:sz w:val="22"/>
                      <w:szCs w:val="22"/>
                    </w:rPr>
                  </w:pPr>
                </w:p>
              </w:tc>
            </w:tr>
            <w:tr w:rsidR="00387A20">
              <w:tc>
                <w:tcPr>
                  <w:tcW w:w="0" w:type="auto"/>
                  <w:tcMar>
                    <w:top w:w="30" w:type="dxa"/>
                    <w:left w:w="0" w:type="dxa"/>
                    <w:bottom w:w="30" w:type="dxa"/>
                    <w:right w:w="0" w:type="dxa"/>
                  </w:tcMar>
                </w:tcPr>
                <w:p w:rsidR="00387A20" w:rsidRDefault="002965DF">
                  <w:pPr>
                    <w:rPr>
                      <w:rFonts w:ascii="Times New Roman" w:eastAsia="Times New Roman" w:hAnsi="Times New Roman" w:cs="Times New Roman"/>
                      <w:color w:val="000000"/>
                      <w:sz w:val="22"/>
                      <w:szCs w:val="22"/>
                    </w:rPr>
                  </w:pPr>
                  <w:r>
                    <w:rPr>
                      <w:i/>
                      <w:iCs/>
                      <w:color w:val="000000"/>
                      <w:sz w:val="22"/>
                      <w:szCs w:val="22"/>
                    </w:rPr>
                    <w:t>DIFFICULTY:  </w:t>
                  </w:r>
                </w:p>
              </w:tc>
              <w:tc>
                <w:tcPr>
                  <w:tcW w:w="0" w:type="auto"/>
                  <w:tcMar>
                    <w:top w:w="30" w:type="dxa"/>
                    <w:left w:w="0" w:type="dxa"/>
                    <w:bottom w:w="30" w:type="dxa"/>
                    <w:right w:w="0" w:type="dxa"/>
                  </w:tcMar>
                </w:tcPr>
                <w:p w:rsidR="00387A20" w:rsidRDefault="002965DF">
                  <w:pPr>
                    <w:rPr>
                      <w:rFonts w:ascii="Times New Roman" w:eastAsia="Times New Roman" w:hAnsi="Times New Roman" w:cs="Times New Roman"/>
                      <w:color w:val="000000"/>
                      <w:sz w:val="22"/>
                      <w:szCs w:val="22"/>
                    </w:rPr>
                  </w:pPr>
                  <w:r>
                    <w:rPr>
                      <w:color w:val="000000"/>
                      <w:sz w:val="22"/>
                      <w:szCs w:val="22"/>
                    </w:rPr>
                    <w:t>Challenging</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pPr>
                    <w:rPr>
                      <w:rFonts w:ascii="Times New Roman" w:eastAsia="Times New Roman" w:hAnsi="Times New Roman" w:cs="Times New Roman"/>
                      <w:color w:val="000000"/>
                      <w:sz w:val="22"/>
                      <w:szCs w:val="22"/>
                    </w:rPr>
                  </w:pPr>
                  <w:r>
                    <w:rPr>
                      <w:i/>
                      <w:iCs/>
                      <w:color w:val="000000"/>
                      <w:sz w:val="22"/>
                      <w:szCs w:val="22"/>
                    </w:rPr>
                    <w:t>LEARNING OBJECTIVES:  </w:t>
                  </w:r>
                </w:p>
              </w:tc>
              <w:tc>
                <w:tcPr>
                  <w:tcW w:w="0" w:type="auto"/>
                  <w:tcMar>
                    <w:top w:w="30" w:type="dxa"/>
                    <w:left w:w="0" w:type="dxa"/>
                    <w:bottom w:w="30" w:type="dxa"/>
                    <w:right w:w="0" w:type="dxa"/>
                  </w:tcMar>
                </w:tcPr>
                <w:p w:rsidR="00387A20" w:rsidRDefault="00CA399D">
                  <w:pPr>
                    <w:rPr>
                      <w:rFonts w:ascii="Times New Roman" w:eastAsia="Times New Roman" w:hAnsi="Times New Roman" w:cs="Times New Roman"/>
                      <w:color w:val="000000"/>
                      <w:sz w:val="22"/>
                      <w:szCs w:val="22"/>
                    </w:rPr>
                  </w:pPr>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pPr>
                    <w:rPr>
                      <w:rFonts w:ascii="Times New Roman" w:eastAsia="Times New Roman" w:hAnsi="Times New Roman" w:cs="Times New Roman"/>
                      <w:color w:val="000000"/>
                      <w:sz w:val="22"/>
                      <w:szCs w:val="22"/>
                    </w:rPr>
                  </w:pPr>
                  <w:r>
                    <w:rPr>
                      <w:i/>
                      <w:iCs/>
                      <w:color w:val="000000"/>
                      <w:sz w:val="22"/>
                      <w:szCs w:val="22"/>
                    </w:rPr>
                    <w:t>ACCREDITING STANDARDS:  </w:t>
                  </w:r>
                </w:p>
              </w:tc>
              <w:tc>
                <w:tcPr>
                  <w:tcW w:w="0" w:type="auto"/>
                  <w:tcMar>
                    <w:top w:w="30" w:type="dxa"/>
                    <w:left w:w="0" w:type="dxa"/>
                    <w:bottom w:w="30" w:type="dxa"/>
                    <w:right w:w="0" w:type="dxa"/>
                  </w:tcMar>
                </w:tcPr>
                <w:p w:rsidR="00387A20" w:rsidRDefault="002965DF">
                  <w:pPr>
                    <w:rPr>
                      <w:rFonts w:ascii="Times New Roman" w:eastAsia="Times New Roman" w:hAnsi="Times New Roman" w:cs="Times New Roman"/>
                      <w:color w:val="000000"/>
                      <w:sz w:val="22"/>
                      <w:szCs w:val="22"/>
                    </w:rPr>
                  </w:pPr>
                  <w:r>
                    <w:rPr>
                      <w:color w:val="000000"/>
                      <w:sz w:val="22"/>
                      <w:szCs w:val="22"/>
                    </w:rPr>
                    <w:t>ACCT.ACBSP.APC.09 - Financial Statements</w:t>
                  </w:r>
                  <w:r>
                    <w:rPr>
                      <w:color w:val="000000"/>
                      <w:sz w:val="22"/>
                      <w:szCs w:val="22"/>
                    </w:rPr>
                    <w:br/>
                    <w:t>ACCT.AICPA.FN.03 - Measurement</w:t>
                  </w:r>
                  <w:r>
                    <w:rPr>
                      <w:color w:val="000000"/>
                      <w:sz w:val="22"/>
                      <w:szCs w:val="22"/>
                    </w:rPr>
                    <w:br/>
                    <w:t>BUSPROG: Analytic</w:t>
                  </w:r>
                </w:p>
              </w:tc>
            </w:tr>
          </w:tbl>
          <w:p w:rsidR="00387A20" w:rsidRDefault="00387A20">
            <w:pPr>
              <w:rPr>
                <w:rFonts w:ascii="Times New Roman" w:eastAsia="Times New Roman" w:hAnsi="Times New Roman" w:cs="Times New Roman"/>
                <w:color w:val="000000"/>
                <w:sz w:val="22"/>
                <w:szCs w:val="22"/>
              </w:rPr>
            </w:pPr>
          </w:p>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175. On March 1, the amount of retained earnings in Richard’s Catering Company was $150,000.  During March, stockholders were paid $31,000 in dividends from the business.  The amounts of the various assets, liabilities, revenues, and expenses are as follows:</w:t>
            </w:r>
            <w:r>
              <w:rPr>
                <w:rFonts w:ascii="Times New Roman" w:eastAsia="Times New Roman" w:hAnsi="Times New Roman" w:cs="Times New Roman"/>
                <w:color w:val="000000"/>
                <w:sz w:val="22"/>
                <w:szCs w:val="22"/>
              </w:rPr>
              <w:br/>
            </w:r>
          </w:p>
          <w:tbl>
            <w:tblPr>
              <w:tblW w:w="750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3905"/>
              <w:gridCol w:w="3595"/>
            </w:tblGrid>
            <w:tr w:rsidR="00387A20">
              <w:tc>
                <w:tcPr>
                  <w:tcW w:w="72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Accounts payable</w:t>
                  </w:r>
                </w:p>
              </w:tc>
              <w:tc>
                <w:tcPr>
                  <w:tcW w:w="720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$10,250</w:t>
                  </w:r>
                </w:p>
              </w:tc>
            </w:tr>
            <w:tr w:rsidR="00387A20">
              <w:tc>
                <w:tcPr>
                  <w:tcW w:w="72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Accounts receivable</w:t>
                  </w:r>
                </w:p>
              </w:tc>
              <w:tc>
                <w:tcPr>
                  <w:tcW w:w="720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45,950</w:t>
                  </w:r>
                </w:p>
              </w:tc>
            </w:tr>
            <w:tr w:rsidR="00387A20">
              <w:tc>
                <w:tcPr>
                  <w:tcW w:w="72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w:t>
                  </w:r>
                </w:p>
              </w:tc>
              <w:tc>
                <w:tcPr>
                  <w:tcW w:w="720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23,840</w:t>
                  </w:r>
                </w:p>
              </w:tc>
            </w:tr>
            <w:tr w:rsidR="00387A20">
              <w:tc>
                <w:tcPr>
                  <w:tcW w:w="72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Fees earned</w:t>
                  </w:r>
                </w:p>
              </w:tc>
              <w:tc>
                <w:tcPr>
                  <w:tcW w:w="720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64,950</w:t>
                  </w:r>
                </w:p>
              </w:tc>
            </w:tr>
            <w:tr w:rsidR="00387A20">
              <w:tc>
                <w:tcPr>
                  <w:tcW w:w="7200" w:type="dxa"/>
                  <w:tcMar>
                    <w:top w:w="0" w:type="dxa"/>
                    <w:left w:w="0" w:type="dxa"/>
                    <w:bottom w:w="0" w:type="dxa"/>
                    <w:right w:w="0" w:type="dxa"/>
                  </w:tcMar>
                </w:tcPr>
                <w:p w:rsidR="00387A20" w:rsidRDefault="002965DF">
                  <w:r>
                    <w:rPr>
                      <w:rFonts w:ascii="Times New Roman" w:eastAsia="Times New Roman" w:hAnsi="Times New Roman" w:cs="Times New Roman"/>
                      <w:color w:val="000000"/>
                      <w:sz w:val="22"/>
                      <w:szCs w:val="22"/>
                    </w:rPr>
                    <w:t>Insurance expense</w:t>
                  </w:r>
                </w:p>
              </w:tc>
              <w:tc>
                <w:tcPr>
                  <w:tcW w:w="720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1,275</w:t>
                  </w:r>
                </w:p>
              </w:tc>
            </w:tr>
            <w:tr w:rsidR="00387A20">
              <w:tc>
                <w:tcPr>
                  <w:tcW w:w="72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Land</w:t>
                  </w:r>
                </w:p>
              </w:tc>
              <w:tc>
                <w:tcPr>
                  <w:tcW w:w="720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88,400</w:t>
                  </w:r>
                </w:p>
              </w:tc>
            </w:tr>
            <w:tr w:rsidR="00387A20">
              <w:tc>
                <w:tcPr>
                  <w:tcW w:w="72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Miscellaneous expense</w:t>
                  </w:r>
                </w:p>
              </w:tc>
              <w:tc>
                <w:tcPr>
                  <w:tcW w:w="720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1,210</w:t>
                  </w:r>
                </w:p>
              </w:tc>
            </w:tr>
            <w:tr w:rsidR="00387A20">
              <w:tc>
                <w:tcPr>
                  <w:tcW w:w="72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Rent expense</w:t>
                  </w:r>
                </w:p>
              </w:tc>
              <w:tc>
                <w:tcPr>
                  <w:tcW w:w="720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9,000</w:t>
                  </w:r>
                </w:p>
              </w:tc>
            </w:tr>
            <w:tr w:rsidR="00387A20">
              <w:tc>
                <w:tcPr>
                  <w:tcW w:w="72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Salary expense</w:t>
                  </w:r>
                </w:p>
              </w:tc>
              <w:tc>
                <w:tcPr>
                  <w:tcW w:w="720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20,300</w:t>
                  </w:r>
                </w:p>
              </w:tc>
            </w:tr>
            <w:tr w:rsidR="00387A20">
              <w:tc>
                <w:tcPr>
                  <w:tcW w:w="72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Supplies</w:t>
                  </w:r>
                </w:p>
              </w:tc>
              <w:tc>
                <w:tcPr>
                  <w:tcW w:w="720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900</w:t>
                  </w:r>
                </w:p>
              </w:tc>
            </w:tr>
            <w:tr w:rsidR="00387A20">
              <w:tc>
                <w:tcPr>
                  <w:tcW w:w="72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Supplies expense</w:t>
                  </w:r>
                </w:p>
              </w:tc>
              <w:tc>
                <w:tcPr>
                  <w:tcW w:w="720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525</w:t>
                  </w:r>
                </w:p>
              </w:tc>
            </w:tr>
            <w:tr w:rsidR="00387A20">
              <w:tc>
                <w:tcPr>
                  <w:tcW w:w="72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Utilities expense</w:t>
                  </w:r>
                </w:p>
              </w:tc>
              <w:tc>
                <w:tcPr>
                  <w:tcW w:w="720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2,800</w:t>
                  </w:r>
                </w:p>
              </w:tc>
            </w:tr>
          </w:tbl>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Present, in good form, (a) an income statement for March, (b) a statement of retained earnings for March, and (c) a balance sheet as of March 31.</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7080"/>
            </w:tblGrid>
            <w:tr w:rsidR="003E0972">
              <w:tc>
                <w:tcPr>
                  <w:tcW w:w="0" w:type="auto"/>
                  <w:tcMar>
                    <w:top w:w="30" w:type="dxa"/>
                    <w:left w:w="0" w:type="dxa"/>
                    <w:bottom w:w="30" w:type="dxa"/>
                    <w:right w:w="0" w:type="dxa"/>
                  </w:tcMar>
                </w:tcPr>
                <w:p w:rsidR="003E0972" w:rsidRDefault="003E0972">
                  <w:pPr>
                    <w:rPr>
                      <w:i/>
                      <w:iCs/>
                      <w:color w:val="000000"/>
                      <w:sz w:val="22"/>
                      <w:szCs w:val="22"/>
                    </w:rPr>
                  </w:pPr>
                </w:p>
              </w:tc>
              <w:tc>
                <w:tcPr>
                  <w:tcW w:w="0" w:type="auto"/>
                  <w:tcMar>
                    <w:top w:w="30" w:type="dxa"/>
                    <w:left w:w="0" w:type="dxa"/>
                    <w:bottom w:w="30" w:type="dxa"/>
                    <w:right w:w="0" w:type="dxa"/>
                  </w:tcMar>
                </w:tcPr>
                <w:p w:rsidR="003E0972" w:rsidRDefault="003E0972">
                  <w:pPr>
                    <w:rPr>
                      <w:rFonts w:ascii="Times New Roman" w:eastAsia="Times New Roman" w:hAnsi="Times New Roman" w:cs="Times New Roman"/>
                      <w:color w:val="000000"/>
                      <w:sz w:val="22"/>
                      <w:szCs w:val="22"/>
                    </w:rPr>
                  </w:pPr>
                </w:p>
              </w:tc>
            </w:tr>
            <w:tr w:rsidR="00387A20">
              <w:tc>
                <w:tcPr>
                  <w:tcW w:w="0" w:type="auto"/>
                  <w:tcMar>
                    <w:top w:w="30" w:type="dxa"/>
                    <w:left w:w="0" w:type="dxa"/>
                    <w:bottom w:w="30" w:type="dxa"/>
                    <w:right w:w="0" w:type="dxa"/>
                  </w:tcMar>
                </w:tcPr>
                <w:p w:rsidR="00387A20" w:rsidRDefault="002965DF">
                  <w:r>
                    <w:rPr>
                      <w:i/>
                      <w:iCs/>
                      <w:color w:val="000000"/>
                      <w:sz w:val="22"/>
                      <w:szCs w:val="22"/>
                    </w:rPr>
                    <w:lastRenderedPageBreak/>
                    <w:t>ANSWER:  </w:t>
                  </w:r>
                </w:p>
              </w:tc>
              <w:tc>
                <w:tcPr>
                  <w:tcW w:w="0" w:type="auto"/>
                  <w:tcMar>
                    <w:top w:w="30" w:type="dxa"/>
                    <w:left w:w="0" w:type="dxa"/>
                    <w:bottom w:w="30" w:type="dxa"/>
                    <w:right w:w="0" w:type="dxa"/>
                  </w:tcMar>
                </w:tcPr>
                <w:tbl>
                  <w:tblPr>
                    <w:tblW w:w="693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3882"/>
                    <w:gridCol w:w="1313"/>
                    <w:gridCol w:w="1735"/>
                  </w:tblGrid>
                  <w:tr w:rsidR="00387A20">
                    <w:tc>
                      <w:tcPr>
                        <w:tcW w:w="8640" w:type="dxa"/>
                        <w:gridSpan w:val="2"/>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w:t>
                        </w:r>
                      </w:p>
                    </w:tc>
                    <w:tc>
                      <w:tcPr>
                        <w:tcW w:w="564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r>
                  <w:tr w:rsidR="00387A20">
                    <w:tc>
                      <w:tcPr>
                        <w:tcW w:w="8640" w:type="dxa"/>
                        <w:gridSpan w:val="3"/>
                        <w:tcBorders>
                          <w:bottom w:val="single" w:sz="6" w:space="0" w:color="000000"/>
                        </w:tcBorders>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rPr>
                          <w:t>Richard’s Catering Company</w:t>
                        </w:r>
                        <w:r>
                          <w:rPr>
                            <w:rFonts w:ascii="Times New Roman" w:eastAsia="Times New Roman" w:hAnsi="Times New Roman" w:cs="Times New Roman"/>
                            <w:color w:val="000000"/>
                            <w:sz w:val="22"/>
                            <w:szCs w:val="22"/>
                          </w:rPr>
                          <w:br/>
                          <w:t>Income Statement</w:t>
                        </w:r>
                      </w:p>
                      <w:p w:rsidR="00387A20" w:rsidRDefault="002965DF">
                        <w:pPr>
                          <w:pStyle w:val="p"/>
                          <w:jc w:val="center"/>
                        </w:pPr>
                        <w:r>
                          <w:rPr>
                            <w:rFonts w:ascii="Times New Roman" w:eastAsia="Times New Roman" w:hAnsi="Times New Roman" w:cs="Times New Roman"/>
                            <w:color w:val="000000"/>
                            <w:sz w:val="22"/>
                            <w:szCs w:val="22"/>
                          </w:rPr>
                          <w:t>For the Month Ended March 31</w:t>
                        </w:r>
                      </w:p>
                    </w:tc>
                  </w:tr>
                  <w:tr w:rsidR="00387A20">
                    <w:tc>
                      <w:tcPr>
                        <w:tcW w:w="132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Fees earned</w:t>
                        </w:r>
                      </w:p>
                    </w:tc>
                    <w:tc>
                      <w:tcPr>
                        <w:tcW w:w="360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w:t>
                        </w:r>
                      </w:p>
                    </w:tc>
                    <w:tc>
                      <w:tcPr>
                        <w:tcW w:w="5640" w:type="dxa"/>
                        <w:tcMar>
                          <w:top w:w="0" w:type="dxa"/>
                          <w:left w:w="0" w:type="dxa"/>
                          <w:bottom w:w="0" w:type="dxa"/>
                          <w:right w:w="0" w:type="dxa"/>
                        </w:tcMar>
                        <w:vAlign w:val="center"/>
                      </w:tcPr>
                      <w:p w:rsidR="00387A20" w:rsidRDefault="002965DF">
                        <w:pPr>
                          <w:pStyle w:val="p"/>
                          <w:jc w:val="right"/>
                        </w:pPr>
                        <w:r>
                          <w:rPr>
                            <w:rFonts w:ascii="Times New Roman" w:eastAsia="Times New Roman" w:hAnsi="Times New Roman" w:cs="Times New Roman"/>
                            <w:color w:val="000000"/>
                            <w:sz w:val="22"/>
                            <w:szCs w:val="22"/>
                          </w:rPr>
                          <w:t>$64,950</w:t>
                        </w:r>
                      </w:p>
                    </w:tc>
                  </w:tr>
                  <w:tr w:rsidR="00387A20">
                    <w:tc>
                      <w:tcPr>
                        <w:tcW w:w="132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Operating expenses:</w:t>
                        </w:r>
                      </w:p>
                    </w:tc>
                    <w:tc>
                      <w:tcPr>
                        <w:tcW w:w="360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c>
                      <w:tcPr>
                        <w:tcW w:w="564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r>
                  <w:tr w:rsidR="00387A20">
                    <w:tc>
                      <w:tcPr>
                        <w:tcW w:w="132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Salary expense</w:t>
                        </w:r>
                      </w:p>
                    </w:tc>
                    <w:tc>
                      <w:tcPr>
                        <w:tcW w:w="3600" w:type="dxa"/>
                        <w:tcMar>
                          <w:top w:w="0" w:type="dxa"/>
                          <w:left w:w="0" w:type="dxa"/>
                          <w:bottom w:w="0" w:type="dxa"/>
                          <w:right w:w="0" w:type="dxa"/>
                        </w:tcMar>
                        <w:vAlign w:val="center"/>
                      </w:tcPr>
                      <w:p w:rsidR="00387A20" w:rsidRDefault="002965DF">
                        <w:pPr>
                          <w:pStyle w:val="p"/>
                          <w:jc w:val="right"/>
                        </w:pPr>
                        <w:r>
                          <w:rPr>
                            <w:rFonts w:ascii="Times New Roman" w:eastAsia="Times New Roman" w:hAnsi="Times New Roman" w:cs="Times New Roman"/>
                            <w:color w:val="000000"/>
                            <w:sz w:val="22"/>
                            <w:szCs w:val="22"/>
                          </w:rPr>
                          <w:t>$20,300</w:t>
                        </w:r>
                      </w:p>
                    </w:tc>
                    <w:tc>
                      <w:tcPr>
                        <w:tcW w:w="564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r>
                  <w:tr w:rsidR="00387A20">
                    <w:tc>
                      <w:tcPr>
                        <w:tcW w:w="132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Rent expense</w:t>
                        </w:r>
                      </w:p>
                    </w:tc>
                    <w:tc>
                      <w:tcPr>
                        <w:tcW w:w="3600" w:type="dxa"/>
                        <w:tcMar>
                          <w:top w:w="0" w:type="dxa"/>
                          <w:left w:w="0" w:type="dxa"/>
                          <w:bottom w:w="0" w:type="dxa"/>
                          <w:right w:w="0" w:type="dxa"/>
                        </w:tcMar>
                        <w:vAlign w:val="center"/>
                      </w:tcPr>
                      <w:p w:rsidR="00387A20" w:rsidRDefault="002965DF">
                        <w:pPr>
                          <w:pStyle w:val="p"/>
                          <w:jc w:val="right"/>
                        </w:pPr>
                        <w:r>
                          <w:rPr>
                            <w:rFonts w:ascii="Times New Roman" w:eastAsia="Times New Roman" w:hAnsi="Times New Roman" w:cs="Times New Roman"/>
                            <w:color w:val="000000"/>
                            <w:sz w:val="22"/>
                            <w:szCs w:val="22"/>
                          </w:rPr>
                          <w:t>9,000</w:t>
                        </w:r>
                      </w:p>
                    </w:tc>
                    <w:tc>
                      <w:tcPr>
                        <w:tcW w:w="564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r>
                  <w:tr w:rsidR="00387A20">
                    <w:tc>
                      <w:tcPr>
                        <w:tcW w:w="132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Utilities expense</w:t>
                        </w:r>
                      </w:p>
                    </w:tc>
                    <w:tc>
                      <w:tcPr>
                        <w:tcW w:w="3600" w:type="dxa"/>
                        <w:tcMar>
                          <w:top w:w="0" w:type="dxa"/>
                          <w:left w:w="0" w:type="dxa"/>
                          <w:bottom w:w="0" w:type="dxa"/>
                          <w:right w:w="0" w:type="dxa"/>
                        </w:tcMar>
                        <w:vAlign w:val="center"/>
                      </w:tcPr>
                      <w:p w:rsidR="00387A20" w:rsidRDefault="002965DF">
                        <w:pPr>
                          <w:pStyle w:val="p"/>
                          <w:jc w:val="right"/>
                        </w:pPr>
                        <w:r>
                          <w:rPr>
                            <w:rFonts w:ascii="Times New Roman" w:eastAsia="Times New Roman" w:hAnsi="Times New Roman" w:cs="Times New Roman"/>
                            <w:color w:val="000000"/>
                            <w:sz w:val="22"/>
                            <w:szCs w:val="22"/>
                          </w:rPr>
                          <w:t>2,800</w:t>
                        </w:r>
                      </w:p>
                    </w:tc>
                    <w:tc>
                      <w:tcPr>
                        <w:tcW w:w="564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r>
                  <w:tr w:rsidR="00387A20">
                    <w:tc>
                      <w:tcPr>
                        <w:tcW w:w="132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Insurance expense</w:t>
                        </w:r>
                      </w:p>
                    </w:tc>
                    <w:tc>
                      <w:tcPr>
                        <w:tcW w:w="3600" w:type="dxa"/>
                        <w:tcMar>
                          <w:top w:w="0" w:type="dxa"/>
                          <w:left w:w="0" w:type="dxa"/>
                          <w:bottom w:w="0" w:type="dxa"/>
                          <w:right w:w="0" w:type="dxa"/>
                        </w:tcMar>
                        <w:vAlign w:val="center"/>
                      </w:tcPr>
                      <w:p w:rsidR="00387A20" w:rsidRDefault="002965DF">
                        <w:pPr>
                          <w:pStyle w:val="p"/>
                          <w:jc w:val="right"/>
                        </w:pPr>
                        <w:r>
                          <w:rPr>
                            <w:rFonts w:ascii="Times New Roman" w:eastAsia="Times New Roman" w:hAnsi="Times New Roman" w:cs="Times New Roman"/>
                            <w:color w:val="000000"/>
                            <w:sz w:val="22"/>
                            <w:szCs w:val="22"/>
                          </w:rPr>
                          <w:t>1,275</w:t>
                        </w:r>
                      </w:p>
                    </w:tc>
                    <w:tc>
                      <w:tcPr>
                        <w:tcW w:w="564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r>
                  <w:tr w:rsidR="00387A20">
                    <w:tc>
                      <w:tcPr>
                        <w:tcW w:w="132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Supplies expense</w:t>
                        </w:r>
                      </w:p>
                    </w:tc>
                    <w:tc>
                      <w:tcPr>
                        <w:tcW w:w="3600" w:type="dxa"/>
                        <w:tcMar>
                          <w:top w:w="0" w:type="dxa"/>
                          <w:left w:w="0" w:type="dxa"/>
                          <w:bottom w:w="0" w:type="dxa"/>
                          <w:right w:w="0" w:type="dxa"/>
                        </w:tcMar>
                        <w:vAlign w:val="center"/>
                      </w:tcPr>
                      <w:p w:rsidR="00387A20" w:rsidRDefault="002965DF">
                        <w:pPr>
                          <w:pStyle w:val="p"/>
                          <w:jc w:val="right"/>
                        </w:pPr>
                        <w:r>
                          <w:rPr>
                            <w:rFonts w:ascii="Times New Roman" w:eastAsia="Times New Roman" w:hAnsi="Times New Roman" w:cs="Times New Roman"/>
                            <w:color w:val="000000"/>
                            <w:sz w:val="22"/>
                            <w:szCs w:val="22"/>
                          </w:rPr>
                          <w:t>525</w:t>
                        </w:r>
                      </w:p>
                    </w:tc>
                    <w:tc>
                      <w:tcPr>
                        <w:tcW w:w="564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r>
                  <w:tr w:rsidR="00387A20">
                    <w:tc>
                      <w:tcPr>
                        <w:tcW w:w="132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Miscellaneous expense</w:t>
                        </w:r>
                      </w:p>
                    </w:tc>
                    <w:tc>
                      <w:tcPr>
                        <w:tcW w:w="3600" w:type="dxa"/>
                        <w:tcMar>
                          <w:top w:w="0" w:type="dxa"/>
                          <w:left w:w="0" w:type="dxa"/>
                          <w:bottom w:w="0" w:type="dxa"/>
                          <w:right w:w="0" w:type="dxa"/>
                        </w:tcMar>
                        <w:vAlign w:val="center"/>
                      </w:tcPr>
                      <w:p w:rsidR="00387A20" w:rsidRDefault="002965DF">
                        <w:pPr>
                          <w:pStyle w:val="p"/>
                          <w:jc w:val="right"/>
                        </w:pPr>
                        <w:r>
                          <w:rPr>
                            <w:rFonts w:ascii="Times New Roman" w:eastAsia="Times New Roman" w:hAnsi="Times New Roman" w:cs="Times New Roman"/>
                            <w:color w:val="000000"/>
                            <w:sz w:val="22"/>
                            <w:szCs w:val="22"/>
                            <w:u w:val="single"/>
                          </w:rPr>
                          <w:t>   1,210</w:t>
                        </w:r>
                      </w:p>
                    </w:tc>
                    <w:tc>
                      <w:tcPr>
                        <w:tcW w:w="564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r>
                  <w:tr w:rsidR="00387A20">
                    <w:tc>
                      <w:tcPr>
                        <w:tcW w:w="132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Total expenses</w:t>
                        </w:r>
                      </w:p>
                    </w:tc>
                    <w:tc>
                      <w:tcPr>
                        <w:tcW w:w="360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c>
                      <w:tcPr>
                        <w:tcW w:w="5640" w:type="dxa"/>
                        <w:tcMar>
                          <w:top w:w="0" w:type="dxa"/>
                          <w:left w:w="0" w:type="dxa"/>
                          <w:bottom w:w="0" w:type="dxa"/>
                          <w:right w:w="0" w:type="dxa"/>
                        </w:tcMar>
                        <w:vAlign w:val="center"/>
                      </w:tcPr>
                      <w:p w:rsidR="00387A20" w:rsidRDefault="002965DF">
                        <w:pPr>
                          <w:jc w:val="right"/>
                        </w:pPr>
                        <w:r>
                          <w:rPr>
                            <w:rFonts w:ascii="Times New Roman" w:eastAsia="Times New Roman" w:hAnsi="Times New Roman" w:cs="Times New Roman"/>
                            <w:color w:val="000000"/>
                            <w:sz w:val="22"/>
                            <w:szCs w:val="22"/>
                          </w:rPr>
                          <w:t> </w:t>
                        </w:r>
                        <w:r>
                          <w:rPr>
                            <w:rFonts w:ascii="Times New Roman" w:eastAsia="Times New Roman" w:hAnsi="Times New Roman" w:cs="Times New Roman"/>
                            <w:color w:val="000000"/>
                            <w:sz w:val="22"/>
                            <w:szCs w:val="22"/>
                            <w:u w:val="single"/>
                          </w:rPr>
                          <w:t>   35,110</w:t>
                        </w:r>
                      </w:p>
                    </w:tc>
                  </w:tr>
                  <w:tr w:rsidR="00387A20">
                    <w:tc>
                      <w:tcPr>
                        <w:tcW w:w="1324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Net income</w:t>
                        </w:r>
                      </w:p>
                    </w:tc>
                    <w:tc>
                      <w:tcPr>
                        <w:tcW w:w="3600" w:type="dxa"/>
                        <w:tcMar>
                          <w:top w:w="0" w:type="dxa"/>
                          <w:left w:w="0" w:type="dxa"/>
                          <w:bottom w:w="0" w:type="dxa"/>
                          <w:right w:w="0" w:type="dxa"/>
                        </w:tcMar>
                      </w:tcPr>
                      <w:p w:rsidR="00387A20" w:rsidRDefault="00387A20">
                        <w:pPr>
                          <w:jc w:val="right"/>
                        </w:pPr>
                      </w:p>
                    </w:tc>
                    <w:tc>
                      <w:tcPr>
                        <w:tcW w:w="5640" w:type="dxa"/>
                        <w:tcMar>
                          <w:top w:w="0" w:type="dxa"/>
                          <w:left w:w="0" w:type="dxa"/>
                          <w:bottom w:w="0" w:type="dxa"/>
                          <w:right w:w="0" w:type="dxa"/>
                        </w:tcMar>
                        <w:vAlign w:val="center"/>
                      </w:tcPr>
                      <w:p w:rsidR="00387A20" w:rsidRDefault="002965DF">
                        <w:pPr>
                          <w:pStyle w:val="p"/>
                          <w:jc w:val="right"/>
                        </w:pPr>
                        <w:r>
                          <w:rPr>
                            <w:rStyle w:val="DoubleUnderline"/>
                            <w:rFonts w:ascii="Times New Roman" w:eastAsia="Times New Roman" w:hAnsi="Times New Roman" w:cs="Times New Roman"/>
                            <w:color w:val="000000"/>
                            <w:sz w:val="22"/>
                            <w:szCs w:val="22"/>
                            <w:u w:val="double"/>
                          </w:rPr>
                          <w:t>$29,840</w:t>
                        </w:r>
                      </w:p>
                    </w:tc>
                  </w:tr>
                </w:tbl>
                <w:p w:rsidR="00387A20" w:rsidRDefault="002965DF">
                  <w:pPr>
                    <w:pStyle w:val="p"/>
                  </w:pPr>
                  <w:r>
                    <w:rPr>
                      <w:rFonts w:ascii="Times New Roman" w:eastAsia="Times New Roman" w:hAnsi="Times New Roman" w:cs="Times New Roman"/>
                      <w:color w:val="000000"/>
                      <w:sz w:val="22"/>
                      <w:szCs w:val="22"/>
                    </w:rPr>
                    <w:t>​</w:t>
                  </w:r>
                </w:p>
                <w:tbl>
                  <w:tblPr>
                    <w:tblW w:w="600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3795"/>
                    <w:gridCol w:w="1098"/>
                    <w:gridCol w:w="1107"/>
                  </w:tblGrid>
                  <w:tr w:rsidR="00387A20">
                    <w:tc>
                      <w:tcPr>
                        <w:tcW w:w="8640" w:type="dxa"/>
                        <w:gridSpan w:val="3"/>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(b)</w:t>
                        </w:r>
                      </w:p>
                    </w:tc>
                  </w:tr>
                  <w:tr w:rsidR="00387A20">
                    <w:tc>
                      <w:tcPr>
                        <w:tcW w:w="8640" w:type="dxa"/>
                        <w:gridSpan w:val="3"/>
                        <w:tcBorders>
                          <w:bottom w:val="single" w:sz="6" w:space="0" w:color="000000"/>
                        </w:tcBorders>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rPr>
                          <w:t>Richard’s Catering Company</w:t>
                        </w:r>
                        <w:r>
                          <w:rPr>
                            <w:rFonts w:ascii="Times New Roman" w:eastAsia="Times New Roman" w:hAnsi="Times New Roman" w:cs="Times New Roman"/>
                            <w:color w:val="000000"/>
                            <w:sz w:val="22"/>
                            <w:szCs w:val="22"/>
                          </w:rPr>
                          <w:br/>
                          <w:t>Statement of Retained Earnings</w:t>
                        </w:r>
                      </w:p>
                      <w:p w:rsidR="00387A20" w:rsidRDefault="002965DF">
                        <w:pPr>
                          <w:pStyle w:val="p"/>
                          <w:jc w:val="center"/>
                        </w:pPr>
                        <w:r>
                          <w:rPr>
                            <w:rFonts w:ascii="Times New Roman" w:eastAsia="Times New Roman" w:hAnsi="Times New Roman" w:cs="Times New Roman"/>
                            <w:color w:val="000000"/>
                            <w:sz w:val="22"/>
                            <w:szCs w:val="22"/>
                          </w:rPr>
                          <w:t>For the Month Ended March 31</w:t>
                        </w:r>
                      </w:p>
                    </w:tc>
                  </w:tr>
                  <w:tr w:rsidR="00387A20">
                    <w:tc>
                      <w:tcPr>
                        <w:tcW w:w="72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Retained earnings, March 1</w:t>
                        </w:r>
                      </w:p>
                    </w:tc>
                    <w:tc>
                      <w:tcPr>
                        <w:tcW w:w="144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c>
                      <w:tcPr>
                        <w:tcW w:w="144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$150,000</w:t>
                        </w:r>
                      </w:p>
                    </w:tc>
                  </w:tr>
                  <w:tr w:rsidR="00387A20">
                    <w:tc>
                      <w:tcPr>
                        <w:tcW w:w="72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Net income for the month</w:t>
                        </w:r>
                      </w:p>
                    </w:tc>
                    <w:tc>
                      <w:tcPr>
                        <w:tcW w:w="144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$29,840 </w:t>
                        </w:r>
                      </w:p>
                    </w:tc>
                    <w:tc>
                      <w:tcPr>
                        <w:tcW w:w="144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w:t>
                        </w:r>
                      </w:p>
                    </w:tc>
                  </w:tr>
                  <w:tr w:rsidR="00387A20">
                    <w:tc>
                      <w:tcPr>
                        <w:tcW w:w="72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Dividends</w:t>
                        </w:r>
                      </w:p>
                    </w:tc>
                    <w:tc>
                      <w:tcPr>
                        <w:tcW w:w="144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u w:val="single"/>
                          </w:rPr>
                          <w:t> (31,000)</w:t>
                        </w:r>
                      </w:p>
                    </w:tc>
                    <w:tc>
                      <w:tcPr>
                        <w:tcW w:w="1440" w:type="dxa"/>
                        <w:tcMar>
                          <w:top w:w="0" w:type="dxa"/>
                          <w:left w:w="0" w:type="dxa"/>
                          <w:bottom w:w="0" w:type="dxa"/>
                          <w:right w:w="0" w:type="dxa"/>
                        </w:tcMar>
                      </w:tcPr>
                      <w:p w:rsidR="00387A20" w:rsidRDefault="00387A20">
                        <w:pPr>
                          <w:jc w:val="right"/>
                        </w:pPr>
                      </w:p>
                    </w:tc>
                  </w:tr>
                  <w:tr w:rsidR="00387A20">
                    <w:tc>
                      <w:tcPr>
                        <w:tcW w:w="72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Change in retained earnings</w:t>
                        </w:r>
                      </w:p>
                    </w:tc>
                    <w:tc>
                      <w:tcPr>
                        <w:tcW w:w="144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c>
                      <w:tcPr>
                        <w:tcW w:w="144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u w:val="single"/>
                          </w:rPr>
                          <w:t>     1,160</w:t>
                        </w:r>
                      </w:p>
                    </w:tc>
                  </w:tr>
                  <w:tr w:rsidR="00387A20">
                    <w:tc>
                      <w:tcPr>
                        <w:tcW w:w="72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Retained earnings, March 31</w:t>
                        </w:r>
                      </w:p>
                    </w:tc>
                    <w:tc>
                      <w:tcPr>
                        <w:tcW w:w="144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c>
                      <w:tcPr>
                        <w:tcW w:w="1440" w:type="dxa"/>
                        <w:tcMar>
                          <w:top w:w="0" w:type="dxa"/>
                          <w:left w:w="0" w:type="dxa"/>
                          <w:bottom w:w="0" w:type="dxa"/>
                          <w:right w:w="0" w:type="dxa"/>
                        </w:tcMar>
                      </w:tcPr>
                      <w:p w:rsidR="00387A20" w:rsidRDefault="002965DF">
                        <w:pPr>
                          <w:pStyle w:val="p"/>
                          <w:jc w:val="right"/>
                        </w:pPr>
                        <w:r>
                          <w:rPr>
                            <w:rStyle w:val="DoubleUnderline"/>
                            <w:rFonts w:ascii="Times New Roman" w:eastAsia="Times New Roman" w:hAnsi="Times New Roman" w:cs="Times New Roman"/>
                            <w:color w:val="000000"/>
                            <w:sz w:val="22"/>
                            <w:szCs w:val="22"/>
                            <w:u w:val="double"/>
                          </w:rPr>
                          <w:t>$148,840</w:t>
                        </w:r>
                      </w:p>
                    </w:tc>
                  </w:tr>
                </w:tbl>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(c)</w:t>
                  </w:r>
                </w:p>
                <w:p w:rsidR="00387A20" w:rsidRDefault="002965DF">
                  <w:pPr>
                    <w:pStyle w:val="p"/>
                  </w:pPr>
                  <w:r>
                    <w:rPr>
                      <w:rFonts w:ascii="Times New Roman" w:eastAsia="Times New Roman" w:hAnsi="Times New Roman" w:cs="Times New Roman"/>
                      <w:color w:val="000000"/>
                      <w:sz w:val="22"/>
                      <w:szCs w:val="22"/>
                    </w:rPr>
                    <w:t>​</w:t>
                  </w:r>
                </w:p>
                <w:tbl>
                  <w:tblPr>
                    <w:tblW w:w="708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462"/>
                    <w:gridCol w:w="281"/>
                    <w:gridCol w:w="2337"/>
                  </w:tblGrid>
                  <w:tr w:rsidR="00387A20">
                    <w:tc>
                      <w:tcPr>
                        <w:tcW w:w="3270" w:type="dxa"/>
                        <w:gridSpan w:val="3"/>
                        <w:tcBorders>
                          <w:bottom w:val="single" w:sz="8" w:space="0" w:color="000000"/>
                        </w:tcBorders>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rPr>
                          <w:t>Richard’s Catering Company</w:t>
                        </w:r>
                        <w:r>
                          <w:rPr>
                            <w:rFonts w:ascii="Times New Roman" w:eastAsia="Times New Roman" w:hAnsi="Times New Roman" w:cs="Times New Roman"/>
                            <w:color w:val="000000"/>
                            <w:sz w:val="22"/>
                            <w:szCs w:val="22"/>
                          </w:rPr>
                          <w:br/>
                          <w:t>Balance Sheet</w:t>
                        </w:r>
                      </w:p>
                      <w:p w:rsidR="00387A20" w:rsidRDefault="002965DF">
                        <w:pPr>
                          <w:pStyle w:val="p"/>
                          <w:jc w:val="center"/>
                        </w:pPr>
                        <w:r>
                          <w:rPr>
                            <w:rFonts w:ascii="Times New Roman" w:eastAsia="Times New Roman" w:hAnsi="Times New Roman" w:cs="Times New Roman"/>
                            <w:color w:val="000000"/>
                            <w:sz w:val="22"/>
                            <w:szCs w:val="22"/>
                          </w:rPr>
                          <w:t>March 31</w:t>
                        </w:r>
                      </w:p>
                    </w:tc>
                  </w:tr>
                  <w:tr w:rsidR="00387A20">
                    <w:tc>
                      <w:tcPr>
                        <w:tcW w:w="2243" w:type="dxa"/>
                        <w:gridSpan w:val="2"/>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u w:val="single"/>
                          </w:rPr>
                          <w:t>Assets</w:t>
                        </w:r>
                      </w:p>
                    </w:tc>
                    <w:tc>
                      <w:tcPr>
                        <w:tcW w:w="1027"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w:t>
                        </w:r>
                      </w:p>
                    </w:tc>
                  </w:tr>
                  <w:tr w:rsidR="00387A20">
                    <w:tc>
                      <w:tcPr>
                        <w:tcW w:w="2243" w:type="dxa"/>
                        <w:gridSpan w:val="2"/>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Cash</w:t>
                        </w:r>
                      </w:p>
                    </w:tc>
                    <w:tc>
                      <w:tcPr>
                        <w:tcW w:w="1027"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$ 23,840</w:t>
                        </w:r>
                      </w:p>
                    </w:tc>
                  </w:tr>
                  <w:tr w:rsidR="00387A20">
                    <w:tc>
                      <w:tcPr>
                        <w:tcW w:w="2243" w:type="dxa"/>
                        <w:gridSpan w:val="2"/>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Accounts receivable</w:t>
                        </w:r>
                      </w:p>
                    </w:tc>
                    <w:tc>
                      <w:tcPr>
                        <w:tcW w:w="1027"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45,950</w:t>
                        </w:r>
                      </w:p>
                    </w:tc>
                  </w:tr>
                  <w:tr w:rsidR="00387A20">
                    <w:tc>
                      <w:tcPr>
                        <w:tcW w:w="2243" w:type="dxa"/>
                        <w:gridSpan w:val="2"/>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Supplies</w:t>
                        </w:r>
                      </w:p>
                    </w:tc>
                    <w:tc>
                      <w:tcPr>
                        <w:tcW w:w="1027"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900</w:t>
                        </w:r>
                      </w:p>
                    </w:tc>
                  </w:tr>
                  <w:tr w:rsidR="00387A20">
                    <w:tc>
                      <w:tcPr>
                        <w:tcW w:w="2243" w:type="dxa"/>
                        <w:gridSpan w:val="2"/>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Land</w:t>
                        </w:r>
                      </w:p>
                    </w:tc>
                    <w:tc>
                      <w:tcPr>
                        <w:tcW w:w="1027"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u w:val="single"/>
                          </w:rPr>
                          <w:t>   88,400</w:t>
                        </w:r>
                      </w:p>
                    </w:tc>
                  </w:tr>
                  <w:tr w:rsidR="00387A20">
                    <w:tc>
                      <w:tcPr>
                        <w:tcW w:w="2243" w:type="dxa"/>
                        <w:gridSpan w:val="2"/>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Total assets</w:t>
                        </w:r>
                      </w:p>
                    </w:tc>
                    <w:tc>
                      <w:tcPr>
                        <w:tcW w:w="1027" w:type="dxa"/>
                        <w:tcMar>
                          <w:top w:w="0" w:type="dxa"/>
                          <w:left w:w="0" w:type="dxa"/>
                          <w:bottom w:w="0" w:type="dxa"/>
                          <w:right w:w="0" w:type="dxa"/>
                        </w:tcMar>
                      </w:tcPr>
                      <w:p w:rsidR="00387A20" w:rsidRDefault="002965DF">
                        <w:pPr>
                          <w:pStyle w:val="p"/>
                          <w:jc w:val="right"/>
                        </w:pPr>
                        <w:r>
                          <w:rPr>
                            <w:rStyle w:val="DoubleUnderline"/>
                            <w:rFonts w:ascii="Times New Roman" w:eastAsia="Times New Roman" w:hAnsi="Times New Roman" w:cs="Times New Roman"/>
                            <w:color w:val="000000"/>
                            <w:sz w:val="22"/>
                            <w:szCs w:val="22"/>
                            <w:u w:val="double"/>
                          </w:rPr>
                          <w:t>$159,090</w:t>
                        </w:r>
                      </w:p>
                    </w:tc>
                  </w:tr>
                  <w:tr w:rsidR="00387A20">
                    <w:tc>
                      <w:tcPr>
                        <w:tcW w:w="2110" w:type="dxa"/>
                        <w:tcMar>
                          <w:top w:w="0" w:type="dxa"/>
                          <w:left w:w="0" w:type="dxa"/>
                          <w:bottom w:w="0" w:type="dxa"/>
                          <w:right w:w="0" w:type="dxa"/>
                        </w:tcMar>
                        <w:vAlign w:val="center"/>
                      </w:tcPr>
                      <w:p w:rsidR="00387A20" w:rsidRDefault="00387A20"/>
                    </w:tc>
                    <w:tc>
                      <w:tcPr>
                        <w:tcW w:w="1160" w:type="dxa"/>
                        <w:gridSpan w:val="2"/>
                        <w:tcMar>
                          <w:top w:w="0" w:type="dxa"/>
                          <w:left w:w="0" w:type="dxa"/>
                          <w:bottom w:w="0" w:type="dxa"/>
                          <w:right w:w="0" w:type="dxa"/>
                        </w:tcMar>
                      </w:tcPr>
                      <w:p w:rsidR="00387A20" w:rsidRDefault="00387A20"/>
                    </w:tc>
                  </w:tr>
                  <w:tr w:rsidR="00387A20">
                    <w:tc>
                      <w:tcPr>
                        <w:tcW w:w="211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160" w:type="dxa"/>
                        <w:gridSpan w:val="2"/>
                        <w:tcMar>
                          <w:top w:w="0" w:type="dxa"/>
                          <w:left w:w="0" w:type="dxa"/>
                          <w:bottom w:w="0" w:type="dxa"/>
                          <w:right w:w="0" w:type="dxa"/>
                        </w:tcMar>
                      </w:tcPr>
                      <w:p w:rsidR="00387A20" w:rsidRDefault="002965DF">
                        <w:r>
                          <w:rPr>
                            <w:rFonts w:ascii="Times New Roman" w:eastAsia="Times New Roman" w:hAnsi="Times New Roman" w:cs="Times New Roman"/>
                            <w:color w:val="000000"/>
                            <w:sz w:val="22"/>
                            <w:szCs w:val="22"/>
                          </w:rPr>
                          <w:t> </w:t>
                        </w:r>
                      </w:p>
                    </w:tc>
                  </w:tr>
                  <w:tr w:rsidR="00387A20">
                    <w:tc>
                      <w:tcPr>
                        <w:tcW w:w="2110" w:type="dxa"/>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rPr>
                          <w:t>​</w:t>
                        </w:r>
                      </w:p>
                    </w:tc>
                    <w:tc>
                      <w:tcPr>
                        <w:tcW w:w="1160" w:type="dxa"/>
                        <w:gridSpan w:val="2"/>
                        <w:tcMar>
                          <w:top w:w="0" w:type="dxa"/>
                          <w:left w:w="0" w:type="dxa"/>
                          <w:bottom w:w="0" w:type="dxa"/>
                          <w:right w:w="0" w:type="dxa"/>
                        </w:tcMar>
                      </w:tcPr>
                      <w:p w:rsidR="00387A20" w:rsidRDefault="002965DF">
                        <w:pPr>
                          <w:pStyle w:val="p"/>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u w:val="single"/>
                          </w:rPr>
                          <w:t>Liabilities</w:t>
                        </w:r>
                        <w:r>
                          <w:rPr>
                            <w:rFonts w:ascii="Times New Roman" w:eastAsia="Times New Roman" w:hAnsi="Times New Roman" w:cs="Times New Roman"/>
                            <w:color w:val="000000"/>
                            <w:sz w:val="22"/>
                            <w:szCs w:val="22"/>
                          </w:rPr>
                          <w:t>​</w:t>
                        </w:r>
                      </w:p>
                    </w:tc>
                  </w:tr>
                  <w:tr w:rsidR="00387A20">
                    <w:tc>
                      <w:tcPr>
                        <w:tcW w:w="2110"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Accounts payable</w:t>
                        </w:r>
                      </w:p>
                    </w:tc>
                    <w:tc>
                      <w:tcPr>
                        <w:tcW w:w="1160" w:type="dxa"/>
                        <w:gridSpan w:val="2"/>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$ 10,250</w:t>
                        </w:r>
                      </w:p>
                    </w:tc>
                  </w:tr>
                  <w:tr w:rsidR="00387A20">
                    <w:tc>
                      <w:tcPr>
                        <w:tcW w:w="2110"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w:t>
                        </w:r>
                      </w:p>
                    </w:tc>
                    <w:tc>
                      <w:tcPr>
                        <w:tcW w:w="1160" w:type="dxa"/>
                        <w:gridSpan w:val="2"/>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w:t>
                        </w:r>
                      </w:p>
                    </w:tc>
                  </w:tr>
                  <w:tr w:rsidR="00387A20">
                    <w:tc>
                      <w:tcPr>
                        <w:tcW w:w="2110" w:type="dxa"/>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rPr>
                          <w:t>​</w:t>
                        </w:r>
                      </w:p>
                    </w:tc>
                    <w:tc>
                      <w:tcPr>
                        <w:tcW w:w="1160" w:type="dxa"/>
                        <w:gridSpan w:val="2"/>
                        <w:tcMar>
                          <w:top w:w="0" w:type="dxa"/>
                          <w:left w:w="0" w:type="dxa"/>
                          <w:bottom w:w="0" w:type="dxa"/>
                          <w:right w:w="0" w:type="dxa"/>
                        </w:tcMar>
                      </w:tcPr>
                      <w:p w:rsidR="00387A20" w:rsidRDefault="002965DF">
                        <w:pPr>
                          <w:pStyle w:val="p"/>
                        </w:pPr>
                        <w:r>
                          <w:rPr>
                            <w:rFonts w:ascii="Times New Roman" w:eastAsia="Times New Roman" w:hAnsi="Times New Roman" w:cs="Times New Roman"/>
                            <w:color w:val="000000"/>
                            <w:sz w:val="22"/>
                            <w:szCs w:val="22"/>
                            <w:u w:val="single"/>
                          </w:rPr>
                          <w:t>Stockholders' Equity</w:t>
                        </w:r>
                        <w:r>
                          <w:rPr>
                            <w:rFonts w:ascii="Times New Roman" w:eastAsia="Times New Roman" w:hAnsi="Times New Roman" w:cs="Times New Roman"/>
                            <w:color w:val="000000"/>
                            <w:sz w:val="22"/>
                            <w:szCs w:val="22"/>
                          </w:rPr>
                          <w:t>​</w:t>
                        </w:r>
                      </w:p>
                    </w:tc>
                  </w:tr>
                  <w:tr w:rsidR="00387A20">
                    <w:tc>
                      <w:tcPr>
                        <w:tcW w:w="2110"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Retained earnings</w:t>
                        </w:r>
                      </w:p>
                    </w:tc>
                    <w:tc>
                      <w:tcPr>
                        <w:tcW w:w="1160" w:type="dxa"/>
                        <w:gridSpan w:val="2"/>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u w:val="single"/>
                          </w:rPr>
                          <w:t>  48,840</w:t>
                        </w:r>
                      </w:p>
                    </w:tc>
                  </w:tr>
                  <w:tr w:rsidR="00387A20">
                    <w:tc>
                      <w:tcPr>
                        <w:tcW w:w="2110"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Total liabilities and</w:t>
                        </w:r>
                      </w:p>
                    </w:tc>
                    <w:tc>
                      <w:tcPr>
                        <w:tcW w:w="1160" w:type="dxa"/>
                        <w:gridSpan w:val="2"/>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w:t>
                        </w:r>
                      </w:p>
                    </w:tc>
                  </w:tr>
                  <w:tr w:rsidR="00387A20">
                    <w:tc>
                      <w:tcPr>
                        <w:tcW w:w="2110"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stockholders' equity</w:t>
                        </w:r>
                      </w:p>
                    </w:tc>
                    <w:tc>
                      <w:tcPr>
                        <w:tcW w:w="1160" w:type="dxa"/>
                        <w:gridSpan w:val="2"/>
                        <w:tcMar>
                          <w:top w:w="0" w:type="dxa"/>
                          <w:left w:w="0" w:type="dxa"/>
                          <w:bottom w:w="0" w:type="dxa"/>
                          <w:right w:w="0" w:type="dxa"/>
                        </w:tcMar>
                      </w:tcPr>
                      <w:p w:rsidR="00387A20" w:rsidRDefault="002965DF">
                        <w:pPr>
                          <w:pStyle w:val="p"/>
                          <w:jc w:val="right"/>
                        </w:pPr>
                        <w:r>
                          <w:rPr>
                            <w:rStyle w:val="DoubleUnderline"/>
                            <w:rFonts w:ascii="Times New Roman" w:eastAsia="Times New Roman" w:hAnsi="Times New Roman" w:cs="Times New Roman"/>
                            <w:color w:val="000000"/>
                            <w:sz w:val="22"/>
                            <w:szCs w:val="22"/>
                            <w:u w:val="double"/>
                          </w:rPr>
                          <w:t>$159,090</w:t>
                        </w:r>
                      </w:p>
                    </w:tc>
                  </w:tr>
                </w:tbl>
                <w:p w:rsidR="00387A20" w:rsidRDefault="00387A20"/>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Challenging</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E0972" w:rsidRDefault="003E0972">
      <w:pPr>
        <w:spacing w:after="75"/>
      </w:pPr>
    </w:p>
    <w:p w:rsidR="003E0972" w:rsidRDefault="003E0972">
      <w:r>
        <w:br w:type="page"/>
      </w: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lastRenderedPageBreak/>
              <w:t>176. Using the following accounts and their amounts, prepare in good format an income statement for Bright Futures Company for the month ended August 31.</w:t>
            </w:r>
          </w:p>
          <w:p w:rsidR="00387A20" w:rsidRDefault="002965DF">
            <w:pPr>
              <w:pStyle w:val="p"/>
            </w:pPr>
            <w:r>
              <w:rPr>
                <w:rFonts w:ascii="Times New Roman" w:eastAsia="Times New Roman" w:hAnsi="Times New Roman" w:cs="Times New Roman"/>
                <w:color w:val="000000"/>
                <w:sz w:val="22"/>
                <w:szCs w:val="22"/>
              </w:rPr>
              <w:t>​</w:t>
            </w:r>
          </w:p>
          <w:tbl>
            <w:tblPr>
              <w:tblW w:w="4905"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3131"/>
              <w:gridCol w:w="1774"/>
            </w:tblGrid>
            <w:tr w:rsidR="00387A20">
              <w:tc>
                <w:tcPr>
                  <w:tcW w:w="27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Telephone expense</w:t>
                  </w:r>
                </w:p>
              </w:tc>
              <w:tc>
                <w:tcPr>
                  <w:tcW w:w="1530" w:type="dxa"/>
                  <w:tcMar>
                    <w:top w:w="0" w:type="dxa"/>
                    <w:left w:w="0" w:type="dxa"/>
                    <w:bottom w:w="0" w:type="dxa"/>
                    <w:right w:w="0" w:type="dxa"/>
                  </w:tcMar>
                  <w:vAlign w:val="center"/>
                </w:tcPr>
                <w:p w:rsidR="00387A20" w:rsidRDefault="002965DF">
                  <w:pPr>
                    <w:pStyle w:val="p"/>
                    <w:jc w:val="right"/>
                  </w:pPr>
                  <w:r>
                    <w:rPr>
                      <w:rFonts w:ascii="Times New Roman" w:eastAsia="Times New Roman" w:hAnsi="Times New Roman" w:cs="Times New Roman"/>
                      <w:color w:val="000000"/>
                      <w:sz w:val="22"/>
                      <w:szCs w:val="22"/>
                    </w:rPr>
                    <w:t>$  1,150</w:t>
                  </w:r>
                </w:p>
              </w:tc>
            </w:tr>
            <w:tr w:rsidR="00387A20">
              <w:tc>
                <w:tcPr>
                  <w:tcW w:w="27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w:t>
                  </w:r>
                </w:p>
              </w:tc>
              <w:tc>
                <w:tcPr>
                  <w:tcW w:w="1530" w:type="dxa"/>
                  <w:tcMar>
                    <w:top w:w="0" w:type="dxa"/>
                    <w:left w:w="0" w:type="dxa"/>
                    <w:bottom w:w="0" w:type="dxa"/>
                    <w:right w:w="0" w:type="dxa"/>
                  </w:tcMar>
                  <w:vAlign w:val="center"/>
                </w:tcPr>
                <w:p w:rsidR="00387A20" w:rsidRDefault="002965DF">
                  <w:pPr>
                    <w:pStyle w:val="p"/>
                    <w:jc w:val="right"/>
                  </w:pPr>
                  <w:r>
                    <w:rPr>
                      <w:rFonts w:ascii="Times New Roman" w:eastAsia="Times New Roman" w:hAnsi="Times New Roman" w:cs="Times New Roman"/>
                      <w:color w:val="000000"/>
                      <w:sz w:val="22"/>
                      <w:szCs w:val="22"/>
                    </w:rPr>
                    <w:t>3,000</w:t>
                  </w:r>
                </w:p>
              </w:tc>
            </w:tr>
            <w:tr w:rsidR="00387A20">
              <w:tc>
                <w:tcPr>
                  <w:tcW w:w="27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Accounts payable</w:t>
                  </w:r>
                </w:p>
              </w:tc>
              <w:tc>
                <w:tcPr>
                  <w:tcW w:w="1530" w:type="dxa"/>
                  <w:tcMar>
                    <w:top w:w="0" w:type="dxa"/>
                    <w:left w:w="0" w:type="dxa"/>
                    <w:bottom w:w="0" w:type="dxa"/>
                    <w:right w:w="0" w:type="dxa"/>
                  </w:tcMar>
                  <w:vAlign w:val="center"/>
                </w:tcPr>
                <w:p w:rsidR="00387A20" w:rsidRDefault="002965DF">
                  <w:pPr>
                    <w:pStyle w:val="p"/>
                    <w:jc w:val="right"/>
                  </w:pPr>
                  <w:r>
                    <w:rPr>
                      <w:rFonts w:ascii="Times New Roman" w:eastAsia="Times New Roman" w:hAnsi="Times New Roman" w:cs="Times New Roman"/>
                      <w:color w:val="000000"/>
                      <w:sz w:val="22"/>
                      <w:szCs w:val="22"/>
                    </w:rPr>
                    <w:t>1,540</w:t>
                  </w:r>
                </w:p>
              </w:tc>
            </w:tr>
            <w:tr w:rsidR="00387A20">
              <w:tc>
                <w:tcPr>
                  <w:tcW w:w="27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Dividends</w:t>
                  </w:r>
                </w:p>
              </w:tc>
              <w:tc>
                <w:tcPr>
                  <w:tcW w:w="1530" w:type="dxa"/>
                  <w:tcMar>
                    <w:top w:w="0" w:type="dxa"/>
                    <w:left w:w="0" w:type="dxa"/>
                    <w:bottom w:w="0" w:type="dxa"/>
                    <w:right w:w="0" w:type="dxa"/>
                  </w:tcMar>
                  <w:vAlign w:val="center"/>
                </w:tcPr>
                <w:p w:rsidR="00387A20" w:rsidRDefault="002965DF">
                  <w:pPr>
                    <w:pStyle w:val="p"/>
                    <w:jc w:val="right"/>
                  </w:pPr>
                  <w:r>
                    <w:rPr>
                      <w:rFonts w:ascii="Times New Roman" w:eastAsia="Times New Roman" w:hAnsi="Times New Roman" w:cs="Times New Roman"/>
                      <w:color w:val="000000"/>
                      <w:sz w:val="22"/>
                      <w:szCs w:val="22"/>
                    </w:rPr>
                    <w:t>800</w:t>
                  </w:r>
                </w:p>
              </w:tc>
            </w:tr>
            <w:tr w:rsidR="00387A20">
              <w:tc>
                <w:tcPr>
                  <w:tcW w:w="27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Fees earned</w:t>
                  </w:r>
                </w:p>
              </w:tc>
              <w:tc>
                <w:tcPr>
                  <w:tcW w:w="1530" w:type="dxa"/>
                  <w:tcMar>
                    <w:top w:w="0" w:type="dxa"/>
                    <w:left w:w="0" w:type="dxa"/>
                    <w:bottom w:w="0" w:type="dxa"/>
                    <w:right w:w="0" w:type="dxa"/>
                  </w:tcMar>
                  <w:vAlign w:val="center"/>
                </w:tcPr>
                <w:p w:rsidR="00387A20" w:rsidRDefault="002965DF">
                  <w:pPr>
                    <w:pStyle w:val="p"/>
                    <w:jc w:val="right"/>
                  </w:pPr>
                  <w:r>
                    <w:rPr>
                      <w:rFonts w:ascii="Times New Roman" w:eastAsia="Times New Roman" w:hAnsi="Times New Roman" w:cs="Times New Roman"/>
                      <w:color w:val="000000"/>
                      <w:sz w:val="22"/>
                      <w:szCs w:val="22"/>
                    </w:rPr>
                    <w:t>15,700</w:t>
                  </w:r>
                </w:p>
              </w:tc>
            </w:tr>
            <w:tr w:rsidR="00387A20">
              <w:tc>
                <w:tcPr>
                  <w:tcW w:w="27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Rent expense</w:t>
                  </w:r>
                </w:p>
              </w:tc>
              <w:tc>
                <w:tcPr>
                  <w:tcW w:w="1530" w:type="dxa"/>
                  <w:tcMar>
                    <w:top w:w="0" w:type="dxa"/>
                    <w:left w:w="0" w:type="dxa"/>
                    <w:bottom w:w="0" w:type="dxa"/>
                    <w:right w:w="0" w:type="dxa"/>
                  </w:tcMar>
                  <w:vAlign w:val="center"/>
                </w:tcPr>
                <w:p w:rsidR="00387A20" w:rsidRDefault="002965DF">
                  <w:pPr>
                    <w:pStyle w:val="p"/>
                    <w:jc w:val="right"/>
                  </w:pPr>
                  <w:r>
                    <w:rPr>
                      <w:rFonts w:ascii="Times New Roman" w:eastAsia="Times New Roman" w:hAnsi="Times New Roman" w:cs="Times New Roman"/>
                      <w:color w:val="000000"/>
                      <w:sz w:val="22"/>
                      <w:szCs w:val="22"/>
                    </w:rPr>
                    <w:t>1,400</w:t>
                  </w:r>
                </w:p>
              </w:tc>
            </w:tr>
            <w:tr w:rsidR="00387A20">
              <w:tc>
                <w:tcPr>
                  <w:tcW w:w="27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Supplies</w:t>
                  </w:r>
                </w:p>
              </w:tc>
              <w:tc>
                <w:tcPr>
                  <w:tcW w:w="1530" w:type="dxa"/>
                  <w:tcMar>
                    <w:top w:w="0" w:type="dxa"/>
                    <w:left w:w="0" w:type="dxa"/>
                    <w:bottom w:w="0" w:type="dxa"/>
                    <w:right w:w="0" w:type="dxa"/>
                  </w:tcMar>
                  <w:vAlign w:val="center"/>
                </w:tcPr>
                <w:p w:rsidR="00387A20" w:rsidRDefault="002965DF">
                  <w:pPr>
                    <w:pStyle w:val="p"/>
                    <w:jc w:val="right"/>
                  </w:pPr>
                  <w:r>
                    <w:rPr>
                      <w:rFonts w:ascii="Times New Roman" w:eastAsia="Times New Roman" w:hAnsi="Times New Roman" w:cs="Times New Roman"/>
                      <w:color w:val="000000"/>
                      <w:sz w:val="22"/>
                      <w:szCs w:val="22"/>
                    </w:rPr>
                    <w:t>140</w:t>
                  </w:r>
                </w:p>
              </w:tc>
            </w:tr>
            <w:tr w:rsidR="00387A20">
              <w:tc>
                <w:tcPr>
                  <w:tcW w:w="27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Accounts receivable</w:t>
                  </w:r>
                </w:p>
              </w:tc>
              <w:tc>
                <w:tcPr>
                  <w:tcW w:w="1530" w:type="dxa"/>
                  <w:tcMar>
                    <w:top w:w="0" w:type="dxa"/>
                    <w:left w:w="0" w:type="dxa"/>
                    <w:bottom w:w="0" w:type="dxa"/>
                    <w:right w:w="0" w:type="dxa"/>
                  </w:tcMar>
                  <w:vAlign w:val="center"/>
                </w:tcPr>
                <w:p w:rsidR="00387A20" w:rsidRDefault="002965DF">
                  <w:pPr>
                    <w:pStyle w:val="p"/>
                    <w:jc w:val="right"/>
                  </w:pPr>
                  <w:r>
                    <w:rPr>
                      <w:rFonts w:ascii="Times New Roman" w:eastAsia="Times New Roman" w:hAnsi="Times New Roman" w:cs="Times New Roman"/>
                      <w:color w:val="000000"/>
                      <w:sz w:val="22"/>
                      <w:szCs w:val="22"/>
                    </w:rPr>
                    <w:t>1,500</w:t>
                  </w:r>
                </w:p>
              </w:tc>
            </w:tr>
            <w:tr w:rsidR="00387A20">
              <w:tc>
                <w:tcPr>
                  <w:tcW w:w="27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Computer equipment</w:t>
                  </w:r>
                </w:p>
              </w:tc>
              <w:tc>
                <w:tcPr>
                  <w:tcW w:w="1530" w:type="dxa"/>
                  <w:tcMar>
                    <w:top w:w="0" w:type="dxa"/>
                    <w:left w:w="0" w:type="dxa"/>
                    <w:bottom w:w="0" w:type="dxa"/>
                    <w:right w:w="0" w:type="dxa"/>
                  </w:tcMar>
                  <w:vAlign w:val="center"/>
                </w:tcPr>
                <w:p w:rsidR="00387A20" w:rsidRDefault="002965DF">
                  <w:pPr>
                    <w:pStyle w:val="p"/>
                    <w:jc w:val="right"/>
                  </w:pPr>
                  <w:r>
                    <w:rPr>
                      <w:rFonts w:ascii="Times New Roman" w:eastAsia="Times New Roman" w:hAnsi="Times New Roman" w:cs="Times New Roman"/>
                      <w:color w:val="000000"/>
                      <w:sz w:val="22"/>
                      <w:szCs w:val="22"/>
                    </w:rPr>
                    <w:t>17,600</w:t>
                  </w:r>
                </w:p>
              </w:tc>
            </w:tr>
            <w:tr w:rsidR="00387A20">
              <w:tc>
                <w:tcPr>
                  <w:tcW w:w="27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Stockholders' equity (August 1)</w:t>
                  </w:r>
                </w:p>
              </w:tc>
              <w:tc>
                <w:tcPr>
                  <w:tcW w:w="1530" w:type="dxa"/>
                  <w:tcMar>
                    <w:top w:w="0" w:type="dxa"/>
                    <w:left w:w="0" w:type="dxa"/>
                    <w:bottom w:w="0" w:type="dxa"/>
                    <w:right w:w="0" w:type="dxa"/>
                  </w:tcMar>
                  <w:vAlign w:val="center"/>
                </w:tcPr>
                <w:p w:rsidR="00387A20" w:rsidRDefault="002965DF">
                  <w:pPr>
                    <w:pStyle w:val="p"/>
                    <w:jc w:val="right"/>
                  </w:pPr>
                  <w:r>
                    <w:rPr>
                      <w:rFonts w:ascii="Times New Roman" w:eastAsia="Times New Roman" w:hAnsi="Times New Roman" w:cs="Times New Roman"/>
                      <w:color w:val="000000"/>
                      <w:sz w:val="22"/>
                      <w:szCs w:val="22"/>
                    </w:rPr>
                    <w:t>14,320</w:t>
                  </w:r>
                </w:p>
              </w:tc>
            </w:tr>
            <w:tr w:rsidR="00387A20">
              <w:tc>
                <w:tcPr>
                  <w:tcW w:w="27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Wages expense</w:t>
                  </w:r>
                </w:p>
              </w:tc>
              <w:tc>
                <w:tcPr>
                  <w:tcW w:w="1530" w:type="dxa"/>
                  <w:tcMar>
                    <w:top w:w="0" w:type="dxa"/>
                    <w:left w:w="0" w:type="dxa"/>
                    <w:bottom w:w="0" w:type="dxa"/>
                    <w:right w:w="0" w:type="dxa"/>
                  </w:tcMar>
                  <w:vAlign w:val="center"/>
                </w:tcPr>
                <w:p w:rsidR="00387A20" w:rsidRDefault="002965DF">
                  <w:pPr>
                    <w:pStyle w:val="p"/>
                    <w:jc w:val="right"/>
                  </w:pPr>
                  <w:r>
                    <w:rPr>
                      <w:rFonts w:ascii="Times New Roman" w:eastAsia="Times New Roman" w:hAnsi="Times New Roman" w:cs="Times New Roman"/>
                      <w:color w:val="000000"/>
                      <w:sz w:val="22"/>
                      <w:szCs w:val="22"/>
                    </w:rPr>
                    <w:t>4,800</w:t>
                  </w:r>
                </w:p>
              </w:tc>
            </w:tr>
            <w:tr w:rsidR="00387A20">
              <w:tc>
                <w:tcPr>
                  <w:tcW w:w="27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Utilities expense</w:t>
                  </w:r>
                </w:p>
              </w:tc>
              <w:tc>
                <w:tcPr>
                  <w:tcW w:w="1530" w:type="dxa"/>
                  <w:tcMar>
                    <w:top w:w="0" w:type="dxa"/>
                    <w:left w:w="0" w:type="dxa"/>
                    <w:bottom w:w="0" w:type="dxa"/>
                    <w:right w:w="0" w:type="dxa"/>
                  </w:tcMar>
                  <w:vAlign w:val="center"/>
                </w:tcPr>
                <w:p w:rsidR="00387A20" w:rsidRDefault="002965DF">
                  <w:pPr>
                    <w:pStyle w:val="p"/>
                    <w:jc w:val="right"/>
                  </w:pPr>
                  <w:r>
                    <w:rPr>
                      <w:rFonts w:ascii="Times New Roman" w:eastAsia="Times New Roman" w:hAnsi="Times New Roman" w:cs="Times New Roman"/>
                      <w:color w:val="000000"/>
                      <w:sz w:val="22"/>
                      <w:szCs w:val="22"/>
                    </w:rPr>
                    <w:t>750</w:t>
                  </w:r>
                </w:p>
              </w:tc>
            </w:tr>
            <w:tr w:rsidR="00387A20">
              <w:tc>
                <w:tcPr>
                  <w:tcW w:w="27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Office expense</w:t>
                  </w:r>
                </w:p>
              </w:tc>
              <w:tc>
                <w:tcPr>
                  <w:tcW w:w="1530" w:type="dxa"/>
                  <w:tcMar>
                    <w:top w:w="0" w:type="dxa"/>
                    <w:left w:w="0" w:type="dxa"/>
                    <w:bottom w:w="0" w:type="dxa"/>
                    <w:right w:w="0" w:type="dxa"/>
                  </w:tcMar>
                  <w:vAlign w:val="center"/>
                </w:tcPr>
                <w:p w:rsidR="00387A20" w:rsidRDefault="002965DF">
                  <w:pPr>
                    <w:pStyle w:val="p"/>
                    <w:jc w:val="right"/>
                  </w:pPr>
                  <w:r>
                    <w:rPr>
                      <w:rFonts w:ascii="Times New Roman" w:eastAsia="Times New Roman" w:hAnsi="Times New Roman" w:cs="Times New Roman"/>
                      <w:color w:val="000000"/>
                      <w:sz w:val="22"/>
                      <w:szCs w:val="22"/>
                    </w:rPr>
                    <w:t>420</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6000"/>
            </w:tblGrid>
            <w:tr w:rsidR="003E0972">
              <w:tc>
                <w:tcPr>
                  <w:tcW w:w="0" w:type="auto"/>
                  <w:tcMar>
                    <w:top w:w="30" w:type="dxa"/>
                    <w:left w:w="0" w:type="dxa"/>
                    <w:bottom w:w="30" w:type="dxa"/>
                    <w:right w:w="0" w:type="dxa"/>
                  </w:tcMar>
                </w:tcPr>
                <w:p w:rsidR="003E0972" w:rsidRDefault="003E0972">
                  <w:pPr>
                    <w:rPr>
                      <w:i/>
                      <w:iCs/>
                      <w:color w:val="000000"/>
                      <w:sz w:val="22"/>
                      <w:szCs w:val="22"/>
                    </w:rPr>
                  </w:pPr>
                </w:p>
              </w:tc>
              <w:tc>
                <w:tcPr>
                  <w:tcW w:w="0" w:type="auto"/>
                  <w:tcMar>
                    <w:top w:w="30" w:type="dxa"/>
                    <w:left w:w="0" w:type="dxa"/>
                    <w:bottom w:w="30" w:type="dxa"/>
                    <w:right w:w="0" w:type="dxa"/>
                  </w:tcMar>
                </w:tcPr>
                <w:p w:rsidR="003E0972" w:rsidRDefault="003E0972">
                  <w:pPr>
                    <w:pStyle w:val="p"/>
                    <w:rPr>
                      <w:rFonts w:ascii="Times New Roman" w:eastAsia="Times New Roman" w:hAnsi="Times New Roman" w:cs="Times New Roman"/>
                      <w:color w:val="000000"/>
                      <w:sz w:val="22"/>
                      <w:szCs w:val="22"/>
                    </w:rPr>
                  </w:pPr>
                </w:p>
              </w:tc>
            </w:tr>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w:t>
                  </w:r>
                </w:p>
                <w:tbl>
                  <w:tblPr>
                    <w:tblW w:w="600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2295"/>
                    <w:gridCol w:w="1962"/>
                    <w:gridCol w:w="1743"/>
                  </w:tblGrid>
                  <w:tr w:rsidR="00387A20">
                    <w:tc>
                      <w:tcPr>
                        <w:tcW w:w="5940" w:type="dxa"/>
                        <w:gridSpan w:val="3"/>
                        <w:tcBorders>
                          <w:bottom w:val="single" w:sz="6" w:space="0" w:color="000000"/>
                        </w:tcBorders>
                        <w:tcMar>
                          <w:top w:w="0" w:type="dxa"/>
                          <w:left w:w="0" w:type="dxa"/>
                          <w:bottom w:w="0" w:type="dxa"/>
                          <w:right w:w="0" w:type="dxa"/>
                        </w:tcMar>
                        <w:vAlign w:val="center"/>
                      </w:tcPr>
                      <w:p w:rsidR="00387A20" w:rsidRDefault="00F5327A">
                        <w:pPr>
                          <w:pStyle w:val="p"/>
                          <w:jc w:val="center"/>
                        </w:pPr>
                        <w:r>
                          <w:rPr>
                            <w:rFonts w:ascii="Times New Roman" w:eastAsia="Times New Roman" w:hAnsi="Times New Roman" w:cs="Times New Roman"/>
                            <w:color w:val="000000"/>
                            <w:sz w:val="22"/>
                            <w:szCs w:val="22"/>
                          </w:rPr>
                          <w:t>Bright</w:t>
                        </w:r>
                        <w:r w:rsidR="002965DF">
                          <w:rPr>
                            <w:rFonts w:ascii="Times New Roman" w:eastAsia="Times New Roman" w:hAnsi="Times New Roman" w:cs="Times New Roman"/>
                            <w:color w:val="000000"/>
                            <w:sz w:val="22"/>
                            <w:szCs w:val="22"/>
                          </w:rPr>
                          <w:t xml:space="preserve"> Futures Company</w:t>
                        </w:r>
                        <w:r w:rsidR="002965DF">
                          <w:rPr>
                            <w:rFonts w:ascii="Times New Roman" w:eastAsia="Times New Roman" w:hAnsi="Times New Roman" w:cs="Times New Roman"/>
                            <w:color w:val="000000"/>
                            <w:sz w:val="22"/>
                            <w:szCs w:val="22"/>
                          </w:rPr>
                          <w:br/>
                          <w:t>Income Statement</w:t>
                        </w:r>
                        <w:r w:rsidR="002965DF">
                          <w:rPr>
                            <w:rFonts w:ascii="Times New Roman" w:eastAsia="Times New Roman" w:hAnsi="Times New Roman" w:cs="Times New Roman"/>
                            <w:color w:val="000000"/>
                            <w:sz w:val="22"/>
                            <w:szCs w:val="22"/>
                          </w:rPr>
                          <w:br/>
                          <w:t>For Month Ended August 31</w:t>
                        </w:r>
                      </w:p>
                    </w:tc>
                  </w:tr>
                  <w:tr w:rsidR="00387A20">
                    <w:tc>
                      <w:tcPr>
                        <w:tcW w:w="31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Fees earned</w:t>
                        </w:r>
                      </w:p>
                    </w:tc>
                    <w:tc>
                      <w:tcPr>
                        <w:tcW w:w="2790" w:type="dxa"/>
                        <w:gridSpan w:val="2"/>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$15,700</w:t>
                        </w:r>
                      </w:p>
                    </w:tc>
                  </w:tr>
                  <w:tr w:rsidR="00387A20">
                    <w:tc>
                      <w:tcPr>
                        <w:tcW w:w="31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Expenses:</w:t>
                        </w:r>
                      </w:p>
                    </w:tc>
                    <w:tc>
                      <w:tcPr>
                        <w:tcW w:w="2790" w:type="dxa"/>
                        <w:gridSpan w:val="2"/>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r w:rsidR="00387A20">
                    <w:tc>
                      <w:tcPr>
                        <w:tcW w:w="3150"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       Wages expense</w:t>
                        </w:r>
                      </w:p>
                    </w:tc>
                    <w:tc>
                      <w:tcPr>
                        <w:tcW w:w="279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$4,800</w:t>
                        </w:r>
                      </w:p>
                    </w:tc>
                    <w:tc>
                      <w:tcPr>
                        <w:tcW w:w="279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r w:rsidR="00387A20">
                    <w:tc>
                      <w:tcPr>
                        <w:tcW w:w="31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Rent expense</w:t>
                        </w:r>
                      </w:p>
                    </w:tc>
                    <w:tc>
                      <w:tcPr>
                        <w:tcW w:w="279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1,400</w:t>
                        </w:r>
                      </w:p>
                    </w:tc>
                    <w:tc>
                      <w:tcPr>
                        <w:tcW w:w="279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r w:rsidR="00387A20">
                    <w:tc>
                      <w:tcPr>
                        <w:tcW w:w="31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Telephone expense</w:t>
                        </w:r>
                      </w:p>
                    </w:tc>
                    <w:tc>
                      <w:tcPr>
                        <w:tcW w:w="279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1,150</w:t>
                        </w:r>
                      </w:p>
                    </w:tc>
                    <w:tc>
                      <w:tcPr>
                        <w:tcW w:w="279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r w:rsidR="00387A20">
                    <w:tc>
                      <w:tcPr>
                        <w:tcW w:w="31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Utilities expense</w:t>
                        </w:r>
                      </w:p>
                    </w:tc>
                    <w:tc>
                      <w:tcPr>
                        <w:tcW w:w="279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750</w:t>
                        </w:r>
                      </w:p>
                    </w:tc>
                    <w:tc>
                      <w:tcPr>
                        <w:tcW w:w="279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r w:rsidR="00387A20">
                    <w:tc>
                      <w:tcPr>
                        <w:tcW w:w="31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Office expense</w:t>
                        </w:r>
                      </w:p>
                    </w:tc>
                    <w:tc>
                      <w:tcPr>
                        <w:tcW w:w="279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u w:val="single"/>
                          </w:rPr>
                          <w:t>    420</w:t>
                        </w:r>
                      </w:p>
                    </w:tc>
                    <w:tc>
                      <w:tcPr>
                        <w:tcW w:w="279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r w:rsidR="00387A20">
                    <w:tc>
                      <w:tcPr>
                        <w:tcW w:w="3150"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            Total expenses</w:t>
                        </w:r>
                      </w:p>
                    </w:tc>
                    <w:tc>
                      <w:tcPr>
                        <w:tcW w:w="2790" w:type="dxa"/>
                        <w:gridSpan w:val="2"/>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u w:val="single"/>
                          </w:rPr>
                          <w:t>   8,520</w:t>
                        </w:r>
                      </w:p>
                    </w:tc>
                  </w:tr>
                  <w:tr w:rsidR="00387A20">
                    <w:tc>
                      <w:tcPr>
                        <w:tcW w:w="31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Net income</w:t>
                        </w:r>
                      </w:p>
                    </w:tc>
                    <w:tc>
                      <w:tcPr>
                        <w:tcW w:w="2790" w:type="dxa"/>
                        <w:gridSpan w:val="2"/>
                        <w:tcMar>
                          <w:top w:w="0" w:type="dxa"/>
                          <w:left w:w="0" w:type="dxa"/>
                          <w:bottom w:w="0" w:type="dxa"/>
                          <w:right w:w="0" w:type="dxa"/>
                        </w:tcMar>
                      </w:tcPr>
                      <w:p w:rsidR="00387A20" w:rsidRDefault="002965DF">
                        <w:pPr>
                          <w:pStyle w:val="p"/>
                          <w:jc w:val="right"/>
                        </w:pPr>
                        <w:r>
                          <w:rPr>
                            <w:rStyle w:val="DoubleUnderline"/>
                            <w:rFonts w:ascii="Times New Roman" w:eastAsia="Times New Roman" w:hAnsi="Times New Roman" w:cs="Times New Roman"/>
                            <w:color w:val="000000"/>
                            <w:sz w:val="22"/>
                            <w:szCs w:val="22"/>
                            <w:u w:val="double"/>
                          </w:rPr>
                          <w:t>$ 7,180</w:t>
                        </w:r>
                      </w:p>
                    </w:tc>
                  </w:tr>
                </w:tbl>
                <w:p w:rsidR="00387A20" w:rsidRDefault="00387A20"/>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E0972" w:rsidRDefault="003E0972">
      <w:pPr>
        <w:spacing w:after="75"/>
      </w:pPr>
    </w:p>
    <w:p w:rsidR="003E0972" w:rsidRDefault="003E0972">
      <w:r>
        <w:br w:type="page"/>
      </w: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lastRenderedPageBreak/>
              <w:t>177. Using the following accounts and their amounts, prepare in good format a statement of retained earnings for Bright Futures Company for the month ended August 31.</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2880"/>
              <w:gridCol w:w="1350"/>
            </w:tblGrid>
            <w:tr w:rsidR="00387A20">
              <w:tc>
                <w:tcPr>
                  <w:tcW w:w="288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Telephone expense</w:t>
                  </w:r>
                </w:p>
              </w:tc>
              <w:tc>
                <w:tcPr>
                  <w:tcW w:w="13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  1,150</w:t>
                  </w:r>
                </w:p>
              </w:tc>
            </w:tr>
            <w:tr w:rsidR="00387A20">
              <w:tc>
                <w:tcPr>
                  <w:tcW w:w="288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w:t>
                  </w:r>
                </w:p>
              </w:tc>
              <w:tc>
                <w:tcPr>
                  <w:tcW w:w="13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3,000</w:t>
                  </w:r>
                </w:p>
              </w:tc>
            </w:tr>
            <w:tr w:rsidR="00387A20">
              <w:tc>
                <w:tcPr>
                  <w:tcW w:w="288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Accounts payable</w:t>
                  </w:r>
                </w:p>
              </w:tc>
              <w:tc>
                <w:tcPr>
                  <w:tcW w:w="13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1,540</w:t>
                  </w:r>
                </w:p>
              </w:tc>
            </w:tr>
            <w:tr w:rsidR="00387A20">
              <w:tc>
                <w:tcPr>
                  <w:tcW w:w="288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Dividends</w:t>
                  </w:r>
                </w:p>
              </w:tc>
              <w:tc>
                <w:tcPr>
                  <w:tcW w:w="13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800</w:t>
                  </w:r>
                </w:p>
              </w:tc>
            </w:tr>
            <w:tr w:rsidR="00387A20">
              <w:tc>
                <w:tcPr>
                  <w:tcW w:w="288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Fees earned</w:t>
                  </w:r>
                </w:p>
              </w:tc>
              <w:tc>
                <w:tcPr>
                  <w:tcW w:w="13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15,700</w:t>
                  </w:r>
                </w:p>
              </w:tc>
            </w:tr>
            <w:tr w:rsidR="00387A20">
              <w:tc>
                <w:tcPr>
                  <w:tcW w:w="288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Rent expense</w:t>
                  </w:r>
                </w:p>
              </w:tc>
              <w:tc>
                <w:tcPr>
                  <w:tcW w:w="13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1,400</w:t>
                  </w:r>
                </w:p>
              </w:tc>
            </w:tr>
            <w:tr w:rsidR="00387A20">
              <w:tc>
                <w:tcPr>
                  <w:tcW w:w="288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Supplies</w:t>
                  </w:r>
                </w:p>
              </w:tc>
              <w:tc>
                <w:tcPr>
                  <w:tcW w:w="13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140</w:t>
                  </w:r>
                </w:p>
              </w:tc>
            </w:tr>
            <w:tr w:rsidR="00387A20">
              <w:tc>
                <w:tcPr>
                  <w:tcW w:w="288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Accounts receivable</w:t>
                  </w:r>
                </w:p>
              </w:tc>
              <w:tc>
                <w:tcPr>
                  <w:tcW w:w="13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1,500</w:t>
                  </w:r>
                </w:p>
              </w:tc>
            </w:tr>
            <w:tr w:rsidR="00387A20">
              <w:tc>
                <w:tcPr>
                  <w:tcW w:w="288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Computer equipment</w:t>
                  </w:r>
                </w:p>
              </w:tc>
              <w:tc>
                <w:tcPr>
                  <w:tcW w:w="13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17,600</w:t>
                  </w:r>
                </w:p>
              </w:tc>
            </w:tr>
            <w:tr w:rsidR="00387A20">
              <w:tc>
                <w:tcPr>
                  <w:tcW w:w="288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Retained earnings (August 1)</w:t>
                  </w:r>
                </w:p>
              </w:tc>
              <w:tc>
                <w:tcPr>
                  <w:tcW w:w="13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14,320</w:t>
                  </w:r>
                </w:p>
              </w:tc>
            </w:tr>
            <w:tr w:rsidR="00387A20">
              <w:tc>
                <w:tcPr>
                  <w:tcW w:w="288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Wages expense</w:t>
                  </w:r>
                </w:p>
              </w:tc>
              <w:tc>
                <w:tcPr>
                  <w:tcW w:w="13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4,800</w:t>
                  </w:r>
                </w:p>
              </w:tc>
            </w:tr>
            <w:tr w:rsidR="00387A20">
              <w:tc>
                <w:tcPr>
                  <w:tcW w:w="288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Utilities expense</w:t>
                  </w:r>
                </w:p>
              </w:tc>
              <w:tc>
                <w:tcPr>
                  <w:tcW w:w="13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750</w:t>
                  </w:r>
                </w:p>
              </w:tc>
            </w:tr>
            <w:tr w:rsidR="00387A20">
              <w:tc>
                <w:tcPr>
                  <w:tcW w:w="288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Office expense</w:t>
                  </w:r>
                </w:p>
              </w:tc>
              <w:tc>
                <w:tcPr>
                  <w:tcW w:w="135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420</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6480"/>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tbl>
                  <w:tblPr>
                    <w:tblW w:w="648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320"/>
                    <w:gridCol w:w="1080"/>
                    <w:gridCol w:w="1080"/>
                  </w:tblGrid>
                  <w:tr w:rsidR="00387A20">
                    <w:tc>
                      <w:tcPr>
                        <w:tcW w:w="6480" w:type="dxa"/>
                        <w:gridSpan w:val="3"/>
                        <w:tcBorders>
                          <w:bottom w:val="single" w:sz="8" w:space="0" w:color="000000"/>
                        </w:tcBorders>
                        <w:tcMar>
                          <w:top w:w="0" w:type="dxa"/>
                          <w:left w:w="0" w:type="dxa"/>
                          <w:bottom w:w="0" w:type="dxa"/>
                          <w:right w:w="0" w:type="dxa"/>
                        </w:tcMar>
                      </w:tcPr>
                      <w:p w:rsidR="00387A20" w:rsidRDefault="002965DF">
                        <w:pPr>
                          <w:pStyle w:val="p"/>
                          <w:jc w:val="center"/>
                        </w:pPr>
                        <w:r>
                          <w:rPr>
                            <w:rFonts w:ascii="Times New Roman" w:eastAsia="Times New Roman" w:hAnsi="Times New Roman" w:cs="Times New Roman"/>
                            <w:color w:val="000000"/>
                            <w:sz w:val="22"/>
                            <w:szCs w:val="22"/>
                          </w:rPr>
                          <w:t>Bright Futures Company</w:t>
                        </w:r>
                        <w:r>
                          <w:rPr>
                            <w:rFonts w:ascii="Times New Roman" w:eastAsia="Times New Roman" w:hAnsi="Times New Roman" w:cs="Times New Roman"/>
                            <w:color w:val="000000"/>
                            <w:sz w:val="22"/>
                            <w:szCs w:val="22"/>
                          </w:rPr>
                          <w:br/>
                          <w:t>Statement of Retained Earnings</w:t>
                        </w:r>
                        <w:r>
                          <w:rPr>
                            <w:rFonts w:ascii="Times New Roman" w:eastAsia="Times New Roman" w:hAnsi="Times New Roman" w:cs="Times New Roman"/>
                            <w:color w:val="000000"/>
                            <w:sz w:val="22"/>
                            <w:szCs w:val="22"/>
                          </w:rPr>
                          <w:br/>
                          <w:t>For Month Ended August 31</w:t>
                        </w:r>
                      </w:p>
                    </w:tc>
                  </w:tr>
                  <w:tr w:rsidR="00387A20">
                    <w:tc>
                      <w:tcPr>
                        <w:tcW w:w="4320"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Retained earnings, August 1</w:t>
                        </w:r>
                      </w:p>
                    </w:tc>
                    <w:tc>
                      <w:tcPr>
                        <w:tcW w:w="108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w:t>
                        </w:r>
                      </w:p>
                    </w:tc>
                    <w:tc>
                      <w:tcPr>
                        <w:tcW w:w="108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$14,320</w:t>
                        </w:r>
                      </w:p>
                    </w:tc>
                  </w:tr>
                  <w:tr w:rsidR="00387A20">
                    <w:tc>
                      <w:tcPr>
                        <w:tcW w:w="4320"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Net income</w:t>
                        </w:r>
                      </w:p>
                    </w:tc>
                    <w:tc>
                      <w:tcPr>
                        <w:tcW w:w="1080" w:type="dxa"/>
                        <w:tcMar>
                          <w:top w:w="0" w:type="dxa"/>
                          <w:left w:w="0" w:type="dxa"/>
                          <w:bottom w:w="0" w:type="dxa"/>
                          <w:right w:w="0" w:type="dxa"/>
                        </w:tcMar>
                      </w:tcPr>
                      <w:p w:rsidR="00387A20" w:rsidRPr="00F5327A" w:rsidRDefault="00F5327A" w:rsidP="00F5327A">
                        <w:pPr>
                          <w:pStyle w:val="p"/>
                          <w:jc w:val="center"/>
                        </w:pPr>
                        <w:r>
                          <w:rPr>
                            <w:rFonts w:ascii="Times New Roman" w:eastAsia="Times New Roman" w:hAnsi="Times New Roman" w:cs="Times New Roman"/>
                            <w:color w:val="000000"/>
                            <w:sz w:val="22"/>
                            <w:szCs w:val="22"/>
                          </w:rPr>
                          <w:t xml:space="preserve">     $</w:t>
                        </w:r>
                        <w:r w:rsidR="002965DF" w:rsidRPr="00F5327A">
                          <w:rPr>
                            <w:rFonts w:ascii="Times New Roman" w:eastAsia="Times New Roman" w:hAnsi="Times New Roman" w:cs="Times New Roman"/>
                            <w:color w:val="000000"/>
                            <w:sz w:val="22"/>
                            <w:szCs w:val="22"/>
                          </w:rPr>
                          <w:t>7,180</w:t>
                        </w:r>
                      </w:p>
                    </w:tc>
                    <w:tc>
                      <w:tcPr>
                        <w:tcW w:w="1080" w:type="dxa"/>
                        <w:tcMar>
                          <w:top w:w="0" w:type="dxa"/>
                          <w:left w:w="0" w:type="dxa"/>
                          <w:bottom w:w="0" w:type="dxa"/>
                          <w:right w:w="0" w:type="dxa"/>
                        </w:tcMar>
                      </w:tcPr>
                      <w:p w:rsidR="00387A20" w:rsidRDefault="00387A20"/>
                    </w:tc>
                  </w:tr>
                  <w:tr w:rsidR="00387A20">
                    <w:tc>
                      <w:tcPr>
                        <w:tcW w:w="4320" w:type="dxa"/>
                        <w:tcMar>
                          <w:top w:w="0" w:type="dxa"/>
                          <w:left w:w="0" w:type="dxa"/>
                          <w:bottom w:w="0" w:type="dxa"/>
                          <w:right w:w="0" w:type="dxa"/>
                        </w:tcMar>
                        <w:vAlign w:val="center"/>
                      </w:tcPr>
                      <w:p w:rsidR="00387A20" w:rsidRDefault="00F5327A" w:rsidP="00F5327A">
                        <w:pPr>
                          <w:pStyle w:val="p"/>
                        </w:pPr>
                        <w:r>
                          <w:rPr>
                            <w:rFonts w:ascii="Times New Roman" w:eastAsia="Times New Roman" w:hAnsi="Times New Roman" w:cs="Times New Roman"/>
                            <w:color w:val="000000"/>
                            <w:sz w:val="22"/>
                            <w:szCs w:val="22"/>
                          </w:rPr>
                          <w:t>Dividends</w:t>
                        </w:r>
                      </w:p>
                    </w:tc>
                    <w:tc>
                      <w:tcPr>
                        <w:tcW w:w="1080" w:type="dxa"/>
                        <w:tcMar>
                          <w:top w:w="0" w:type="dxa"/>
                          <w:left w:w="0" w:type="dxa"/>
                          <w:bottom w:w="0" w:type="dxa"/>
                          <w:right w:w="0" w:type="dxa"/>
                        </w:tcMar>
                      </w:tcPr>
                      <w:p w:rsidR="00387A20" w:rsidRDefault="00F5327A" w:rsidP="00F5327A">
                        <w:pPr>
                          <w:pStyle w:val="p"/>
                          <w:tabs>
                            <w:tab w:val="center" w:pos="540"/>
                            <w:tab w:val="right" w:pos="1080"/>
                          </w:tabs>
                        </w:pPr>
                        <w:r>
                          <w:rPr>
                            <w:rFonts w:ascii="Times New Roman" w:eastAsia="Times New Roman" w:hAnsi="Times New Roman" w:cs="Times New Roman"/>
                            <w:color w:val="000000"/>
                            <w:sz w:val="22"/>
                            <w:szCs w:val="22"/>
                          </w:rPr>
                          <w:tab/>
                          <w:t xml:space="preserve">      </w:t>
                        </w:r>
                        <w:r w:rsidRPr="00F5327A">
                          <w:rPr>
                            <w:rFonts w:ascii="Times New Roman" w:eastAsia="Times New Roman" w:hAnsi="Times New Roman" w:cs="Times New Roman"/>
                            <w:color w:val="000000"/>
                            <w:sz w:val="22"/>
                            <w:szCs w:val="22"/>
                            <w:u w:val="single"/>
                          </w:rPr>
                          <w:t xml:space="preserve">    (800</w:t>
                        </w:r>
                        <w:r>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ab/>
                        </w:r>
                        <w:r w:rsidR="002965DF">
                          <w:rPr>
                            <w:rFonts w:ascii="Times New Roman" w:eastAsia="Times New Roman" w:hAnsi="Times New Roman" w:cs="Times New Roman"/>
                            <w:color w:val="000000"/>
                            <w:sz w:val="22"/>
                            <w:szCs w:val="22"/>
                          </w:rPr>
                          <w:t>​</w:t>
                        </w:r>
                      </w:p>
                    </w:tc>
                    <w:tc>
                      <w:tcPr>
                        <w:tcW w:w="1080" w:type="dxa"/>
                        <w:tcMar>
                          <w:top w:w="0" w:type="dxa"/>
                          <w:left w:w="0" w:type="dxa"/>
                          <w:bottom w:w="0" w:type="dxa"/>
                          <w:right w:w="0" w:type="dxa"/>
                        </w:tcMar>
                      </w:tcPr>
                      <w:p w:rsidR="00387A20" w:rsidRDefault="00387A20">
                        <w:pPr>
                          <w:pStyle w:val="p"/>
                          <w:jc w:val="right"/>
                        </w:pPr>
                      </w:p>
                    </w:tc>
                  </w:tr>
                  <w:tr w:rsidR="00387A20">
                    <w:tc>
                      <w:tcPr>
                        <w:tcW w:w="4320" w:type="dxa"/>
                        <w:tcMar>
                          <w:top w:w="0" w:type="dxa"/>
                          <w:left w:w="0" w:type="dxa"/>
                          <w:bottom w:w="0" w:type="dxa"/>
                          <w:right w:w="0" w:type="dxa"/>
                        </w:tcMar>
                        <w:vAlign w:val="center"/>
                      </w:tcPr>
                      <w:p w:rsidR="00387A20" w:rsidRPr="00F5327A" w:rsidRDefault="00F5327A">
                        <w:pPr>
                          <w:pStyle w:val="p"/>
                          <w:rPr>
                            <w:rFonts w:ascii="Times New Roman" w:hAnsi="Times New Roman" w:cs="Times New Roman"/>
                            <w:sz w:val="22"/>
                            <w:szCs w:val="22"/>
                          </w:rPr>
                        </w:pPr>
                        <w:r>
                          <w:rPr>
                            <w:rFonts w:ascii="Times New Roman" w:hAnsi="Times New Roman" w:cs="Times New Roman"/>
                            <w:sz w:val="22"/>
                            <w:szCs w:val="22"/>
                          </w:rPr>
                          <w:t>Change in retained earnings</w:t>
                        </w:r>
                      </w:p>
                    </w:tc>
                    <w:tc>
                      <w:tcPr>
                        <w:tcW w:w="108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w:t>
                        </w:r>
                      </w:p>
                    </w:tc>
                    <w:tc>
                      <w:tcPr>
                        <w:tcW w:w="1080" w:type="dxa"/>
                        <w:tcMar>
                          <w:top w:w="0" w:type="dxa"/>
                          <w:left w:w="0" w:type="dxa"/>
                          <w:bottom w:w="0" w:type="dxa"/>
                          <w:right w:w="0" w:type="dxa"/>
                        </w:tcMar>
                      </w:tcPr>
                      <w:p w:rsidR="00387A20" w:rsidRPr="00F5327A" w:rsidRDefault="00F5327A">
                        <w:pPr>
                          <w:pStyle w:val="p"/>
                          <w:jc w:val="right"/>
                          <w:rPr>
                            <w:rFonts w:ascii="Times New Roman" w:hAnsi="Times New Roman" w:cs="Times New Roman"/>
                            <w:sz w:val="22"/>
                            <w:szCs w:val="22"/>
                            <w:u w:val="single"/>
                          </w:rPr>
                        </w:pPr>
                        <w:r>
                          <w:rPr>
                            <w:rFonts w:ascii="Times New Roman" w:hAnsi="Times New Roman" w:cs="Times New Roman"/>
                            <w:sz w:val="22"/>
                            <w:szCs w:val="22"/>
                            <w:u w:val="single"/>
                          </w:rPr>
                          <w:t xml:space="preserve">   </w:t>
                        </w:r>
                        <w:r w:rsidRPr="00F5327A">
                          <w:rPr>
                            <w:rFonts w:ascii="Times New Roman" w:hAnsi="Times New Roman" w:cs="Times New Roman"/>
                            <w:sz w:val="22"/>
                            <w:szCs w:val="22"/>
                            <w:u w:val="single"/>
                          </w:rPr>
                          <w:t>6,380</w:t>
                        </w:r>
                      </w:p>
                    </w:tc>
                  </w:tr>
                  <w:tr w:rsidR="00387A20">
                    <w:tc>
                      <w:tcPr>
                        <w:tcW w:w="4320"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Retained earnings, August 31</w:t>
                        </w:r>
                      </w:p>
                    </w:tc>
                    <w:tc>
                      <w:tcPr>
                        <w:tcW w:w="108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w:t>
                        </w:r>
                      </w:p>
                    </w:tc>
                    <w:tc>
                      <w:tcPr>
                        <w:tcW w:w="1080" w:type="dxa"/>
                        <w:tcMar>
                          <w:top w:w="0" w:type="dxa"/>
                          <w:left w:w="0" w:type="dxa"/>
                          <w:bottom w:w="0" w:type="dxa"/>
                          <w:right w:w="0" w:type="dxa"/>
                        </w:tcMar>
                      </w:tcPr>
                      <w:p w:rsidR="00387A20" w:rsidRDefault="002965DF">
                        <w:pPr>
                          <w:pStyle w:val="p"/>
                          <w:jc w:val="right"/>
                        </w:pPr>
                        <w:r>
                          <w:rPr>
                            <w:rStyle w:val="DoubleUnderline"/>
                            <w:rFonts w:ascii="Times New Roman" w:eastAsia="Times New Roman" w:hAnsi="Times New Roman" w:cs="Times New Roman"/>
                            <w:color w:val="000000"/>
                            <w:sz w:val="22"/>
                            <w:szCs w:val="22"/>
                            <w:u w:val="double"/>
                          </w:rPr>
                          <w:t>$20,700</w:t>
                        </w:r>
                      </w:p>
                    </w:tc>
                  </w:tr>
                </w:tbl>
                <w:p w:rsidR="00387A20" w:rsidRDefault="00387A20"/>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178. Using the following accounts and their amounts, prepare in good format a balance sheet for Bright Futures Company for the month ended August 31.</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3060"/>
              <w:gridCol w:w="1620"/>
            </w:tblGrid>
            <w:tr w:rsidR="00387A20">
              <w:tc>
                <w:tcPr>
                  <w:tcW w:w="306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Telephone expense</w:t>
                  </w:r>
                </w:p>
              </w:tc>
              <w:tc>
                <w:tcPr>
                  <w:tcW w:w="162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  1,150</w:t>
                  </w:r>
                </w:p>
              </w:tc>
            </w:tr>
            <w:tr w:rsidR="00387A20">
              <w:tc>
                <w:tcPr>
                  <w:tcW w:w="306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w:t>
                  </w:r>
                </w:p>
              </w:tc>
              <w:tc>
                <w:tcPr>
                  <w:tcW w:w="162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3,000</w:t>
                  </w:r>
                </w:p>
              </w:tc>
            </w:tr>
            <w:tr w:rsidR="00387A20">
              <w:tc>
                <w:tcPr>
                  <w:tcW w:w="306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Accounts payable</w:t>
                  </w:r>
                </w:p>
              </w:tc>
              <w:tc>
                <w:tcPr>
                  <w:tcW w:w="162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1,540</w:t>
                  </w:r>
                </w:p>
              </w:tc>
            </w:tr>
            <w:tr w:rsidR="00387A20">
              <w:tc>
                <w:tcPr>
                  <w:tcW w:w="306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Dividends</w:t>
                  </w:r>
                </w:p>
              </w:tc>
              <w:tc>
                <w:tcPr>
                  <w:tcW w:w="162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800</w:t>
                  </w:r>
                </w:p>
              </w:tc>
            </w:tr>
            <w:tr w:rsidR="00387A20">
              <w:tc>
                <w:tcPr>
                  <w:tcW w:w="306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Fees earned</w:t>
                  </w:r>
                </w:p>
              </w:tc>
              <w:tc>
                <w:tcPr>
                  <w:tcW w:w="162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15,700</w:t>
                  </w:r>
                </w:p>
              </w:tc>
            </w:tr>
            <w:tr w:rsidR="00387A20">
              <w:tc>
                <w:tcPr>
                  <w:tcW w:w="306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Rent expense</w:t>
                  </w:r>
                </w:p>
              </w:tc>
              <w:tc>
                <w:tcPr>
                  <w:tcW w:w="162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1,400</w:t>
                  </w:r>
                </w:p>
              </w:tc>
            </w:tr>
            <w:tr w:rsidR="00387A20">
              <w:tc>
                <w:tcPr>
                  <w:tcW w:w="306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Supplies</w:t>
                  </w:r>
                </w:p>
              </w:tc>
              <w:tc>
                <w:tcPr>
                  <w:tcW w:w="162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140</w:t>
                  </w:r>
                </w:p>
              </w:tc>
            </w:tr>
            <w:tr w:rsidR="00387A20">
              <w:tc>
                <w:tcPr>
                  <w:tcW w:w="306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Accounts receivable</w:t>
                  </w:r>
                </w:p>
              </w:tc>
              <w:tc>
                <w:tcPr>
                  <w:tcW w:w="162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1,500</w:t>
                  </w:r>
                </w:p>
              </w:tc>
            </w:tr>
            <w:tr w:rsidR="00387A20">
              <w:tc>
                <w:tcPr>
                  <w:tcW w:w="306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Computer equipment</w:t>
                  </w:r>
                </w:p>
              </w:tc>
              <w:tc>
                <w:tcPr>
                  <w:tcW w:w="162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17,600</w:t>
                  </w:r>
                </w:p>
              </w:tc>
            </w:tr>
            <w:tr w:rsidR="00387A20">
              <w:tc>
                <w:tcPr>
                  <w:tcW w:w="306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Stockholders' equity (August 1)</w:t>
                  </w:r>
                </w:p>
              </w:tc>
              <w:tc>
                <w:tcPr>
                  <w:tcW w:w="162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14,320</w:t>
                  </w:r>
                </w:p>
              </w:tc>
            </w:tr>
            <w:tr w:rsidR="00387A20">
              <w:tc>
                <w:tcPr>
                  <w:tcW w:w="306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Wages expense</w:t>
                  </w:r>
                </w:p>
              </w:tc>
              <w:tc>
                <w:tcPr>
                  <w:tcW w:w="162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4,800</w:t>
                  </w:r>
                </w:p>
              </w:tc>
            </w:tr>
            <w:tr w:rsidR="00387A20">
              <w:tc>
                <w:tcPr>
                  <w:tcW w:w="306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Utilities expense</w:t>
                  </w:r>
                </w:p>
              </w:tc>
              <w:tc>
                <w:tcPr>
                  <w:tcW w:w="162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750</w:t>
                  </w:r>
                </w:p>
              </w:tc>
            </w:tr>
            <w:tr w:rsidR="00387A20">
              <w:tc>
                <w:tcPr>
                  <w:tcW w:w="306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Office expense</w:t>
                  </w:r>
                </w:p>
              </w:tc>
              <w:tc>
                <w:tcPr>
                  <w:tcW w:w="162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420</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6000"/>
            </w:tblGrid>
            <w:tr w:rsidR="003E0972">
              <w:tc>
                <w:tcPr>
                  <w:tcW w:w="0" w:type="auto"/>
                  <w:tcMar>
                    <w:top w:w="30" w:type="dxa"/>
                    <w:left w:w="0" w:type="dxa"/>
                    <w:bottom w:w="30" w:type="dxa"/>
                    <w:right w:w="0" w:type="dxa"/>
                  </w:tcMar>
                </w:tcPr>
                <w:p w:rsidR="003E0972" w:rsidRDefault="003E0972">
                  <w:pPr>
                    <w:rPr>
                      <w:i/>
                      <w:iCs/>
                      <w:color w:val="000000"/>
                      <w:sz w:val="22"/>
                      <w:szCs w:val="22"/>
                    </w:rPr>
                  </w:pPr>
                </w:p>
              </w:tc>
              <w:tc>
                <w:tcPr>
                  <w:tcW w:w="0" w:type="auto"/>
                  <w:tcMar>
                    <w:top w:w="30" w:type="dxa"/>
                    <w:left w:w="0" w:type="dxa"/>
                    <w:bottom w:w="30" w:type="dxa"/>
                    <w:right w:w="0" w:type="dxa"/>
                  </w:tcMar>
                </w:tcPr>
                <w:p w:rsidR="003E0972" w:rsidRDefault="003E0972">
                  <w:pPr>
                    <w:pStyle w:val="p"/>
                    <w:rPr>
                      <w:rFonts w:ascii="Times New Roman" w:eastAsia="Times New Roman" w:hAnsi="Times New Roman" w:cs="Times New Roman"/>
                      <w:color w:val="000000"/>
                      <w:sz w:val="22"/>
                      <w:szCs w:val="22"/>
                    </w:rPr>
                  </w:pPr>
                </w:p>
              </w:tc>
            </w:tr>
            <w:tr w:rsidR="003E0972">
              <w:tc>
                <w:tcPr>
                  <w:tcW w:w="0" w:type="auto"/>
                  <w:tcMar>
                    <w:top w:w="30" w:type="dxa"/>
                    <w:left w:w="0" w:type="dxa"/>
                    <w:bottom w:w="30" w:type="dxa"/>
                    <w:right w:w="0" w:type="dxa"/>
                  </w:tcMar>
                </w:tcPr>
                <w:p w:rsidR="003E0972" w:rsidRDefault="003E0972">
                  <w:pPr>
                    <w:rPr>
                      <w:i/>
                      <w:iCs/>
                      <w:color w:val="000000"/>
                      <w:sz w:val="22"/>
                      <w:szCs w:val="22"/>
                    </w:rPr>
                  </w:pPr>
                </w:p>
              </w:tc>
              <w:tc>
                <w:tcPr>
                  <w:tcW w:w="0" w:type="auto"/>
                  <w:tcMar>
                    <w:top w:w="30" w:type="dxa"/>
                    <w:left w:w="0" w:type="dxa"/>
                    <w:bottom w:w="30" w:type="dxa"/>
                    <w:right w:w="0" w:type="dxa"/>
                  </w:tcMar>
                </w:tcPr>
                <w:p w:rsidR="003E0972" w:rsidRDefault="003E0972">
                  <w:pPr>
                    <w:pStyle w:val="p"/>
                    <w:rPr>
                      <w:rFonts w:ascii="Times New Roman" w:eastAsia="Times New Roman" w:hAnsi="Times New Roman" w:cs="Times New Roman"/>
                      <w:color w:val="000000"/>
                      <w:sz w:val="22"/>
                      <w:szCs w:val="22"/>
                    </w:rPr>
                  </w:pPr>
                </w:p>
              </w:tc>
            </w:tr>
            <w:tr w:rsidR="003E0972">
              <w:tc>
                <w:tcPr>
                  <w:tcW w:w="0" w:type="auto"/>
                  <w:tcMar>
                    <w:top w:w="30" w:type="dxa"/>
                    <w:left w:w="0" w:type="dxa"/>
                    <w:bottom w:w="30" w:type="dxa"/>
                    <w:right w:w="0" w:type="dxa"/>
                  </w:tcMar>
                </w:tcPr>
                <w:p w:rsidR="003E0972" w:rsidRDefault="003E0972">
                  <w:pPr>
                    <w:rPr>
                      <w:i/>
                      <w:iCs/>
                      <w:color w:val="000000"/>
                      <w:sz w:val="22"/>
                      <w:szCs w:val="22"/>
                    </w:rPr>
                  </w:pPr>
                </w:p>
              </w:tc>
              <w:tc>
                <w:tcPr>
                  <w:tcW w:w="0" w:type="auto"/>
                  <w:tcMar>
                    <w:top w:w="30" w:type="dxa"/>
                    <w:left w:w="0" w:type="dxa"/>
                    <w:bottom w:w="30" w:type="dxa"/>
                    <w:right w:w="0" w:type="dxa"/>
                  </w:tcMar>
                </w:tcPr>
                <w:p w:rsidR="003E0972" w:rsidRDefault="003E0972">
                  <w:pPr>
                    <w:pStyle w:val="p"/>
                    <w:rPr>
                      <w:rFonts w:ascii="Times New Roman" w:eastAsia="Times New Roman" w:hAnsi="Times New Roman" w:cs="Times New Roman"/>
                      <w:color w:val="000000"/>
                      <w:sz w:val="22"/>
                      <w:szCs w:val="22"/>
                    </w:rPr>
                  </w:pPr>
                </w:p>
              </w:tc>
            </w:tr>
            <w:tr w:rsidR="003E0972">
              <w:tc>
                <w:tcPr>
                  <w:tcW w:w="0" w:type="auto"/>
                  <w:tcMar>
                    <w:top w:w="30" w:type="dxa"/>
                    <w:left w:w="0" w:type="dxa"/>
                    <w:bottom w:w="30" w:type="dxa"/>
                    <w:right w:w="0" w:type="dxa"/>
                  </w:tcMar>
                </w:tcPr>
                <w:p w:rsidR="003E0972" w:rsidRDefault="003E0972">
                  <w:pPr>
                    <w:rPr>
                      <w:i/>
                      <w:iCs/>
                      <w:color w:val="000000"/>
                      <w:sz w:val="22"/>
                      <w:szCs w:val="22"/>
                    </w:rPr>
                  </w:pPr>
                </w:p>
              </w:tc>
              <w:tc>
                <w:tcPr>
                  <w:tcW w:w="0" w:type="auto"/>
                  <w:tcMar>
                    <w:top w:w="30" w:type="dxa"/>
                    <w:left w:w="0" w:type="dxa"/>
                    <w:bottom w:w="30" w:type="dxa"/>
                    <w:right w:w="0" w:type="dxa"/>
                  </w:tcMar>
                </w:tcPr>
                <w:p w:rsidR="003E0972" w:rsidRDefault="003E0972">
                  <w:pPr>
                    <w:pStyle w:val="p"/>
                    <w:rPr>
                      <w:rFonts w:ascii="Times New Roman" w:eastAsia="Times New Roman" w:hAnsi="Times New Roman" w:cs="Times New Roman"/>
                      <w:color w:val="000000"/>
                      <w:sz w:val="22"/>
                      <w:szCs w:val="22"/>
                    </w:rPr>
                  </w:pPr>
                </w:p>
              </w:tc>
            </w:tr>
            <w:tr w:rsidR="00387A20">
              <w:tc>
                <w:tcPr>
                  <w:tcW w:w="0" w:type="auto"/>
                  <w:tcMar>
                    <w:top w:w="30" w:type="dxa"/>
                    <w:left w:w="0" w:type="dxa"/>
                    <w:bottom w:w="30" w:type="dxa"/>
                    <w:right w:w="0" w:type="dxa"/>
                  </w:tcMar>
                </w:tcPr>
                <w:p w:rsidR="00387A20" w:rsidRDefault="002965DF">
                  <w:r>
                    <w:rPr>
                      <w:i/>
                      <w:iCs/>
                      <w:color w:val="000000"/>
                      <w:sz w:val="22"/>
                      <w:szCs w:val="22"/>
                    </w:rPr>
                    <w:lastRenderedPageBreak/>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w:t>
                  </w:r>
                </w:p>
                <w:tbl>
                  <w:tblPr>
                    <w:tblW w:w="600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3000"/>
                    <w:gridCol w:w="3000"/>
                  </w:tblGrid>
                  <w:tr w:rsidR="00387A20">
                    <w:tc>
                      <w:tcPr>
                        <w:tcW w:w="1530" w:type="dxa"/>
                        <w:gridSpan w:val="2"/>
                        <w:tcBorders>
                          <w:bottom w:val="single" w:sz="6" w:space="0" w:color="000000"/>
                        </w:tcBorders>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rPr>
                          <w:t>Bright Futures Company</w:t>
                        </w:r>
                        <w:r>
                          <w:rPr>
                            <w:rFonts w:ascii="Times New Roman" w:eastAsia="Times New Roman" w:hAnsi="Times New Roman" w:cs="Times New Roman"/>
                            <w:color w:val="000000"/>
                            <w:sz w:val="22"/>
                            <w:szCs w:val="22"/>
                          </w:rPr>
                          <w:br/>
                          <w:t>Balance Sheet</w:t>
                        </w:r>
                        <w:r>
                          <w:rPr>
                            <w:rFonts w:ascii="Times New Roman" w:eastAsia="Times New Roman" w:hAnsi="Times New Roman" w:cs="Times New Roman"/>
                            <w:color w:val="000000"/>
                            <w:sz w:val="22"/>
                            <w:szCs w:val="22"/>
                          </w:rPr>
                          <w:br/>
                          <w:t>August 31</w:t>
                        </w:r>
                      </w:p>
                    </w:tc>
                  </w:tr>
                  <w:tr w:rsidR="00387A20">
                    <w:tc>
                      <w:tcPr>
                        <w:tcW w:w="1530" w:type="dxa"/>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u w:val="single"/>
                          </w:rPr>
                          <w:t>Assets</w:t>
                        </w:r>
                      </w:p>
                    </w:tc>
                    <w:tc>
                      <w:tcPr>
                        <w:tcW w:w="153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r w:rsidR="00387A20">
                    <w:tc>
                      <w:tcPr>
                        <w:tcW w:w="15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w:t>
                        </w:r>
                      </w:p>
                    </w:tc>
                    <w:tc>
                      <w:tcPr>
                        <w:tcW w:w="153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  3,000</w:t>
                        </w:r>
                      </w:p>
                    </w:tc>
                  </w:tr>
                  <w:tr w:rsidR="00387A20">
                    <w:tc>
                      <w:tcPr>
                        <w:tcW w:w="15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Accounts receivable</w:t>
                        </w:r>
                      </w:p>
                    </w:tc>
                    <w:tc>
                      <w:tcPr>
                        <w:tcW w:w="153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1,500</w:t>
                        </w:r>
                      </w:p>
                    </w:tc>
                  </w:tr>
                  <w:tr w:rsidR="00387A20">
                    <w:tc>
                      <w:tcPr>
                        <w:tcW w:w="15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Supplies</w:t>
                        </w:r>
                      </w:p>
                    </w:tc>
                    <w:tc>
                      <w:tcPr>
                        <w:tcW w:w="153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140</w:t>
                        </w:r>
                      </w:p>
                    </w:tc>
                  </w:tr>
                  <w:tr w:rsidR="00387A20">
                    <w:tc>
                      <w:tcPr>
                        <w:tcW w:w="15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Computer equipment</w:t>
                        </w:r>
                      </w:p>
                    </w:tc>
                    <w:tc>
                      <w:tcPr>
                        <w:tcW w:w="153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u w:val="single"/>
                          </w:rPr>
                          <w:t>  17,600</w:t>
                        </w:r>
                      </w:p>
                    </w:tc>
                  </w:tr>
                  <w:tr w:rsidR="00387A20">
                    <w:tc>
                      <w:tcPr>
                        <w:tcW w:w="1530"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Total assets</w:t>
                        </w:r>
                      </w:p>
                    </w:tc>
                    <w:tc>
                      <w:tcPr>
                        <w:tcW w:w="1530" w:type="dxa"/>
                        <w:tcMar>
                          <w:top w:w="0" w:type="dxa"/>
                          <w:left w:w="0" w:type="dxa"/>
                          <w:bottom w:w="0" w:type="dxa"/>
                          <w:right w:w="0" w:type="dxa"/>
                        </w:tcMar>
                      </w:tcPr>
                      <w:p w:rsidR="00387A20" w:rsidRDefault="002965DF">
                        <w:pPr>
                          <w:pStyle w:val="p"/>
                          <w:jc w:val="right"/>
                        </w:pPr>
                        <w:r>
                          <w:rPr>
                            <w:rStyle w:val="DoubleUnderline"/>
                            <w:rFonts w:ascii="Times New Roman" w:eastAsia="Times New Roman" w:hAnsi="Times New Roman" w:cs="Times New Roman"/>
                            <w:color w:val="000000"/>
                            <w:sz w:val="22"/>
                            <w:szCs w:val="22"/>
                            <w:u w:val="double"/>
                          </w:rPr>
                          <w:t>$22,240</w:t>
                        </w:r>
                      </w:p>
                    </w:tc>
                  </w:tr>
                  <w:tr w:rsidR="00387A20">
                    <w:tc>
                      <w:tcPr>
                        <w:tcW w:w="15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53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r w:rsidR="00387A20">
                    <w:tc>
                      <w:tcPr>
                        <w:tcW w:w="1530" w:type="dxa"/>
                        <w:tcMar>
                          <w:top w:w="0" w:type="dxa"/>
                          <w:left w:w="0" w:type="dxa"/>
                          <w:bottom w:w="0" w:type="dxa"/>
                          <w:right w:w="0" w:type="dxa"/>
                        </w:tcMar>
                        <w:vAlign w:val="center"/>
                      </w:tcPr>
                      <w:p w:rsidR="00387A20" w:rsidRDefault="002965DF">
                        <w:pPr>
                          <w:jc w:val="center"/>
                        </w:pPr>
                        <w:r>
                          <w:rPr>
                            <w:rFonts w:ascii="Times New Roman" w:eastAsia="Times New Roman" w:hAnsi="Times New Roman" w:cs="Times New Roman"/>
                            <w:color w:val="000000"/>
                            <w:sz w:val="22"/>
                            <w:szCs w:val="22"/>
                            <w:u w:val="single"/>
                          </w:rPr>
                          <w:t>Liabilities</w:t>
                        </w:r>
                      </w:p>
                    </w:tc>
                    <w:tc>
                      <w:tcPr>
                        <w:tcW w:w="153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r w:rsidR="00387A20">
                    <w:tc>
                      <w:tcPr>
                        <w:tcW w:w="15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Accounts payable</w:t>
                        </w:r>
                      </w:p>
                    </w:tc>
                    <w:tc>
                      <w:tcPr>
                        <w:tcW w:w="153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  1,540</w:t>
                        </w:r>
                      </w:p>
                    </w:tc>
                  </w:tr>
                  <w:tr w:rsidR="00387A20">
                    <w:tc>
                      <w:tcPr>
                        <w:tcW w:w="1530" w:type="dxa"/>
                        <w:tcMar>
                          <w:top w:w="0" w:type="dxa"/>
                          <w:left w:w="0" w:type="dxa"/>
                          <w:bottom w:w="0" w:type="dxa"/>
                          <w:right w:w="0" w:type="dxa"/>
                        </w:tcMar>
                        <w:vAlign w:val="center"/>
                      </w:tcPr>
                      <w:p w:rsidR="00387A20" w:rsidRDefault="002965DF">
                        <w:pPr>
                          <w:jc w:val="center"/>
                        </w:pPr>
                        <w:r>
                          <w:rPr>
                            <w:rFonts w:ascii="Times New Roman" w:eastAsia="Times New Roman" w:hAnsi="Times New Roman" w:cs="Times New Roman"/>
                            <w:color w:val="000000"/>
                            <w:sz w:val="22"/>
                            <w:szCs w:val="22"/>
                          </w:rPr>
                          <w:t> </w:t>
                        </w:r>
                      </w:p>
                    </w:tc>
                    <w:tc>
                      <w:tcPr>
                        <w:tcW w:w="153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r w:rsidR="00387A20">
                    <w:tc>
                      <w:tcPr>
                        <w:tcW w:w="1530" w:type="dxa"/>
                        <w:tcMar>
                          <w:top w:w="0" w:type="dxa"/>
                          <w:left w:w="0" w:type="dxa"/>
                          <w:bottom w:w="0" w:type="dxa"/>
                          <w:right w:w="0" w:type="dxa"/>
                        </w:tcMar>
                        <w:vAlign w:val="center"/>
                      </w:tcPr>
                      <w:p w:rsidR="00387A20" w:rsidRDefault="002965DF">
                        <w:pPr>
                          <w:jc w:val="center"/>
                        </w:pPr>
                        <w:r>
                          <w:rPr>
                            <w:rFonts w:ascii="Times New Roman" w:eastAsia="Times New Roman" w:hAnsi="Times New Roman" w:cs="Times New Roman"/>
                            <w:color w:val="000000"/>
                            <w:sz w:val="22"/>
                            <w:szCs w:val="22"/>
                            <w:u w:val="single"/>
                          </w:rPr>
                          <w:t>Stockholders' Equity</w:t>
                        </w:r>
                      </w:p>
                    </w:tc>
                    <w:tc>
                      <w:tcPr>
                        <w:tcW w:w="153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r w:rsidR="00387A20">
                    <w:tc>
                      <w:tcPr>
                        <w:tcW w:w="15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Stockholders' equity</w:t>
                        </w:r>
                      </w:p>
                    </w:tc>
                    <w:tc>
                      <w:tcPr>
                        <w:tcW w:w="153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u w:val="single"/>
                          </w:rPr>
                          <w:t>  20,700</w:t>
                        </w:r>
                      </w:p>
                    </w:tc>
                  </w:tr>
                  <w:tr w:rsidR="00387A20">
                    <w:tc>
                      <w:tcPr>
                        <w:tcW w:w="15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Total liabilities and stockholders'</w:t>
                        </w:r>
                        <w:r>
                          <w:rPr>
                            <w:rFonts w:ascii="Times New Roman" w:eastAsia="Times New Roman" w:hAnsi="Times New Roman" w:cs="Times New Roman"/>
                            <w:color w:val="000000"/>
                            <w:sz w:val="22"/>
                            <w:szCs w:val="22"/>
                          </w:rPr>
                          <w:br/>
                          <w:t>   equity</w:t>
                        </w:r>
                      </w:p>
                    </w:tc>
                    <w:tc>
                      <w:tcPr>
                        <w:tcW w:w="1530" w:type="dxa"/>
                        <w:tcMar>
                          <w:top w:w="0" w:type="dxa"/>
                          <w:left w:w="0" w:type="dxa"/>
                          <w:bottom w:w="0" w:type="dxa"/>
                          <w:right w:w="0" w:type="dxa"/>
                        </w:tcMar>
                      </w:tcPr>
                      <w:p w:rsidR="00387A20" w:rsidRDefault="002965DF">
                        <w:pPr>
                          <w:pStyle w:val="p"/>
                          <w:jc w:val="right"/>
                        </w:pPr>
                        <w:r>
                          <w:rPr>
                            <w:rStyle w:val="DoubleUnderline"/>
                            <w:rFonts w:ascii="Times New Roman" w:eastAsia="Times New Roman" w:hAnsi="Times New Roman" w:cs="Times New Roman"/>
                            <w:color w:val="000000"/>
                            <w:sz w:val="22"/>
                            <w:szCs w:val="22"/>
                            <w:u w:val="double"/>
                          </w:rPr>
                          <w:t>$22,240</w:t>
                        </w:r>
                      </w:p>
                    </w:tc>
                  </w:tr>
                </w:tbl>
                <w:p w:rsidR="00387A20" w:rsidRDefault="00387A20"/>
              </w:tc>
            </w:tr>
            <w:tr w:rsidR="003E0972">
              <w:tc>
                <w:tcPr>
                  <w:tcW w:w="0" w:type="auto"/>
                  <w:tcMar>
                    <w:top w:w="30" w:type="dxa"/>
                    <w:left w:w="0" w:type="dxa"/>
                    <w:bottom w:w="30" w:type="dxa"/>
                    <w:right w:w="0" w:type="dxa"/>
                  </w:tcMar>
                </w:tcPr>
                <w:p w:rsidR="003E0972" w:rsidRDefault="003E0972">
                  <w:pPr>
                    <w:rPr>
                      <w:i/>
                      <w:iCs/>
                      <w:color w:val="000000"/>
                      <w:sz w:val="22"/>
                      <w:szCs w:val="22"/>
                    </w:rPr>
                  </w:pPr>
                </w:p>
              </w:tc>
              <w:tc>
                <w:tcPr>
                  <w:tcW w:w="0" w:type="auto"/>
                  <w:tcMar>
                    <w:top w:w="30" w:type="dxa"/>
                    <w:left w:w="0" w:type="dxa"/>
                    <w:bottom w:w="30" w:type="dxa"/>
                    <w:right w:w="0" w:type="dxa"/>
                  </w:tcMar>
                </w:tcPr>
                <w:p w:rsidR="003E0972" w:rsidRDefault="003E0972">
                  <w:pPr>
                    <w:rPr>
                      <w:color w:val="000000"/>
                      <w:sz w:val="22"/>
                      <w:szCs w:val="22"/>
                    </w:rPr>
                  </w:pPr>
                </w:p>
              </w:tc>
            </w:tr>
            <w:tr w:rsidR="003E0972">
              <w:tc>
                <w:tcPr>
                  <w:tcW w:w="0" w:type="auto"/>
                  <w:tcMar>
                    <w:top w:w="30" w:type="dxa"/>
                    <w:left w:w="0" w:type="dxa"/>
                    <w:bottom w:w="30" w:type="dxa"/>
                    <w:right w:w="0" w:type="dxa"/>
                  </w:tcMar>
                </w:tcPr>
                <w:p w:rsidR="003E0972" w:rsidRDefault="003E0972">
                  <w:pPr>
                    <w:rPr>
                      <w:i/>
                      <w:iCs/>
                      <w:color w:val="000000"/>
                      <w:sz w:val="22"/>
                      <w:szCs w:val="22"/>
                    </w:rPr>
                  </w:pPr>
                </w:p>
              </w:tc>
              <w:tc>
                <w:tcPr>
                  <w:tcW w:w="0" w:type="auto"/>
                  <w:tcMar>
                    <w:top w:w="30" w:type="dxa"/>
                    <w:left w:w="0" w:type="dxa"/>
                    <w:bottom w:w="30" w:type="dxa"/>
                    <w:right w:w="0" w:type="dxa"/>
                  </w:tcMar>
                </w:tcPr>
                <w:p w:rsidR="003E0972" w:rsidRDefault="003E0972">
                  <w:pPr>
                    <w:rPr>
                      <w:color w:val="000000"/>
                      <w:sz w:val="22"/>
                      <w:szCs w:val="22"/>
                    </w:rPr>
                  </w:pP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179. The account balances of Awesome Travel Services at December 31 are listed below. There were no additional investments or withdrawals by J. Trendsetter during the year. </w:t>
            </w:r>
            <w:r>
              <w:rPr>
                <w:rFonts w:ascii="Times New Roman" w:eastAsia="Times New Roman" w:hAnsi="Times New Roman" w:cs="Times New Roman"/>
                <w:color w:val="000000"/>
                <w:sz w:val="22"/>
                <w:szCs w:val="22"/>
              </w:rPr>
              <w:br/>
            </w:r>
          </w:p>
          <w:tbl>
            <w:tblPr>
              <w:tblW w:w="7605"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2230"/>
              <w:gridCol w:w="1108"/>
              <w:gridCol w:w="394"/>
              <w:gridCol w:w="2777"/>
              <w:gridCol w:w="1096"/>
            </w:tblGrid>
            <w:tr w:rsidR="00387A20">
              <w:tc>
                <w:tcPr>
                  <w:tcW w:w="238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Accounts payable</w:t>
                  </w:r>
                </w:p>
              </w:tc>
              <w:tc>
                <w:tcPr>
                  <w:tcW w:w="115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$12,000</w:t>
                  </w:r>
                </w:p>
              </w:tc>
              <w:tc>
                <w:tcPr>
                  <w:tcW w:w="43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301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Retained earnings (Jan. 1)</w:t>
                  </w:r>
                </w:p>
              </w:tc>
              <w:tc>
                <w:tcPr>
                  <w:tcW w:w="115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$6,000</w:t>
                  </w:r>
                </w:p>
              </w:tc>
            </w:tr>
            <w:tr w:rsidR="00387A20">
              <w:tc>
                <w:tcPr>
                  <w:tcW w:w="238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Accounts receivable</w:t>
                  </w:r>
                </w:p>
              </w:tc>
              <w:tc>
                <w:tcPr>
                  <w:tcW w:w="115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14,000</w:t>
                  </w:r>
                </w:p>
              </w:tc>
              <w:tc>
                <w:tcPr>
                  <w:tcW w:w="43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301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Supplies</w:t>
                  </w:r>
                </w:p>
              </w:tc>
              <w:tc>
                <w:tcPr>
                  <w:tcW w:w="115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1,000</w:t>
                  </w:r>
                </w:p>
              </w:tc>
            </w:tr>
            <w:tr w:rsidR="00387A20">
              <w:tc>
                <w:tcPr>
                  <w:tcW w:w="238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Cash</w:t>
                  </w:r>
                </w:p>
              </w:tc>
              <w:tc>
                <w:tcPr>
                  <w:tcW w:w="115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18,000</w:t>
                  </w:r>
                </w:p>
              </w:tc>
              <w:tc>
                <w:tcPr>
                  <w:tcW w:w="43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301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Income taxes expense</w:t>
                  </w:r>
                </w:p>
              </w:tc>
              <w:tc>
                <w:tcPr>
                  <w:tcW w:w="115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1,300</w:t>
                  </w:r>
                </w:p>
              </w:tc>
            </w:tr>
            <w:tr w:rsidR="00387A20">
              <w:tc>
                <w:tcPr>
                  <w:tcW w:w="2385" w:type="dxa"/>
                  <w:tcMar>
                    <w:top w:w="0" w:type="dxa"/>
                    <w:left w:w="0" w:type="dxa"/>
                    <w:bottom w:w="0" w:type="dxa"/>
                    <w:right w:w="0" w:type="dxa"/>
                  </w:tcMar>
                  <w:vAlign w:val="center"/>
                </w:tcPr>
                <w:p w:rsidR="00387A20" w:rsidRDefault="002965DF" w:rsidP="002D5786">
                  <w:r>
                    <w:rPr>
                      <w:rFonts w:ascii="Times New Roman" w:eastAsia="Times New Roman" w:hAnsi="Times New Roman" w:cs="Times New Roman"/>
                      <w:color w:val="000000"/>
                      <w:sz w:val="22"/>
                      <w:szCs w:val="22"/>
                    </w:rPr>
                    <w:t xml:space="preserve">Common </w:t>
                  </w:r>
                  <w:r w:rsidR="002D5786">
                    <w:rPr>
                      <w:rFonts w:ascii="Times New Roman" w:eastAsia="Times New Roman" w:hAnsi="Times New Roman" w:cs="Times New Roman"/>
                      <w:color w:val="000000"/>
                      <w:sz w:val="22"/>
                      <w:szCs w:val="22"/>
                    </w:rPr>
                    <w:t>s</w:t>
                  </w:r>
                  <w:r>
                    <w:rPr>
                      <w:rFonts w:ascii="Times New Roman" w:eastAsia="Times New Roman" w:hAnsi="Times New Roman" w:cs="Times New Roman"/>
                      <w:color w:val="000000"/>
                      <w:sz w:val="22"/>
                      <w:szCs w:val="22"/>
                    </w:rPr>
                    <w:t>tock</w:t>
                  </w:r>
                </w:p>
              </w:tc>
              <w:tc>
                <w:tcPr>
                  <w:tcW w:w="1155"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4,000</w:t>
                  </w:r>
                </w:p>
              </w:tc>
              <w:tc>
                <w:tcPr>
                  <w:tcW w:w="43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301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Utilities expense</w:t>
                  </w:r>
                </w:p>
              </w:tc>
              <w:tc>
                <w:tcPr>
                  <w:tcW w:w="1155"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8,000</w:t>
                  </w:r>
                </w:p>
              </w:tc>
            </w:tr>
            <w:tr w:rsidR="00387A20">
              <w:tc>
                <w:tcPr>
                  <w:tcW w:w="238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Computer equipment</w:t>
                  </w:r>
                </w:p>
              </w:tc>
              <w:tc>
                <w:tcPr>
                  <w:tcW w:w="115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21,000</w:t>
                  </w:r>
                </w:p>
              </w:tc>
              <w:tc>
                <w:tcPr>
                  <w:tcW w:w="43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301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Wages expense</w:t>
                  </w:r>
                </w:p>
              </w:tc>
              <w:tc>
                <w:tcPr>
                  <w:tcW w:w="115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25,000</w:t>
                  </w:r>
                </w:p>
              </w:tc>
            </w:tr>
            <w:tr w:rsidR="00387A20">
              <w:tc>
                <w:tcPr>
                  <w:tcW w:w="238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Fees earned</w:t>
                  </w:r>
                </w:p>
              </w:tc>
              <w:tc>
                <w:tcPr>
                  <w:tcW w:w="115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78,000</w:t>
                  </w:r>
                </w:p>
              </w:tc>
              <w:tc>
                <w:tcPr>
                  <w:tcW w:w="43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301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Supplies expense</w:t>
                  </w:r>
                </w:p>
              </w:tc>
              <w:tc>
                <w:tcPr>
                  <w:tcW w:w="115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1.700</w:t>
                  </w:r>
                </w:p>
              </w:tc>
            </w:tr>
            <w:tr w:rsidR="00387A20">
              <w:tc>
                <w:tcPr>
                  <w:tcW w:w="238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Rent expense</w:t>
                  </w:r>
                </w:p>
              </w:tc>
              <w:tc>
                <w:tcPr>
                  <w:tcW w:w="115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10,000</w:t>
                  </w:r>
                </w:p>
              </w:tc>
              <w:tc>
                <w:tcPr>
                  <w:tcW w:w="435"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3015" w:type="dxa"/>
                  <w:tcMar>
                    <w:top w:w="0" w:type="dxa"/>
                    <w:left w:w="0" w:type="dxa"/>
                    <w:bottom w:w="0" w:type="dxa"/>
                    <w:right w:w="0" w:type="dxa"/>
                  </w:tcMar>
                  <w:vAlign w:val="center"/>
                </w:tcPr>
                <w:p w:rsidR="00387A20" w:rsidRDefault="00387A20"/>
              </w:tc>
              <w:tc>
                <w:tcPr>
                  <w:tcW w:w="1155"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w:t>
                  </w:r>
                </w:p>
              </w:tc>
            </w:tr>
          </w:tbl>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Prepare an income statement, retained earnings statement, and a balance sheet as of December 31.</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6525"/>
            </w:tblGrid>
            <w:tr w:rsidR="003E0972">
              <w:tc>
                <w:tcPr>
                  <w:tcW w:w="0" w:type="auto"/>
                  <w:tcMar>
                    <w:top w:w="30" w:type="dxa"/>
                    <w:left w:w="0" w:type="dxa"/>
                    <w:bottom w:w="30" w:type="dxa"/>
                    <w:right w:w="0" w:type="dxa"/>
                  </w:tcMar>
                </w:tcPr>
                <w:p w:rsidR="003E0972" w:rsidRDefault="003E0972">
                  <w:pPr>
                    <w:rPr>
                      <w:i/>
                      <w:iCs/>
                      <w:color w:val="000000"/>
                      <w:sz w:val="22"/>
                      <w:szCs w:val="22"/>
                    </w:rPr>
                  </w:pPr>
                </w:p>
              </w:tc>
              <w:tc>
                <w:tcPr>
                  <w:tcW w:w="0" w:type="auto"/>
                  <w:tcMar>
                    <w:top w:w="30" w:type="dxa"/>
                    <w:left w:w="0" w:type="dxa"/>
                    <w:bottom w:w="30" w:type="dxa"/>
                    <w:right w:w="0" w:type="dxa"/>
                  </w:tcMar>
                </w:tcPr>
                <w:p w:rsidR="003E0972" w:rsidRDefault="003E0972">
                  <w:pPr>
                    <w:pStyle w:val="p"/>
                  </w:pPr>
                </w:p>
              </w:tc>
            </w:tr>
            <w:tr w:rsidR="003E0972">
              <w:tc>
                <w:tcPr>
                  <w:tcW w:w="0" w:type="auto"/>
                  <w:tcMar>
                    <w:top w:w="30" w:type="dxa"/>
                    <w:left w:w="0" w:type="dxa"/>
                    <w:bottom w:w="30" w:type="dxa"/>
                    <w:right w:w="0" w:type="dxa"/>
                  </w:tcMar>
                </w:tcPr>
                <w:p w:rsidR="003E0972" w:rsidRDefault="003E0972">
                  <w:pPr>
                    <w:rPr>
                      <w:i/>
                      <w:iCs/>
                      <w:color w:val="000000"/>
                      <w:sz w:val="22"/>
                      <w:szCs w:val="22"/>
                    </w:rPr>
                  </w:pPr>
                </w:p>
              </w:tc>
              <w:tc>
                <w:tcPr>
                  <w:tcW w:w="0" w:type="auto"/>
                  <w:tcMar>
                    <w:top w:w="30" w:type="dxa"/>
                    <w:left w:w="0" w:type="dxa"/>
                    <w:bottom w:w="30" w:type="dxa"/>
                    <w:right w:w="0" w:type="dxa"/>
                  </w:tcMar>
                </w:tcPr>
                <w:p w:rsidR="003E0972" w:rsidRDefault="003E0972">
                  <w:pPr>
                    <w:pStyle w:val="p"/>
                  </w:pPr>
                </w:p>
              </w:tc>
            </w:tr>
            <w:tr w:rsidR="003E0972">
              <w:tc>
                <w:tcPr>
                  <w:tcW w:w="0" w:type="auto"/>
                  <w:tcMar>
                    <w:top w:w="30" w:type="dxa"/>
                    <w:left w:w="0" w:type="dxa"/>
                    <w:bottom w:w="30" w:type="dxa"/>
                    <w:right w:w="0" w:type="dxa"/>
                  </w:tcMar>
                </w:tcPr>
                <w:p w:rsidR="003E0972" w:rsidRDefault="003E0972">
                  <w:pPr>
                    <w:rPr>
                      <w:i/>
                      <w:iCs/>
                      <w:color w:val="000000"/>
                      <w:sz w:val="22"/>
                      <w:szCs w:val="22"/>
                    </w:rPr>
                  </w:pPr>
                </w:p>
              </w:tc>
              <w:tc>
                <w:tcPr>
                  <w:tcW w:w="0" w:type="auto"/>
                  <w:tcMar>
                    <w:top w:w="30" w:type="dxa"/>
                    <w:left w:w="0" w:type="dxa"/>
                    <w:bottom w:w="30" w:type="dxa"/>
                    <w:right w:w="0" w:type="dxa"/>
                  </w:tcMar>
                </w:tcPr>
                <w:p w:rsidR="003E0972" w:rsidRDefault="003E0972">
                  <w:pPr>
                    <w:pStyle w:val="p"/>
                  </w:pPr>
                </w:p>
              </w:tc>
            </w:tr>
            <w:tr w:rsidR="003E0972">
              <w:tc>
                <w:tcPr>
                  <w:tcW w:w="0" w:type="auto"/>
                  <w:tcMar>
                    <w:top w:w="30" w:type="dxa"/>
                    <w:left w:w="0" w:type="dxa"/>
                    <w:bottom w:w="30" w:type="dxa"/>
                    <w:right w:w="0" w:type="dxa"/>
                  </w:tcMar>
                </w:tcPr>
                <w:p w:rsidR="003E0972" w:rsidRDefault="003E0972">
                  <w:pPr>
                    <w:rPr>
                      <w:i/>
                      <w:iCs/>
                      <w:color w:val="000000"/>
                      <w:sz w:val="22"/>
                      <w:szCs w:val="22"/>
                    </w:rPr>
                  </w:pPr>
                </w:p>
              </w:tc>
              <w:tc>
                <w:tcPr>
                  <w:tcW w:w="0" w:type="auto"/>
                  <w:tcMar>
                    <w:top w:w="30" w:type="dxa"/>
                    <w:left w:w="0" w:type="dxa"/>
                    <w:bottom w:w="30" w:type="dxa"/>
                    <w:right w:w="0" w:type="dxa"/>
                  </w:tcMar>
                </w:tcPr>
                <w:p w:rsidR="003E0972" w:rsidRDefault="003E0972">
                  <w:pPr>
                    <w:pStyle w:val="p"/>
                  </w:pPr>
                </w:p>
              </w:tc>
            </w:tr>
            <w:tr w:rsidR="003E0972">
              <w:tc>
                <w:tcPr>
                  <w:tcW w:w="0" w:type="auto"/>
                  <w:tcMar>
                    <w:top w:w="30" w:type="dxa"/>
                    <w:left w:w="0" w:type="dxa"/>
                    <w:bottom w:w="30" w:type="dxa"/>
                    <w:right w:w="0" w:type="dxa"/>
                  </w:tcMar>
                </w:tcPr>
                <w:p w:rsidR="003E0972" w:rsidRDefault="003E0972">
                  <w:pPr>
                    <w:rPr>
                      <w:i/>
                      <w:iCs/>
                      <w:color w:val="000000"/>
                      <w:sz w:val="22"/>
                      <w:szCs w:val="22"/>
                    </w:rPr>
                  </w:pPr>
                </w:p>
              </w:tc>
              <w:tc>
                <w:tcPr>
                  <w:tcW w:w="0" w:type="auto"/>
                  <w:tcMar>
                    <w:top w:w="30" w:type="dxa"/>
                    <w:left w:w="0" w:type="dxa"/>
                    <w:bottom w:w="30" w:type="dxa"/>
                    <w:right w:w="0" w:type="dxa"/>
                  </w:tcMar>
                </w:tcPr>
                <w:p w:rsidR="003E0972" w:rsidRDefault="003E0972">
                  <w:pPr>
                    <w:pStyle w:val="p"/>
                  </w:pPr>
                </w:p>
              </w:tc>
            </w:tr>
            <w:tr w:rsidR="003E0972">
              <w:tc>
                <w:tcPr>
                  <w:tcW w:w="0" w:type="auto"/>
                  <w:tcMar>
                    <w:top w:w="30" w:type="dxa"/>
                    <w:left w:w="0" w:type="dxa"/>
                    <w:bottom w:w="30" w:type="dxa"/>
                    <w:right w:w="0" w:type="dxa"/>
                  </w:tcMar>
                </w:tcPr>
                <w:p w:rsidR="003E0972" w:rsidRDefault="003E0972">
                  <w:pPr>
                    <w:rPr>
                      <w:i/>
                      <w:iCs/>
                      <w:color w:val="000000"/>
                      <w:sz w:val="22"/>
                      <w:szCs w:val="22"/>
                    </w:rPr>
                  </w:pPr>
                </w:p>
              </w:tc>
              <w:tc>
                <w:tcPr>
                  <w:tcW w:w="0" w:type="auto"/>
                  <w:tcMar>
                    <w:top w:w="30" w:type="dxa"/>
                    <w:left w:w="0" w:type="dxa"/>
                    <w:bottom w:w="30" w:type="dxa"/>
                    <w:right w:w="0" w:type="dxa"/>
                  </w:tcMar>
                </w:tcPr>
                <w:p w:rsidR="003E0972" w:rsidRDefault="003E0972">
                  <w:pPr>
                    <w:pStyle w:val="p"/>
                  </w:pPr>
                </w:p>
              </w:tc>
            </w:tr>
            <w:tr w:rsidR="003E0972">
              <w:tc>
                <w:tcPr>
                  <w:tcW w:w="0" w:type="auto"/>
                  <w:tcMar>
                    <w:top w:w="30" w:type="dxa"/>
                    <w:left w:w="0" w:type="dxa"/>
                    <w:bottom w:w="30" w:type="dxa"/>
                    <w:right w:w="0" w:type="dxa"/>
                  </w:tcMar>
                </w:tcPr>
                <w:p w:rsidR="003E0972" w:rsidRDefault="003E0972">
                  <w:pPr>
                    <w:rPr>
                      <w:i/>
                      <w:iCs/>
                      <w:color w:val="000000"/>
                      <w:sz w:val="22"/>
                      <w:szCs w:val="22"/>
                    </w:rPr>
                  </w:pPr>
                </w:p>
              </w:tc>
              <w:tc>
                <w:tcPr>
                  <w:tcW w:w="0" w:type="auto"/>
                  <w:tcMar>
                    <w:top w:w="30" w:type="dxa"/>
                    <w:left w:w="0" w:type="dxa"/>
                    <w:bottom w:w="30" w:type="dxa"/>
                    <w:right w:w="0" w:type="dxa"/>
                  </w:tcMar>
                </w:tcPr>
                <w:p w:rsidR="003E0972" w:rsidRDefault="003E0972">
                  <w:pPr>
                    <w:pStyle w:val="p"/>
                  </w:pPr>
                </w:p>
              </w:tc>
            </w:tr>
            <w:tr w:rsidR="003E0972">
              <w:tc>
                <w:tcPr>
                  <w:tcW w:w="0" w:type="auto"/>
                  <w:tcMar>
                    <w:top w:w="30" w:type="dxa"/>
                    <w:left w:w="0" w:type="dxa"/>
                    <w:bottom w:w="30" w:type="dxa"/>
                    <w:right w:w="0" w:type="dxa"/>
                  </w:tcMar>
                </w:tcPr>
                <w:p w:rsidR="003E0972" w:rsidRDefault="003E0972">
                  <w:pPr>
                    <w:rPr>
                      <w:i/>
                      <w:iCs/>
                      <w:color w:val="000000"/>
                      <w:sz w:val="22"/>
                      <w:szCs w:val="22"/>
                    </w:rPr>
                  </w:pPr>
                </w:p>
              </w:tc>
              <w:tc>
                <w:tcPr>
                  <w:tcW w:w="0" w:type="auto"/>
                  <w:tcMar>
                    <w:top w:w="30" w:type="dxa"/>
                    <w:left w:w="0" w:type="dxa"/>
                    <w:bottom w:w="30" w:type="dxa"/>
                    <w:right w:w="0" w:type="dxa"/>
                  </w:tcMar>
                </w:tcPr>
                <w:p w:rsidR="003E0972" w:rsidRDefault="003E0972">
                  <w:pPr>
                    <w:pStyle w:val="p"/>
                  </w:pPr>
                </w:p>
              </w:tc>
            </w:tr>
            <w:tr w:rsidR="003E0972">
              <w:tc>
                <w:tcPr>
                  <w:tcW w:w="0" w:type="auto"/>
                  <w:tcMar>
                    <w:top w:w="30" w:type="dxa"/>
                    <w:left w:w="0" w:type="dxa"/>
                    <w:bottom w:w="30" w:type="dxa"/>
                    <w:right w:w="0" w:type="dxa"/>
                  </w:tcMar>
                </w:tcPr>
                <w:p w:rsidR="003E0972" w:rsidRDefault="003E0972">
                  <w:pPr>
                    <w:rPr>
                      <w:i/>
                      <w:iCs/>
                      <w:color w:val="000000"/>
                      <w:sz w:val="22"/>
                      <w:szCs w:val="22"/>
                    </w:rPr>
                  </w:pPr>
                </w:p>
              </w:tc>
              <w:tc>
                <w:tcPr>
                  <w:tcW w:w="0" w:type="auto"/>
                  <w:tcMar>
                    <w:top w:w="30" w:type="dxa"/>
                    <w:left w:w="0" w:type="dxa"/>
                    <w:bottom w:w="30" w:type="dxa"/>
                    <w:right w:w="0" w:type="dxa"/>
                  </w:tcMar>
                </w:tcPr>
                <w:p w:rsidR="003E0972" w:rsidRDefault="003E0972">
                  <w:pPr>
                    <w:pStyle w:val="p"/>
                  </w:pPr>
                </w:p>
              </w:tc>
            </w:tr>
            <w:tr w:rsidR="003E0972">
              <w:tc>
                <w:tcPr>
                  <w:tcW w:w="0" w:type="auto"/>
                  <w:tcMar>
                    <w:top w:w="30" w:type="dxa"/>
                    <w:left w:w="0" w:type="dxa"/>
                    <w:bottom w:w="30" w:type="dxa"/>
                    <w:right w:w="0" w:type="dxa"/>
                  </w:tcMar>
                </w:tcPr>
                <w:p w:rsidR="003E0972" w:rsidRDefault="003E0972">
                  <w:pPr>
                    <w:rPr>
                      <w:i/>
                      <w:iCs/>
                      <w:color w:val="000000"/>
                      <w:sz w:val="22"/>
                      <w:szCs w:val="22"/>
                    </w:rPr>
                  </w:pPr>
                </w:p>
              </w:tc>
              <w:tc>
                <w:tcPr>
                  <w:tcW w:w="0" w:type="auto"/>
                  <w:tcMar>
                    <w:top w:w="30" w:type="dxa"/>
                    <w:left w:w="0" w:type="dxa"/>
                    <w:bottom w:w="30" w:type="dxa"/>
                    <w:right w:w="0" w:type="dxa"/>
                  </w:tcMar>
                </w:tcPr>
                <w:p w:rsidR="003E0972" w:rsidRDefault="003E0972">
                  <w:pPr>
                    <w:pStyle w:val="p"/>
                  </w:pPr>
                </w:p>
              </w:tc>
            </w:tr>
            <w:tr w:rsidR="00387A20">
              <w:tc>
                <w:tcPr>
                  <w:tcW w:w="0" w:type="auto"/>
                  <w:tcMar>
                    <w:top w:w="30" w:type="dxa"/>
                    <w:left w:w="0" w:type="dxa"/>
                    <w:bottom w:w="30" w:type="dxa"/>
                    <w:right w:w="0" w:type="dxa"/>
                  </w:tcMar>
                </w:tcPr>
                <w:p w:rsidR="00387A20" w:rsidRDefault="002965DF">
                  <w:r>
                    <w:rPr>
                      <w:i/>
                      <w:iCs/>
                      <w:color w:val="000000"/>
                      <w:sz w:val="22"/>
                      <w:szCs w:val="22"/>
                    </w:rPr>
                    <w:lastRenderedPageBreak/>
                    <w:t>ANSWER:  </w:t>
                  </w:r>
                </w:p>
              </w:tc>
              <w:tc>
                <w:tcPr>
                  <w:tcW w:w="0" w:type="auto"/>
                  <w:tcMar>
                    <w:top w:w="30" w:type="dxa"/>
                    <w:left w:w="0" w:type="dxa"/>
                    <w:bottom w:w="30" w:type="dxa"/>
                    <w:right w:w="0" w:type="dxa"/>
                  </w:tcMar>
                </w:tcPr>
                <w:p w:rsidR="00387A20" w:rsidRDefault="00387A20">
                  <w:pPr>
                    <w:pStyle w:val="p"/>
                  </w:pPr>
                </w:p>
                <w:tbl>
                  <w:tblPr>
                    <w:tblW w:w="651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229"/>
                    <w:gridCol w:w="1618"/>
                    <w:gridCol w:w="2074"/>
                    <w:gridCol w:w="285"/>
                    <w:gridCol w:w="1152"/>
                    <w:gridCol w:w="1152"/>
                  </w:tblGrid>
                  <w:tr w:rsidR="00387A20">
                    <w:tc>
                      <w:tcPr>
                        <w:tcW w:w="8460" w:type="dxa"/>
                        <w:gridSpan w:val="6"/>
                        <w:tcBorders>
                          <w:bottom w:val="single" w:sz="6" w:space="0" w:color="000000"/>
                        </w:tcBorders>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rPr>
                          <w:t>Awesome Travel Services</w:t>
                        </w:r>
                        <w:r>
                          <w:rPr>
                            <w:rFonts w:ascii="Times New Roman" w:eastAsia="Times New Roman" w:hAnsi="Times New Roman" w:cs="Times New Roman"/>
                            <w:color w:val="000000"/>
                            <w:sz w:val="22"/>
                            <w:szCs w:val="22"/>
                          </w:rPr>
                          <w:br/>
                          <w:t>Income Statement</w:t>
                        </w:r>
                        <w:r>
                          <w:rPr>
                            <w:rFonts w:ascii="Times New Roman" w:eastAsia="Times New Roman" w:hAnsi="Times New Roman" w:cs="Times New Roman"/>
                            <w:color w:val="000000"/>
                            <w:sz w:val="22"/>
                            <w:szCs w:val="22"/>
                          </w:rPr>
                          <w:br/>
                          <w:t>For the Year Ended December 31</w:t>
                        </w:r>
                      </w:p>
                    </w:tc>
                  </w:tr>
                  <w:tr w:rsidR="00387A20">
                    <w:tc>
                      <w:tcPr>
                        <w:tcW w:w="3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040"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Fees earned</w:t>
                        </w:r>
                      </w:p>
                    </w:tc>
                    <w:tc>
                      <w:tcPr>
                        <w:tcW w:w="285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42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41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c>
                      <w:tcPr>
                        <w:tcW w:w="141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$78,000</w:t>
                        </w:r>
                      </w:p>
                    </w:tc>
                  </w:tr>
                  <w:tr w:rsidR="00387A20">
                    <w:tc>
                      <w:tcPr>
                        <w:tcW w:w="3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190" w:type="dxa"/>
                        <w:gridSpan w:val="2"/>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Operating expenses:</w:t>
                        </w:r>
                      </w:p>
                    </w:tc>
                    <w:tc>
                      <w:tcPr>
                        <w:tcW w:w="42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41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c>
                      <w:tcPr>
                        <w:tcW w:w="141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r w:rsidR="00387A20">
                    <w:tc>
                      <w:tcPr>
                        <w:tcW w:w="3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19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700"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Wages expense</w:t>
                        </w:r>
                      </w:p>
                    </w:tc>
                    <w:tc>
                      <w:tcPr>
                        <w:tcW w:w="42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41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$25,000</w:t>
                        </w:r>
                      </w:p>
                    </w:tc>
                    <w:tc>
                      <w:tcPr>
                        <w:tcW w:w="141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r w:rsidR="00387A20">
                    <w:tc>
                      <w:tcPr>
                        <w:tcW w:w="3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19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700"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Rent expense</w:t>
                        </w:r>
                      </w:p>
                    </w:tc>
                    <w:tc>
                      <w:tcPr>
                        <w:tcW w:w="42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41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10,000</w:t>
                        </w:r>
                      </w:p>
                    </w:tc>
                    <w:tc>
                      <w:tcPr>
                        <w:tcW w:w="141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r w:rsidR="00387A20">
                    <w:tc>
                      <w:tcPr>
                        <w:tcW w:w="3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19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700"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Utilities expense</w:t>
                        </w:r>
                      </w:p>
                    </w:tc>
                    <w:tc>
                      <w:tcPr>
                        <w:tcW w:w="42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41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8,000</w:t>
                        </w:r>
                      </w:p>
                    </w:tc>
                    <w:tc>
                      <w:tcPr>
                        <w:tcW w:w="141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r w:rsidR="00387A20">
                    <w:tc>
                      <w:tcPr>
                        <w:tcW w:w="3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19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700"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Supplies expense</w:t>
                        </w:r>
                      </w:p>
                    </w:tc>
                    <w:tc>
                      <w:tcPr>
                        <w:tcW w:w="42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41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1,700</w:t>
                        </w:r>
                      </w:p>
                    </w:tc>
                    <w:tc>
                      <w:tcPr>
                        <w:tcW w:w="141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r w:rsidR="00387A20">
                    <w:tc>
                      <w:tcPr>
                        <w:tcW w:w="3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19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700"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Income taxes expense</w:t>
                        </w:r>
                      </w:p>
                    </w:tc>
                    <w:tc>
                      <w:tcPr>
                        <w:tcW w:w="42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41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u w:val="single"/>
                          </w:rPr>
                          <w:t>  1,300</w:t>
                        </w:r>
                      </w:p>
                    </w:tc>
                    <w:tc>
                      <w:tcPr>
                        <w:tcW w:w="141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r>
                  <w:tr w:rsidR="00387A20">
                    <w:tc>
                      <w:tcPr>
                        <w:tcW w:w="3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19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700" w:type="dxa"/>
                        <w:gridSpan w:val="3"/>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Total expenses</w:t>
                        </w:r>
                      </w:p>
                    </w:tc>
                    <w:tc>
                      <w:tcPr>
                        <w:tcW w:w="141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u w:val="single"/>
                          </w:rPr>
                          <w:t>  46,000</w:t>
                        </w:r>
                      </w:p>
                    </w:tc>
                  </w:tr>
                  <w:tr w:rsidR="00387A20">
                    <w:tc>
                      <w:tcPr>
                        <w:tcW w:w="33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190"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Net income</w:t>
                        </w:r>
                      </w:p>
                    </w:tc>
                    <w:tc>
                      <w:tcPr>
                        <w:tcW w:w="270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42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1410" w:type="dxa"/>
                        <w:tcMar>
                          <w:top w:w="0" w:type="dxa"/>
                          <w:left w:w="0" w:type="dxa"/>
                          <w:bottom w:w="0" w:type="dxa"/>
                          <w:right w:w="0" w:type="dxa"/>
                        </w:tcMar>
                      </w:tcPr>
                      <w:p w:rsidR="00387A20" w:rsidRDefault="002965DF">
                        <w:pPr>
                          <w:jc w:val="right"/>
                        </w:pPr>
                        <w:r>
                          <w:rPr>
                            <w:rFonts w:ascii="Times New Roman" w:eastAsia="Times New Roman" w:hAnsi="Times New Roman" w:cs="Times New Roman"/>
                            <w:color w:val="000000"/>
                            <w:sz w:val="22"/>
                            <w:szCs w:val="22"/>
                          </w:rPr>
                          <w:t> </w:t>
                        </w:r>
                      </w:p>
                    </w:tc>
                    <w:tc>
                      <w:tcPr>
                        <w:tcW w:w="1410" w:type="dxa"/>
                        <w:tcMar>
                          <w:top w:w="0" w:type="dxa"/>
                          <w:left w:w="0" w:type="dxa"/>
                          <w:bottom w:w="0" w:type="dxa"/>
                          <w:right w:w="0" w:type="dxa"/>
                        </w:tcMar>
                      </w:tcPr>
                      <w:p w:rsidR="00387A20" w:rsidRDefault="002965DF">
                        <w:pPr>
                          <w:pStyle w:val="p"/>
                          <w:jc w:val="right"/>
                        </w:pPr>
                        <w:r>
                          <w:rPr>
                            <w:rStyle w:val="DoubleUnderline"/>
                            <w:rFonts w:ascii="Times New Roman" w:eastAsia="Times New Roman" w:hAnsi="Times New Roman" w:cs="Times New Roman"/>
                            <w:color w:val="000000"/>
                            <w:sz w:val="22"/>
                            <w:szCs w:val="22"/>
                            <w:u w:val="double"/>
                          </w:rPr>
                          <w:t>$32,000</w:t>
                        </w:r>
                      </w:p>
                    </w:tc>
                  </w:tr>
                </w:tbl>
                <w:p w:rsidR="00387A20" w:rsidRDefault="002965DF">
                  <w:pPr>
                    <w:pStyle w:val="p"/>
                  </w:pPr>
                  <w:r>
                    <w:rPr>
                      <w:rFonts w:ascii="Times New Roman" w:eastAsia="Times New Roman" w:hAnsi="Times New Roman" w:cs="Times New Roman"/>
                      <w:color w:val="000000"/>
                      <w:sz w:val="22"/>
                      <w:szCs w:val="22"/>
                    </w:rPr>
                    <w:t>​</w:t>
                  </w:r>
                </w:p>
                <w:tbl>
                  <w:tblPr>
                    <w:tblW w:w="600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2776"/>
                    <w:gridCol w:w="1402"/>
                    <w:gridCol w:w="1822"/>
                  </w:tblGrid>
                  <w:tr w:rsidR="00387A20">
                    <w:tc>
                      <w:tcPr>
                        <w:tcW w:w="7110" w:type="dxa"/>
                        <w:gridSpan w:val="3"/>
                        <w:tcBorders>
                          <w:bottom w:val="single" w:sz="6" w:space="0" w:color="000000"/>
                        </w:tcBorders>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rPr>
                          <w:t>Awesome Travel Services</w:t>
                        </w:r>
                        <w:r>
                          <w:rPr>
                            <w:rFonts w:ascii="Times New Roman" w:eastAsia="Times New Roman" w:hAnsi="Times New Roman" w:cs="Times New Roman"/>
                            <w:color w:val="000000"/>
                            <w:sz w:val="22"/>
                            <w:szCs w:val="22"/>
                          </w:rPr>
                          <w:br/>
                          <w:t>Retained Earnings Statement</w:t>
                        </w:r>
                        <w:r>
                          <w:rPr>
                            <w:rFonts w:ascii="Times New Roman" w:eastAsia="Times New Roman" w:hAnsi="Times New Roman" w:cs="Times New Roman"/>
                            <w:color w:val="000000"/>
                            <w:sz w:val="22"/>
                            <w:szCs w:val="22"/>
                          </w:rPr>
                          <w:br/>
                          <w:t>For the Year Ended December 31</w:t>
                        </w:r>
                      </w:p>
                    </w:tc>
                  </w:tr>
                  <w:tr w:rsidR="00387A20">
                    <w:tc>
                      <w:tcPr>
                        <w:tcW w:w="327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Retained earnings, Jan. 1</w:t>
                        </w:r>
                      </w:p>
                    </w:tc>
                    <w:tc>
                      <w:tcPr>
                        <w:tcW w:w="174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100" w:type="dxa"/>
                        <w:tcMar>
                          <w:top w:w="0" w:type="dxa"/>
                          <w:left w:w="0" w:type="dxa"/>
                          <w:bottom w:w="0" w:type="dxa"/>
                          <w:right w:w="0" w:type="dxa"/>
                        </w:tcMar>
                      </w:tcPr>
                      <w:p w:rsidR="00387A20" w:rsidRDefault="002965DF" w:rsidP="002D5786">
                        <w:pPr>
                          <w:pStyle w:val="p"/>
                          <w:jc w:val="right"/>
                        </w:pPr>
                        <w:r>
                          <w:rPr>
                            <w:rFonts w:ascii="Times New Roman" w:eastAsia="Times New Roman" w:hAnsi="Times New Roman" w:cs="Times New Roman"/>
                            <w:color w:val="000000"/>
                            <w:sz w:val="22"/>
                            <w:szCs w:val="22"/>
                          </w:rPr>
                          <w:t>$</w:t>
                        </w:r>
                        <w:r w:rsidR="002D5786">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6,000</w:t>
                        </w:r>
                      </w:p>
                    </w:tc>
                  </w:tr>
                  <w:tr w:rsidR="00387A20">
                    <w:tc>
                      <w:tcPr>
                        <w:tcW w:w="327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Net income for the year</w:t>
                        </w:r>
                      </w:p>
                    </w:tc>
                    <w:tc>
                      <w:tcPr>
                        <w:tcW w:w="174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10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u w:val="single"/>
                          </w:rPr>
                          <w:t>  32,000</w:t>
                        </w:r>
                      </w:p>
                    </w:tc>
                  </w:tr>
                  <w:tr w:rsidR="00387A20">
                    <w:tc>
                      <w:tcPr>
                        <w:tcW w:w="327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Retained earnings, Dec. 31</w:t>
                        </w:r>
                      </w:p>
                    </w:tc>
                    <w:tc>
                      <w:tcPr>
                        <w:tcW w:w="1740" w:type="dxa"/>
                        <w:tcMar>
                          <w:top w:w="0" w:type="dxa"/>
                          <w:left w:w="0" w:type="dxa"/>
                          <w:bottom w:w="0" w:type="dxa"/>
                          <w:right w:w="0" w:type="dxa"/>
                        </w:tcMar>
                        <w:vAlign w:val="center"/>
                      </w:tcPr>
                      <w:p w:rsidR="00387A20" w:rsidRDefault="002965DF">
                        <w:r>
                          <w:rPr>
                            <w:rFonts w:ascii="Times New Roman" w:eastAsia="Times New Roman" w:hAnsi="Times New Roman" w:cs="Times New Roman"/>
                            <w:color w:val="000000"/>
                            <w:sz w:val="22"/>
                            <w:szCs w:val="22"/>
                          </w:rPr>
                          <w:t> </w:t>
                        </w:r>
                      </w:p>
                    </w:tc>
                    <w:tc>
                      <w:tcPr>
                        <w:tcW w:w="2100" w:type="dxa"/>
                        <w:tcMar>
                          <w:top w:w="0" w:type="dxa"/>
                          <w:left w:w="0" w:type="dxa"/>
                          <w:bottom w:w="0" w:type="dxa"/>
                          <w:right w:w="0" w:type="dxa"/>
                        </w:tcMar>
                      </w:tcPr>
                      <w:p w:rsidR="00387A20" w:rsidRDefault="002965DF">
                        <w:pPr>
                          <w:pStyle w:val="p"/>
                          <w:jc w:val="right"/>
                        </w:pPr>
                        <w:r>
                          <w:rPr>
                            <w:rStyle w:val="DoubleUnderline"/>
                            <w:rFonts w:ascii="Times New Roman" w:eastAsia="Times New Roman" w:hAnsi="Times New Roman" w:cs="Times New Roman"/>
                            <w:color w:val="000000"/>
                            <w:sz w:val="22"/>
                            <w:szCs w:val="22"/>
                            <w:u w:val="double"/>
                          </w:rPr>
                          <w:t>$38,000</w:t>
                        </w:r>
                      </w:p>
                    </w:tc>
                  </w:tr>
                </w:tbl>
                <w:p w:rsidR="00387A20" w:rsidRDefault="002965DF">
                  <w:pPr>
                    <w:pStyle w:val="p"/>
                  </w:pPr>
                  <w:r>
                    <w:rPr>
                      <w:rFonts w:ascii="Times New Roman" w:eastAsia="Times New Roman" w:hAnsi="Times New Roman" w:cs="Times New Roman"/>
                      <w:color w:val="000000"/>
                      <w:sz w:val="22"/>
                      <w:szCs w:val="22"/>
                    </w:rPr>
                    <w:t>​</w:t>
                  </w:r>
                </w:p>
                <w:tbl>
                  <w:tblPr>
                    <w:tblW w:w="6525"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104"/>
                    <w:gridCol w:w="2375"/>
                    <w:gridCol w:w="46"/>
                  </w:tblGrid>
                  <w:tr w:rsidR="00387A20">
                    <w:tc>
                      <w:tcPr>
                        <w:tcW w:w="2791" w:type="dxa"/>
                        <w:gridSpan w:val="2"/>
                        <w:tcBorders>
                          <w:bottom w:val="single" w:sz="8" w:space="0" w:color="000000"/>
                        </w:tcBorders>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rPr>
                          <w:t>Awesome Travel Services</w:t>
                        </w:r>
                        <w:r>
                          <w:rPr>
                            <w:rFonts w:ascii="Times New Roman" w:eastAsia="Times New Roman" w:hAnsi="Times New Roman" w:cs="Times New Roman"/>
                            <w:color w:val="000000"/>
                            <w:sz w:val="22"/>
                            <w:szCs w:val="22"/>
                          </w:rPr>
                          <w:br/>
                          <w:t>Balance Sheet</w:t>
                        </w:r>
                        <w:r>
                          <w:rPr>
                            <w:rFonts w:ascii="Times New Roman" w:eastAsia="Times New Roman" w:hAnsi="Times New Roman" w:cs="Times New Roman"/>
                            <w:color w:val="000000"/>
                            <w:sz w:val="22"/>
                            <w:szCs w:val="22"/>
                          </w:rPr>
                          <w:br/>
                          <w:t>December 31</w:t>
                        </w:r>
                      </w:p>
                    </w:tc>
                    <w:tc>
                      <w:tcPr>
                        <w:tcW w:w="15"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w:t>
                        </w:r>
                      </w:p>
                    </w:tc>
                  </w:tr>
                  <w:tr w:rsidR="00387A20">
                    <w:tc>
                      <w:tcPr>
                        <w:tcW w:w="1768" w:type="dxa"/>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u w:val="single"/>
                          </w:rPr>
                          <w:t>Assets</w:t>
                        </w:r>
                      </w:p>
                    </w:tc>
                    <w:tc>
                      <w:tcPr>
                        <w:tcW w:w="1023"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w:t>
                        </w:r>
                      </w:p>
                    </w:tc>
                    <w:tc>
                      <w:tcPr>
                        <w:tcW w:w="20" w:type="dxa"/>
                        <w:tcMar>
                          <w:top w:w="0" w:type="dxa"/>
                          <w:left w:w="0" w:type="dxa"/>
                          <w:bottom w:w="0" w:type="dxa"/>
                          <w:right w:w="0" w:type="dxa"/>
                        </w:tcMar>
                        <w:vAlign w:val="center"/>
                      </w:tcPr>
                      <w:p w:rsidR="00387A20" w:rsidRDefault="00387A20"/>
                    </w:tc>
                  </w:tr>
                  <w:tr w:rsidR="00387A20">
                    <w:tc>
                      <w:tcPr>
                        <w:tcW w:w="1768"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Cash</w:t>
                        </w:r>
                      </w:p>
                    </w:tc>
                    <w:tc>
                      <w:tcPr>
                        <w:tcW w:w="1023"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$18,000</w:t>
                        </w:r>
                      </w:p>
                    </w:tc>
                    <w:tc>
                      <w:tcPr>
                        <w:tcW w:w="20" w:type="dxa"/>
                        <w:tcMar>
                          <w:top w:w="0" w:type="dxa"/>
                          <w:left w:w="0" w:type="dxa"/>
                          <w:bottom w:w="0" w:type="dxa"/>
                          <w:right w:w="0" w:type="dxa"/>
                        </w:tcMar>
                      </w:tcPr>
                      <w:p w:rsidR="00387A20" w:rsidRDefault="00387A20"/>
                    </w:tc>
                  </w:tr>
                  <w:tr w:rsidR="00387A20">
                    <w:tc>
                      <w:tcPr>
                        <w:tcW w:w="1768"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Accounts receivable</w:t>
                        </w:r>
                      </w:p>
                    </w:tc>
                    <w:tc>
                      <w:tcPr>
                        <w:tcW w:w="1023" w:type="dxa"/>
                        <w:tcMar>
                          <w:top w:w="0" w:type="dxa"/>
                          <w:left w:w="0" w:type="dxa"/>
                          <w:bottom w:w="0" w:type="dxa"/>
                          <w:right w:w="0" w:type="dxa"/>
                        </w:tcMar>
                      </w:tcPr>
                      <w:p w:rsidR="00387A20" w:rsidRDefault="002965DF">
                        <w:pPr>
                          <w:pStyle w:val="p"/>
                          <w:jc w:val="right"/>
                        </w:pPr>
                        <w:r>
                          <w:rPr>
                            <w:rFonts w:ascii="Cambria Math" w:eastAsia="Cambria Math" w:hAnsi="Cambria Math" w:cs="Cambria Math"/>
                            <w:color w:val="000000"/>
                            <w:sz w:val="22"/>
                            <w:szCs w:val="22"/>
                          </w:rPr>
                          <w:t>​</w:t>
                        </w:r>
                        <w:r>
                          <w:rPr>
                            <w:rFonts w:ascii="Times New Roman" w:eastAsia="Times New Roman" w:hAnsi="Times New Roman" w:cs="Times New Roman"/>
                            <w:color w:val="000000"/>
                            <w:sz w:val="22"/>
                            <w:szCs w:val="22"/>
                          </w:rPr>
                          <w:t>14,000</w:t>
                        </w:r>
                      </w:p>
                    </w:tc>
                    <w:tc>
                      <w:tcPr>
                        <w:tcW w:w="20" w:type="dxa"/>
                        <w:tcMar>
                          <w:top w:w="0" w:type="dxa"/>
                          <w:left w:w="0" w:type="dxa"/>
                          <w:bottom w:w="0" w:type="dxa"/>
                          <w:right w:w="0" w:type="dxa"/>
                        </w:tcMar>
                      </w:tcPr>
                      <w:p w:rsidR="00387A20" w:rsidRDefault="00387A20"/>
                    </w:tc>
                  </w:tr>
                  <w:tr w:rsidR="00387A20">
                    <w:tc>
                      <w:tcPr>
                        <w:tcW w:w="1768"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Supplies</w:t>
                        </w:r>
                      </w:p>
                    </w:tc>
                    <w:tc>
                      <w:tcPr>
                        <w:tcW w:w="1023"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1,000</w:t>
                        </w:r>
                      </w:p>
                    </w:tc>
                    <w:tc>
                      <w:tcPr>
                        <w:tcW w:w="20" w:type="dxa"/>
                        <w:tcMar>
                          <w:top w:w="0" w:type="dxa"/>
                          <w:left w:w="0" w:type="dxa"/>
                          <w:bottom w:w="0" w:type="dxa"/>
                          <w:right w:w="0" w:type="dxa"/>
                        </w:tcMar>
                      </w:tcPr>
                      <w:p w:rsidR="00387A20" w:rsidRDefault="00387A20"/>
                    </w:tc>
                  </w:tr>
                  <w:tr w:rsidR="00387A20">
                    <w:tc>
                      <w:tcPr>
                        <w:tcW w:w="1768"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Computer equipment</w:t>
                        </w:r>
                      </w:p>
                    </w:tc>
                    <w:tc>
                      <w:tcPr>
                        <w:tcW w:w="1023" w:type="dxa"/>
                        <w:tcMar>
                          <w:top w:w="0" w:type="dxa"/>
                          <w:left w:w="0" w:type="dxa"/>
                          <w:bottom w:w="0" w:type="dxa"/>
                          <w:right w:w="0" w:type="dxa"/>
                        </w:tcMar>
                      </w:tcPr>
                      <w:p w:rsidR="00387A20" w:rsidRDefault="002965DF">
                        <w:pPr>
                          <w:pStyle w:val="p"/>
                          <w:jc w:val="right"/>
                        </w:pPr>
                        <w:r>
                          <w:rPr>
                            <w:rFonts w:ascii="Cambria Math" w:eastAsia="Cambria Math" w:hAnsi="Cambria Math" w:cs="Cambria Math"/>
                            <w:color w:val="000000"/>
                            <w:sz w:val="22"/>
                            <w:szCs w:val="22"/>
                            <w:u w:val="single"/>
                          </w:rPr>
                          <w:t>​  </w:t>
                        </w:r>
                        <w:r>
                          <w:rPr>
                            <w:rFonts w:ascii="Times New Roman" w:eastAsia="Times New Roman" w:hAnsi="Times New Roman" w:cs="Times New Roman"/>
                            <w:color w:val="000000"/>
                            <w:sz w:val="22"/>
                            <w:szCs w:val="22"/>
                            <w:u w:val="single"/>
                          </w:rPr>
                          <w:t>21,000</w:t>
                        </w:r>
                      </w:p>
                    </w:tc>
                    <w:tc>
                      <w:tcPr>
                        <w:tcW w:w="20" w:type="dxa"/>
                        <w:tcMar>
                          <w:top w:w="0" w:type="dxa"/>
                          <w:left w:w="0" w:type="dxa"/>
                          <w:bottom w:w="0" w:type="dxa"/>
                          <w:right w:w="0" w:type="dxa"/>
                        </w:tcMar>
                      </w:tcPr>
                      <w:p w:rsidR="00387A20" w:rsidRDefault="00387A20"/>
                    </w:tc>
                  </w:tr>
                  <w:tr w:rsidR="00387A20">
                    <w:tc>
                      <w:tcPr>
                        <w:tcW w:w="1768" w:type="dxa"/>
                        <w:tcMar>
                          <w:top w:w="0" w:type="dxa"/>
                          <w:left w:w="0" w:type="dxa"/>
                          <w:bottom w:w="0" w:type="dxa"/>
                          <w:right w:w="0" w:type="dxa"/>
                        </w:tcMar>
                      </w:tcPr>
                      <w:p w:rsidR="00387A20" w:rsidRDefault="002965DF">
                        <w:pPr>
                          <w:pStyle w:val="p"/>
                        </w:pPr>
                        <w:r>
                          <w:rPr>
                            <w:rFonts w:ascii="Cambria Math" w:eastAsia="Cambria Math" w:hAnsi="Cambria Math" w:cs="Cambria Math"/>
                            <w:color w:val="000000"/>
                            <w:sz w:val="22"/>
                            <w:szCs w:val="22"/>
                          </w:rPr>
                          <w:t>​</w:t>
                        </w:r>
                        <w:r>
                          <w:rPr>
                            <w:rFonts w:ascii="Times New Roman" w:eastAsia="Times New Roman" w:hAnsi="Times New Roman" w:cs="Times New Roman"/>
                            <w:color w:val="000000"/>
                            <w:sz w:val="22"/>
                            <w:szCs w:val="22"/>
                          </w:rPr>
                          <w:t>Total assets</w:t>
                        </w:r>
                      </w:p>
                    </w:tc>
                    <w:tc>
                      <w:tcPr>
                        <w:tcW w:w="1023" w:type="dxa"/>
                        <w:tcMar>
                          <w:top w:w="0" w:type="dxa"/>
                          <w:left w:w="0" w:type="dxa"/>
                          <w:bottom w:w="0" w:type="dxa"/>
                          <w:right w:w="0" w:type="dxa"/>
                        </w:tcMar>
                      </w:tcPr>
                      <w:p w:rsidR="00387A20" w:rsidRDefault="002965DF">
                        <w:pPr>
                          <w:pStyle w:val="p"/>
                          <w:jc w:val="right"/>
                        </w:pPr>
                        <w:r>
                          <w:rPr>
                            <w:rFonts w:ascii="Cambria Math" w:eastAsia="Cambria Math" w:hAnsi="Cambria Math" w:cs="Cambria Math"/>
                            <w:color w:val="000000"/>
                            <w:sz w:val="22"/>
                            <w:szCs w:val="22"/>
                          </w:rPr>
                          <w:t>​</w:t>
                        </w:r>
                        <w:r>
                          <w:rPr>
                            <w:rStyle w:val="DoubleUnderline"/>
                            <w:rFonts w:ascii="Times New Roman" w:eastAsia="Times New Roman" w:hAnsi="Times New Roman" w:cs="Times New Roman"/>
                            <w:color w:val="000000"/>
                            <w:sz w:val="22"/>
                            <w:szCs w:val="22"/>
                            <w:u w:val="double"/>
                          </w:rPr>
                          <w:t>$54,000</w:t>
                        </w:r>
                      </w:p>
                    </w:tc>
                    <w:tc>
                      <w:tcPr>
                        <w:tcW w:w="20" w:type="dxa"/>
                        <w:tcMar>
                          <w:top w:w="0" w:type="dxa"/>
                          <w:left w:w="0" w:type="dxa"/>
                          <w:bottom w:w="0" w:type="dxa"/>
                          <w:right w:w="0" w:type="dxa"/>
                        </w:tcMar>
                      </w:tcPr>
                      <w:p w:rsidR="00387A20" w:rsidRDefault="00387A20"/>
                    </w:tc>
                  </w:tr>
                  <w:tr w:rsidR="00387A20">
                    <w:tc>
                      <w:tcPr>
                        <w:tcW w:w="1768" w:type="dxa"/>
                        <w:tcMar>
                          <w:top w:w="0" w:type="dxa"/>
                          <w:left w:w="0" w:type="dxa"/>
                          <w:bottom w:w="0" w:type="dxa"/>
                          <w:right w:w="0" w:type="dxa"/>
                        </w:tcMar>
                        <w:vAlign w:val="center"/>
                      </w:tcPr>
                      <w:p w:rsidR="00387A20" w:rsidRDefault="00387A20"/>
                    </w:tc>
                    <w:tc>
                      <w:tcPr>
                        <w:tcW w:w="1023" w:type="dxa"/>
                        <w:tcMar>
                          <w:top w:w="0" w:type="dxa"/>
                          <w:left w:w="0" w:type="dxa"/>
                          <w:bottom w:w="0" w:type="dxa"/>
                          <w:right w:w="0" w:type="dxa"/>
                        </w:tcMar>
                        <w:vAlign w:val="center"/>
                      </w:tcPr>
                      <w:p w:rsidR="00387A20" w:rsidRDefault="00387A20"/>
                    </w:tc>
                    <w:tc>
                      <w:tcPr>
                        <w:tcW w:w="20" w:type="dxa"/>
                        <w:tcMar>
                          <w:top w:w="0" w:type="dxa"/>
                          <w:left w:w="0" w:type="dxa"/>
                          <w:bottom w:w="0" w:type="dxa"/>
                          <w:right w:w="0" w:type="dxa"/>
                        </w:tcMar>
                      </w:tcPr>
                      <w:p w:rsidR="00387A20" w:rsidRDefault="00387A20"/>
                    </w:tc>
                  </w:tr>
                  <w:tr w:rsidR="00387A20">
                    <w:tc>
                      <w:tcPr>
                        <w:tcW w:w="1768" w:type="dxa"/>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u w:val="single"/>
                          </w:rPr>
                          <w:t>Liabilities</w:t>
                        </w:r>
                      </w:p>
                    </w:tc>
                    <w:tc>
                      <w:tcPr>
                        <w:tcW w:w="1023"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w:t>
                        </w:r>
                      </w:p>
                    </w:tc>
                    <w:tc>
                      <w:tcPr>
                        <w:tcW w:w="20" w:type="dxa"/>
                        <w:tcMar>
                          <w:top w:w="0" w:type="dxa"/>
                          <w:left w:w="0" w:type="dxa"/>
                          <w:bottom w:w="0" w:type="dxa"/>
                          <w:right w:w="0" w:type="dxa"/>
                        </w:tcMar>
                      </w:tcPr>
                      <w:p w:rsidR="00387A20" w:rsidRDefault="002965DF">
                        <w:pPr>
                          <w:pStyle w:val="p"/>
                          <w:jc w:val="right"/>
                        </w:pPr>
                        <w:r>
                          <w:rPr>
                            <w:rFonts w:ascii="Cambria Math" w:eastAsia="Cambria Math" w:hAnsi="Cambria Math" w:cs="Cambria Math"/>
                            <w:color w:val="000000"/>
                            <w:sz w:val="22"/>
                            <w:szCs w:val="22"/>
                          </w:rPr>
                          <w:t>​</w:t>
                        </w:r>
                      </w:p>
                    </w:tc>
                  </w:tr>
                  <w:tr w:rsidR="00387A20">
                    <w:tc>
                      <w:tcPr>
                        <w:tcW w:w="1768"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Accounts payable</w:t>
                        </w:r>
                      </w:p>
                    </w:tc>
                    <w:tc>
                      <w:tcPr>
                        <w:tcW w:w="1023"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$12,000</w:t>
                        </w:r>
                      </w:p>
                    </w:tc>
                    <w:tc>
                      <w:tcPr>
                        <w:tcW w:w="2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w:t>
                        </w:r>
                      </w:p>
                    </w:tc>
                  </w:tr>
                  <w:tr w:rsidR="00387A20">
                    <w:tc>
                      <w:tcPr>
                        <w:tcW w:w="1768"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w:t>
                        </w:r>
                      </w:p>
                    </w:tc>
                    <w:tc>
                      <w:tcPr>
                        <w:tcW w:w="1023"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w:t>
                        </w:r>
                      </w:p>
                    </w:tc>
                    <w:tc>
                      <w:tcPr>
                        <w:tcW w:w="2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w:t>
                        </w:r>
                      </w:p>
                    </w:tc>
                  </w:tr>
                  <w:tr w:rsidR="00387A20">
                    <w:tc>
                      <w:tcPr>
                        <w:tcW w:w="1768" w:type="dxa"/>
                        <w:tcMar>
                          <w:top w:w="0" w:type="dxa"/>
                          <w:left w:w="0" w:type="dxa"/>
                          <w:bottom w:w="0" w:type="dxa"/>
                          <w:right w:w="0" w:type="dxa"/>
                        </w:tcMar>
                        <w:vAlign w:val="center"/>
                      </w:tcPr>
                      <w:p w:rsidR="00387A20" w:rsidRDefault="002965DF">
                        <w:pPr>
                          <w:pStyle w:val="p"/>
                          <w:jc w:val="center"/>
                        </w:pPr>
                        <w:r>
                          <w:rPr>
                            <w:rFonts w:ascii="Times New Roman" w:eastAsia="Times New Roman" w:hAnsi="Times New Roman" w:cs="Times New Roman"/>
                            <w:color w:val="000000"/>
                            <w:sz w:val="22"/>
                            <w:szCs w:val="22"/>
                            <w:u w:val="single"/>
                          </w:rPr>
                          <w:t>Stockholders' Equity</w:t>
                        </w:r>
                      </w:p>
                    </w:tc>
                    <w:tc>
                      <w:tcPr>
                        <w:tcW w:w="1023"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w:t>
                        </w:r>
                      </w:p>
                    </w:tc>
                    <w:tc>
                      <w:tcPr>
                        <w:tcW w:w="2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w:t>
                        </w:r>
                      </w:p>
                    </w:tc>
                  </w:tr>
                  <w:tr w:rsidR="00387A20">
                    <w:tc>
                      <w:tcPr>
                        <w:tcW w:w="1768"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Common stock</w:t>
                        </w:r>
                      </w:p>
                    </w:tc>
                    <w:tc>
                      <w:tcPr>
                        <w:tcW w:w="1023" w:type="dxa"/>
                        <w:tcMar>
                          <w:top w:w="0" w:type="dxa"/>
                          <w:left w:w="0" w:type="dxa"/>
                          <w:bottom w:w="0" w:type="dxa"/>
                          <w:right w:w="0" w:type="dxa"/>
                        </w:tcMar>
                      </w:tcPr>
                      <w:p w:rsidR="00387A20" w:rsidRDefault="002965DF">
                        <w:pPr>
                          <w:pStyle w:val="p"/>
                          <w:jc w:val="right"/>
                        </w:pPr>
                        <w:r>
                          <w:rPr>
                            <w:rFonts w:ascii="Cambria Math" w:eastAsia="Cambria Math" w:hAnsi="Cambria Math" w:cs="Cambria Math"/>
                            <w:color w:val="000000"/>
                            <w:sz w:val="22"/>
                            <w:szCs w:val="22"/>
                          </w:rPr>
                          <w:t>$ 4,000</w:t>
                        </w:r>
                      </w:p>
                    </w:tc>
                    <w:tc>
                      <w:tcPr>
                        <w:tcW w:w="2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w:t>
                        </w:r>
                      </w:p>
                    </w:tc>
                  </w:tr>
                  <w:tr w:rsidR="00387A20">
                    <w:tc>
                      <w:tcPr>
                        <w:tcW w:w="1768" w:type="dxa"/>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Retained earnings</w:t>
                        </w:r>
                      </w:p>
                    </w:tc>
                    <w:tc>
                      <w:tcPr>
                        <w:tcW w:w="1023" w:type="dxa"/>
                        <w:tcMar>
                          <w:top w:w="0" w:type="dxa"/>
                          <w:left w:w="0" w:type="dxa"/>
                          <w:bottom w:w="0" w:type="dxa"/>
                          <w:right w:w="0" w:type="dxa"/>
                        </w:tcMar>
                      </w:tcPr>
                      <w:p w:rsidR="00387A20" w:rsidRDefault="002965DF">
                        <w:pPr>
                          <w:pStyle w:val="p"/>
                          <w:jc w:val="right"/>
                        </w:pPr>
                        <w:r>
                          <w:rPr>
                            <w:rFonts w:ascii="Cambria Math" w:eastAsia="Cambria Math" w:hAnsi="Cambria Math" w:cs="Cambria Math"/>
                            <w:color w:val="000000"/>
                            <w:sz w:val="22"/>
                            <w:szCs w:val="22"/>
                          </w:rPr>
                          <w:t>​</w:t>
                        </w:r>
                        <w:r>
                          <w:rPr>
                            <w:rFonts w:ascii="Times New Roman" w:eastAsia="Times New Roman" w:hAnsi="Times New Roman" w:cs="Times New Roman"/>
                            <w:color w:val="000000"/>
                            <w:sz w:val="22"/>
                            <w:szCs w:val="22"/>
                            <w:u w:val="single"/>
                          </w:rPr>
                          <w:t>  38,000</w:t>
                        </w:r>
                      </w:p>
                    </w:tc>
                    <w:tc>
                      <w:tcPr>
                        <w:tcW w:w="2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w:t>
                        </w:r>
                      </w:p>
                    </w:tc>
                  </w:tr>
                  <w:tr w:rsidR="00387A20">
                    <w:tc>
                      <w:tcPr>
                        <w:tcW w:w="1768" w:type="dxa"/>
                        <w:tcMar>
                          <w:top w:w="0" w:type="dxa"/>
                          <w:left w:w="0" w:type="dxa"/>
                          <w:bottom w:w="0" w:type="dxa"/>
                          <w:right w:w="0" w:type="dxa"/>
                        </w:tcMar>
                        <w:vAlign w:val="center"/>
                      </w:tcPr>
                      <w:p w:rsidR="00387A20" w:rsidRDefault="002965DF" w:rsidP="002D5786">
                        <w:pPr>
                          <w:pStyle w:val="p"/>
                        </w:pPr>
                        <w:r>
                          <w:rPr>
                            <w:rFonts w:ascii="Times New Roman" w:eastAsia="Times New Roman" w:hAnsi="Times New Roman" w:cs="Times New Roman"/>
                            <w:color w:val="000000"/>
                            <w:sz w:val="22"/>
                            <w:szCs w:val="22"/>
                          </w:rPr>
                          <w:t>Total stockholders' equity</w:t>
                        </w:r>
                      </w:p>
                    </w:tc>
                    <w:tc>
                      <w:tcPr>
                        <w:tcW w:w="1023" w:type="dxa"/>
                        <w:tcMar>
                          <w:top w:w="0" w:type="dxa"/>
                          <w:left w:w="0" w:type="dxa"/>
                          <w:bottom w:w="0" w:type="dxa"/>
                          <w:right w:w="0" w:type="dxa"/>
                        </w:tcMar>
                      </w:tcPr>
                      <w:p w:rsidR="00387A20" w:rsidRDefault="002965DF">
                        <w:pPr>
                          <w:pStyle w:val="p"/>
                          <w:jc w:val="right"/>
                        </w:pPr>
                        <w:r>
                          <w:rPr>
                            <w:rFonts w:ascii="Cambria Math" w:eastAsia="Cambria Math" w:hAnsi="Cambria Math" w:cs="Cambria Math"/>
                            <w:color w:val="000000"/>
                            <w:sz w:val="22"/>
                            <w:szCs w:val="22"/>
                          </w:rPr>
                          <w:t>​</w:t>
                        </w:r>
                        <w:r>
                          <w:rPr>
                            <w:rStyle w:val="DoubleUnderline"/>
                            <w:rFonts w:ascii="Times New Roman" w:eastAsia="Times New Roman" w:hAnsi="Times New Roman" w:cs="Times New Roman"/>
                            <w:color w:val="000000"/>
                            <w:sz w:val="22"/>
                            <w:szCs w:val="22"/>
                            <w:u w:val="double"/>
                          </w:rPr>
                          <w:t>$42,000</w:t>
                        </w:r>
                      </w:p>
                    </w:tc>
                    <w:tc>
                      <w:tcPr>
                        <w:tcW w:w="20" w:type="dxa"/>
                        <w:tcMar>
                          <w:top w:w="0" w:type="dxa"/>
                          <w:left w:w="0" w:type="dxa"/>
                          <w:bottom w:w="0" w:type="dxa"/>
                          <w:right w:w="0" w:type="dxa"/>
                        </w:tcMar>
                      </w:tcPr>
                      <w:p w:rsidR="00387A20" w:rsidRDefault="002965DF">
                        <w:pPr>
                          <w:pStyle w:val="p"/>
                          <w:jc w:val="right"/>
                        </w:pPr>
                        <w:r>
                          <w:rPr>
                            <w:rFonts w:ascii="Times New Roman" w:eastAsia="Times New Roman" w:hAnsi="Times New Roman" w:cs="Times New Roman"/>
                            <w:color w:val="000000"/>
                            <w:sz w:val="22"/>
                            <w:szCs w:val="22"/>
                          </w:rPr>
                          <w:t>​</w:t>
                        </w:r>
                      </w:p>
                    </w:tc>
                  </w:tr>
                  <w:tr w:rsidR="002D5786">
                    <w:tc>
                      <w:tcPr>
                        <w:tcW w:w="1768" w:type="dxa"/>
                        <w:tcMar>
                          <w:top w:w="0" w:type="dxa"/>
                          <w:left w:w="0" w:type="dxa"/>
                          <w:bottom w:w="0" w:type="dxa"/>
                          <w:right w:w="0" w:type="dxa"/>
                        </w:tcMar>
                        <w:vAlign w:val="center"/>
                      </w:tcPr>
                      <w:p w:rsidR="002D5786" w:rsidRDefault="002D5786" w:rsidP="002D5786">
                        <w:pPr>
                          <w:pStyle w:val="p"/>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Total liabilities and stockholders' equity</w:t>
                        </w:r>
                      </w:p>
                    </w:tc>
                    <w:tc>
                      <w:tcPr>
                        <w:tcW w:w="1023" w:type="dxa"/>
                        <w:tcMar>
                          <w:top w:w="0" w:type="dxa"/>
                          <w:left w:w="0" w:type="dxa"/>
                          <w:bottom w:w="0" w:type="dxa"/>
                          <w:right w:w="0" w:type="dxa"/>
                        </w:tcMar>
                      </w:tcPr>
                      <w:p w:rsidR="002D5786" w:rsidRDefault="002D5786" w:rsidP="002D5786">
                        <w:pPr>
                          <w:pStyle w:val="p"/>
                          <w:jc w:val="right"/>
                          <w:rPr>
                            <w:rFonts w:ascii="Cambria Math" w:eastAsia="Cambria Math" w:hAnsi="Cambria Math" w:cs="Cambria Math"/>
                            <w:color w:val="000000"/>
                            <w:sz w:val="22"/>
                            <w:szCs w:val="22"/>
                          </w:rPr>
                        </w:pPr>
                        <w:r>
                          <w:rPr>
                            <w:rStyle w:val="DoubleUnderline"/>
                            <w:rFonts w:ascii="Times New Roman" w:eastAsia="Times New Roman" w:hAnsi="Times New Roman" w:cs="Times New Roman"/>
                            <w:color w:val="000000"/>
                            <w:sz w:val="22"/>
                            <w:szCs w:val="22"/>
                            <w:u w:val="double"/>
                          </w:rPr>
                          <w:t>$54,000</w:t>
                        </w:r>
                      </w:p>
                    </w:tc>
                    <w:tc>
                      <w:tcPr>
                        <w:tcW w:w="20" w:type="dxa"/>
                        <w:tcMar>
                          <w:top w:w="0" w:type="dxa"/>
                          <w:left w:w="0" w:type="dxa"/>
                          <w:bottom w:w="0" w:type="dxa"/>
                          <w:right w:w="0" w:type="dxa"/>
                        </w:tcMar>
                      </w:tcPr>
                      <w:p w:rsidR="002D5786" w:rsidRDefault="002D5786">
                        <w:pPr>
                          <w:pStyle w:val="p"/>
                          <w:jc w:val="right"/>
                          <w:rPr>
                            <w:rFonts w:ascii="Times New Roman" w:eastAsia="Times New Roman" w:hAnsi="Times New Roman" w:cs="Times New Roman"/>
                            <w:color w:val="000000"/>
                            <w:sz w:val="22"/>
                            <w:szCs w:val="22"/>
                          </w:rPr>
                        </w:pPr>
                      </w:p>
                    </w:tc>
                  </w:tr>
                </w:tbl>
                <w:p w:rsidR="00387A20" w:rsidRDefault="00387A20"/>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Challenging</w:t>
                  </w:r>
                  <w:r>
                    <w:rPr>
                      <w:color w:val="000000"/>
                      <w:sz w:val="22"/>
                      <w:szCs w:val="22"/>
                    </w:rPr>
                    <w:br/>
                    <w:t>Bloom's: Applying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ACCT.ACBSP.APC.09 - Financial Statements</w:t>
                  </w:r>
                  <w:r>
                    <w:rPr>
                      <w:color w:val="000000"/>
                      <w:sz w:val="22"/>
                      <w:szCs w:val="22"/>
                    </w:rPr>
                    <w:br/>
                    <w:t>ACCT.AICPA.FN.03 - Measurement</w:t>
                  </w:r>
                  <w:r>
                    <w:rPr>
                      <w:color w:val="000000"/>
                      <w:sz w:val="22"/>
                      <w:szCs w:val="22"/>
                    </w:rPr>
                    <w:br/>
                    <w:t>BUSPROG: Analytic</w:t>
                  </w:r>
                </w:p>
              </w:tc>
            </w:tr>
          </w:tbl>
          <w:p w:rsidR="00387A20" w:rsidRDefault="00387A20"/>
        </w:tc>
      </w:tr>
    </w:tbl>
    <w:p w:rsidR="003E0972" w:rsidRDefault="003E0972">
      <w:pPr>
        <w:spacing w:after="75"/>
      </w:pPr>
    </w:p>
    <w:p w:rsidR="003E0972" w:rsidRDefault="003E0972">
      <w:r>
        <w:br w:type="page"/>
      </w: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lastRenderedPageBreak/>
              <w:t>180. Given the following data:</w:t>
            </w:r>
          </w:p>
          <w:p w:rsidR="00387A20" w:rsidRDefault="002965DF">
            <w:pPr>
              <w:pStyle w:val="p"/>
              <w:ind w:left="1800"/>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u w:val="single"/>
              </w:rPr>
              <w:t> Dec. 31, Year 2</w:t>
            </w: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u w:val="single"/>
              </w:rPr>
              <w:t> Dec. 31, Year 1</w:t>
            </w:r>
          </w:p>
          <w:p w:rsidR="00387A20" w:rsidRDefault="002965DF">
            <w:pPr>
              <w:pStyle w:val="p"/>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Total liabilities                      $128,250                 $120,000</w:t>
            </w:r>
            <w:r>
              <w:rPr>
                <w:rFonts w:ascii="Times New Roman" w:eastAsia="Times New Roman" w:hAnsi="Times New Roman" w:cs="Times New Roman"/>
                <w:color w:val="000000"/>
                <w:sz w:val="22"/>
                <w:szCs w:val="22"/>
              </w:rPr>
              <w:br/>
              <w:t>Total stockholders' equity         95,000                     80,000</w:t>
            </w:r>
            <w:r>
              <w:rPr>
                <w:rFonts w:ascii="Times New Roman" w:eastAsia="Times New Roman" w:hAnsi="Times New Roman" w:cs="Times New Roman"/>
                <w:color w:val="000000"/>
                <w:sz w:val="22"/>
                <w:szCs w:val="22"/>
              </w:rPr>
              <w:br/>
            </w:r>
            <w:r>
              <w:rPr>
                <w:rFonts w:ascii="Times New Roman" w:eastAsia="Times New Roman" w:hAnsi="Times New Roman" w:cs="Times New Roman"/>
                <w:color w:val="000000"/>
                <w:sz w:val="22"/>
                <w:szCs w:val="22"/>
              </w:rPr>
              <w:br/>
              <w:t>Compute the ratio of liabilities to stockholders' equity for each year.  Round to two decimal places.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08"/>
              <w:gridCol w:w="2771"/>
              <w:gridCol w:w="220"/>
              <w:gridCol w:w="2771"/>
            </w:tblGrid>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1.50 and 1.07, respectively</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1.35 and 1.50, respectively</w:t>
                  </w:r>
                </w:p>
              </w:tc>
            </w:tr>
            <w:tr w:rsidR="00387A20">
              <w:tc>
                <w:tcPr>
                  <w:tcW w:w="400" w:type="dxa"/>
                  <w:tcMar>
                    <w:top w:w="0" w:type="dxa"/>
                    <w:left w:w="0" w:type="dxa"/>
                    <w:bottom w:w="0" w:type="dxa"/>
                    <w:right w:w="0" w:type="dxa"/>
                  </w:tcMar>
                </w:tcPr>
                <w:p w:rsidR="00387A20" w:rsidRDefault="002965DF">
                  <w:r>
                    <w:rPr>
                      <w:color w:val="000000"/>
                      <w:sz w:val="20"/>
                      <w:szCs w:val="20"/>
                    </w:rPr>
                    <w:t> </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1.07 and 1.19, respectively</w:t>
                  </w:r>
                </w:p>
              </w:tc>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1.19 and 1.35, respectively</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768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b</w:t>
                  </w:r>
                </w:p>
              </w:tc>
            </w:tr>
            <w:tr w:rsidR="00387A20">
              <w:tc>
                <w:tcPr>
                  <w:tcW w:w="0" w:type="auto"/>
                  <w:tcMar>
                    <w:top w:w="30" w:type="dxa"/>
                    <w:left w:w="0" w:type="dxa"/>
                    <w:bottom w:w="30" w:type="dxa"/>
                    <w:right w:w="0" w:type="dxa"/>
                  </w:tcMar>
                </w:tcPr>
                <w:p w:rsidR="00387A20" w:rsidRDefault="002965DF">
                  <w:r>
                    <w:rPr>
                      <w:i/>
                      <w:iCs/>
                      <w:color w:val="000000"/>
                      <w:sz w:val="22"/>
                      <w:szCs w:val="22"/>
                    </w:rPr>
                    <w:t>RATIONALE: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Ratio of Liabilities to Stockholders’ Equity = Total Liabilities / Total Stockholders’ Equity</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Dec. 31, Year 2               Dec. 31, Year 1</w:t>
                  </w:r>
                </w:p>
                <w:p w:rsidR="00387A20" w:rsidRDefault="002965DF">
                  <w:pPr>
                    <w:pStyle w:val="p"/>
                  </w:pPr>
                  <w:r>
                    <w:rPr>
                      <w:rFonts w:ascii="Times New Roman" w:eastAsia="Times New Roman" w:hAnsi="Times New Roman" w:cs="Times New Roman"/>
                      <w:color w:val="000000"/>
                      <w:sz w:val="22"/>
                      <w:szCs w:val="22"/>
                    </w:rPr>
                    <w:t>$128,250 / $95,000         $120,000 / 80,000</w:t>
                  </w:r>
                </w:p>
                <w:p w:rsidR="00387A20" w:rsidRDefault="002965DF">
                  <w:pPr>
                    <w:pStyle w:val="p"/>
                  </w:pPr>
                  <w:r>
                    <w:rPr>
                      <w:rFonts w:ascii="Times New Roman" w:eastAsia="Times New Roman" w:hAnsi="Times New Roman" w:cs="Times New Roman"/>
                      <w:color w:val="000000"/>
                      <w:sz w:val="22"/>
                      <w:szCs w:val="22"/>
                    </w:rPr>
                    <w:t>1.35                                 1.50</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Bloom's: Applying</w:t>
                  </w:r>
                  <w:r>
                    <w:rPr>
                      <w:color w:val="000000"/>
                      <w:sz w:val="22"/>
                      <w:szCs w:val="22"/>
                    </w:rPr>
                    <w:br/>
                    <w:t>Challenging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A903C3">
                  <w:r>
                    <w:rPr>
                      <w:color w:val="000000"/>
                      <w:sz w:val="22"/>
                      <w:szCs w:val="22"/>
                    </w:rPr>
                    <w:t>FNMN.WARD.17.01-ADM</w:t>
                  </w:r>
                  <w:r w:rsidR="002965DF">
                    <w:rPr>
                      <w:color w:val="000000"/>
                      <w:sz w:val="22"/>
                      <w:szCs w:val="22"/>
                    </w:rPr>
                    <w:t xml:space="preserve"> - LO: 01-ADM</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ACCT.ACBSP.APC.23 - Financial Statement Analysis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181. Schultz Tax Services, a tax preparation business, had the following transactions during the month of June:</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1.  Received cash for providing accounting services, $3,000</w:t>
            </w:r>
          </w:p>
          <w:p w:rsidR="00387A20" w:rsidRDefault="002965DF">
            <w:pPr>
              <w:pStyle w:val="p"/>
            </w:pPr>
            <w:r>
              <w:rPr>
                <w:rFonts w:ascii="Times New Roman" w:eastAsia="Times New Roman" w:hAnsi="Times New Roman" w:cs="Times New Roman"/>
                <w:color w:val="000000"/>
                <w:sz w:val="22"/>
                <w:szCs w:val="22"/>
              </w:rPr>
              <w:t>2.  Billed customers on account for providing services, $7,000</w:t>
            </w:r>
          </w:p>
          <w:p w:rsidR="00387A20" w:rsidRDefault="002965DF">
            <w:pPr>
              <w:pStyle w:val="p"/>
            </w:pPr>
            <w:r>
              <w:rPr>
                <w:rFonts w:ascii="Times New Roman" w:eastAsia="Times New Roman" w:hAnsi="Times New Roman" w:cs="Times New Roman"/>
                <w:color w:val="000000"/>
                <w:sz w:val="22"/>
                <w:szCs w:val="22"/>
              </w:rPr>
              <w:t>3.  Paid advertising expense, $800</w:t>
            </w:r>
          </w:p>
          <w:p w:rsidR="00387A20" w:rsidRDefault="002965DF">
            <w:pPr>
              <w:pStyle w:val="p"/>
            </w:pPr>
            <w:r>
              <w:rPr>
                <w:rFonts w:ascii="Times New Roman" w:eastAsia="Times New Roman" w:hAnsi="Times New Roman" w:cs="Times New Roman"/>
                <w:color w:val="000000"/>
                <w:sz w:val="22"/>
                <w:szCs w:val="22"/>
              </w:rPr>
              <w:t>4.  Received cash from customers on account, $3,800</w:t>
            </w:r>
          </w:p>
          <w:p w:rsidR="00387A20" w:rsidRDefault="002965DF">
            <w:pPr>
              <w:pStyle w:val="p"/>
            </w:pPr>
            <w:r>
              <w:rPr>
                <w:rFonts w:ascii="Times New Roman" w:eastAsia="Times New Roman" w:hAnsi="Times New Roman" w:cs="Times New Roman"/>
                <w:color w:val="000000"/>
                <w:sz w:val="22"/>
                <w:szCs w:val="22"/>
              </w:rPr>
              <w:t>5.  Paid shareholder dividends, $1,500</w:t>
            </w:r>
          </w:p>
          <w:p w:rsidR="00387A20" w:rsidRDefault="002965DF">
            <w:pPr>
              <w:pStyle w:val="p"/>
            </w:pPr>
            <w:r>
              <w:rPr>
                <w:rFonts w:ascii="Times New Roman" w:eastAsia="Times New Roman" w:hAnsi="Times New Roman" w:cs="Times New Roman"/>
                <w:color w:val="000000"/>
                <w:sz w:val="22"/>
                <w:szCs w:val="22"/>
              </w:rPr>
              <w:t>6.  Received telephone bill, $220</w:t>
            </w:r>
          </w:p>
          <w:p w:rsidR="00387A20" w:rsidRDefault="002965DF">
            <w:pPr>
              <w:pStyle w:val="p"/>
            </w:pPr>
            <w:r>
              <w:rPr>
                <w:rFonts w:ascii="Times New Roman" w:eastAsia="Times New Roman" w:hAnsi="Times New Roman" w:cs="Times New Roman"/>
                <w:color w:val="000000"/>
                <w:sz w:val="22"/>
                <w:szCs w:val="22"/>
              </w:rPr>
              <w:t>7.  Paid telephone bill, $220</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Based on the information given above, calculate the balance of cash at June 30. Use the following format.</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Cash, June 1                                   $25,000</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Plus cash receipts for June          ____________</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Minus cash payments for June     ____________</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Cash, June 30                             ____________</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879"/>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w:t>
                  </w:r>
                </w:p>
                <w:tbl>
                  <w:tblPr>
                    <w:tblW w:w="0" w:type="auto"/>
                    <w:tblCellSpacing w:w="15" w:type="dxa"/>
                    <w:tblBorders>
                      <w:top w:val="nil"/>
                      <w:left w:val="nil"/>
                      <w:bottom w:val="nil"/>
                      <w:right w:val="nil"/>
                      <w:insideH w:val="nil"/>
                      <w:insideV w:val="nil"/>
                    </w:tblBorders>
                    <w:tblCellMar>
                      <w:top w:w="15" w:type="dxa"/>
                      <w:left w:w="15" w:type="dxa"/>
                      <w:bottom w:w="15" w:type="dxa"/>
                      <w:right w:w="15" w:type="dxa"/>
                    </w:tblCellMar>
                    <w:tblLook w:val="04A0" w:firstRow="1" w:lastRow="0" w:firstColumn="1" w:lastColumn="0" w:noHBand="0" w:noVBand="1"/>
                  </w:tblPr>
                  <w:tblGrid>
                    <w:gridCol w:w="2807"/>
                    <w:gridCol w:w="845"/>
                  </w:tblGrid>
                  <w:tr w:rsidR="00387A20">
                    <w:trPr>
                      <w:tblCellSpacing w:w="15" w:type="dxa"/>
                    </w:trPr>
                    <w:tc>
                      <w:tcPr>
                        <w:tcW w:w="0" w:type="auto"/>
                        <w:tcMar>
                          <w:top w:w="15" w:type="dxa"/>
                          <w:left w:w="15" w:type="dxa"/>
                          <w:bottom w:w="15" w:type="dxa"/>
                          <w:right w:w="15" w:type="dxa"/>
                        </w:tcMar>
                        <w:vAlign w:val="center"/>
                      </w:tcPr>
                      <w:p w:rsidR="00387A20" w:rsidRDefault="002965DF">
                        <w:r>
                          <w:rPr>
                            <w:rFonts w:ascii="Times New Roman" w:eastAsia="Times New Roman" w:hAnsi="Times New Roman" w:cs="Times New Roman"/>
                            <w:color w:val="000000"/>
                            <w:sz w:val="22"/>
                            <w:szCs w:val="22"/>
                          </w:rPr>
                          <w:t>Cash, June 1 </w:t>
                        </w:r>
                      </w:p>
                    </w:tc>
                    <w:tc>
                      <w:tcPr>
                        <w:tcW w:w="0" w:type="auto"/>
                        <w:tcMar>
                          <w:top w:w="15" w:type="dxa"/>
                          <w:left w:w="15" w:type="dxa"/>
                          <w:bottom w:w="15" w:type="dxa"/>
                          <w:right w:w="15" w:type="dxa"/>
                        </w:tcMar>
                        <w:vAlign w:val="bottom"/>
                      </w:tcPr>
                      <w:p w:rsidR="00387A20" w:rsidRDefault="002965DF">
                        <w:pPr>
                          <w:jc w:val="right"/>
                        </w:pPr>
                        <w:r>
                          <w:rPr>
                            <w:rFonts w:ascii="Times New Roman" w:eastAsia="Times New Roman" w:hAnsi="Times New Roman" w:cs="Times New Roman"/>
                            <w:color w:val="000000"/>
                            <w:sz w:val="22"/>
                            <w:szCs w:val="22"/>
                          </w:rPr>
                          <w:t>$25,000</w:t>
                        </w:r>
                      </w:p>
                    </w:tc>
                  </w:tr>
                  <w:tr w:rsidR="00387A20">
                    <w:trPr>
                      <w:tblCellSpacing w:w="15" w:type="dxa"/>
                    </w:trPr>
                    <w:tc>
                      <w:tcPr>
                        <w:tcW w:w="0" w:type="auto"/>
                        <w:tcMar>
                          <w:top w:w="15" w:type="dxa"/>
                          <w:left w:w="15" w:type="dxa"/>
                          <w:bottom w:w="15" w:type="dxa"/>
                          <w:right w:w="15" w:type="dxa"/>
                        </w:tcMar>
                        <w:vAlign w:val="center"/>
                      </w:tcPr>
                      <w:p w:rsidR="00387A20" w:rsidRDefault="002965DF">
                        <w:r>
                          <w:rPr>
                            <w:rFonts w:ascii="Times New Roman" w:eastAsia="Times New Roman" w:hAnsi="Times New Roman" w:cs="Times New Roman"/>
                            <w:color w:val="000000"/>
                            <w:sz w:val="22"/>
                            <w:szCs w:val="22"/>
                          </w:rPr>
                          <w:t>Plus cash receipts for June </w:t>
                        </w:r>
                      </w:p>
                    </w:tc>
                    <w:tc>
                      <w:tcPr>
                        <w:tcW w:w="0" w:type="auto"/>
                        <w:tcMar>
                          <w:top w:w="15" w:type="dxa"/>
                          <w:left w:w="15" w:type="dxa"/>
                          <w:bottom w:w="15" w:type="dxa"/>
                          <w:right w:w="15" w:type="dxa"/>
                        </w:tcMar>
                        <w:vAlign w:val="bottom"/>
                      </w:tcPr>
                      <w:p w:rsidR="00387A20" w:rsidRDefault="002965DF">
                        <w:pPr>
                          <w:jc w:val="right"/>
                        </w:pPr>
                        <w:r>
                          <w:rPr>
                            <w:rFonts w:ascii="Times New Roman" w:eastAsia="Times New Roman" w:hAnsi="Times New Roman" w:cs="Times New Roman"/>
                            <w:color w:val="000000"/>
                            <w:sz w:val="22"/>
                            <w:szCs w:val="22"/>
                          </w:rPr>
                          <w:t> 6,800</w:t>
                        </w:r>
                      </w:p>
                    </w:tc>
                  </w:tr>
                  <w:tr w:rsidR="00387A20">
                    <w:trPr>
                      <w:tblCellSpacing w:w="15" w:type="dxa"/>
                    </w:trPr>
                    <w:tc>
                      <w:tcPr>
                        <w:tcW w:w="0" w:type="auto"/>
                        <w:tcMar>
                          <w:top w:w="15" w:type="dxa"/>
                          <w:left w:w="15" w:type="dxa"/>
                          <w:bottom w:w="15" w:type="dxa"/>
                          <w:right w:w="15" w:type="dxa"/>
                        </w:tcMar>
                        <w:vAlign w:val="center"/>
                      </w:tcPr>
                      <w:p w:rsidR="00387A20" w:rsidRDefault="002965DF">
                        <w:r>
                          <w:rPr>
                            <w:rFonts w:ascii="Times New Roman" w:eastAsia="Times New Roman" w:hAnsi="Times New Roman" w:cs="Times New Roman"/>
                            <w:color w:val="000000"/>
                            <w:sz w:val="22"/>
                            <w:szCs w:val="22"/>
                          </w:rPr>
                          <w:t>Minus cash payments for June </w:t>
                        </w:r>
                      </w:p>
                    </w:tc>
                    <w:tc>
                      <w:tcPr>
                        <w:tcW w:w="0" w:type="auto"/>
                        <w:tcMar>
                          <w:top w:w="15" w:type="dxa"/>
                          <w:left w:w="15" w:type="dxa"/>
                          <w:bottom w:w="15" w:type="dxa"/>
                          <w:right w:w="15" w:type="dxa"/>
                        </w:tcMar>
                        <w:vAlign w:val="bottom"/>
                      </w:tcPr>
                      <w:p w:rsidR="00387A20" w:rsidRDefault="002965DF">
                        <w:pPr>
                          <w:jc w:val="right"/>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u w:val="single"/>
                          </w:rPr>
                          <w:t>  2,520</w:t>
                        </w:r>
                      </w:p>
                    </w:tc>
                  </w:tr>
                  <w:tr w:rsidR="00387A20">
                    <w:trPr>
                      <w:tblCellSpacing w:w="15" w:type="dxa"/>
                    </w:trPr>
                    <w:tc>
                      <w:tcPr>
                        <w:tcW w:w="0" w:type="auto"/>
                        <w:tcMar>
                          <w:top w:w="15" w:type="dxa"/>
                          <w:left w:w="15" w:type="dxa"/>
                          <w:bottom w:w="15" w:type="dxa"/>
                          <w:right w:w="15" w:type="dxa"/>
                        </w:tcMar>
                        <w:vAlign w:val="center"/>
                      </w:tcPr>
                      <w:p w:rsidR="00387A20" w:rsidRDefault="002965DF">
                        <w:r>
                          <w:rPr>
                            <w:rFonts w:ascii="Times New Roman" w:eastAsia="Times New Roman" w:hAnsi="Times New Roman" w:cs="Times New Roman"/>
                            <w:color w:val="000000"/>
                            <w:sz w:val="22"/>
                            <w:szCs w:val="22"/>
                          </w:rPr>
                          <w:t>Cash, June 30 </w:t>
                        </w:r>
                      </w:p>
                    </w:tc>
                    <w:tc>
                      <w:tcPr>
                        <w:tcW w:w="0" w:type="auto"/>
                        <w:tcMar>
                          <w:top w:w="15" w:type="dxa"/>
                          <w:left w:w="15" w:type="dxa"/>
                          <w:bottom w:w="15" w:type="dxa"/>
                          <w:right w:w="15" w:type="dxa"/>
                        </w:tcMar>
                        <w:vAlign w:val="bottom"/>
                      </w:tcPr>
                      <w:p w:rsidR="00387A20" w:rsidRDefault="002965DF">
                        <w:pPr>
                          <w:jc w:val="right"/>
                        </w:pPr>
                        <w:r>
                          <w:rPr>
                            <w:rFonts w:ascii="Times New Roman" w:eastAsia="Times New Roman" w:hAnsi="Times New Roman" w:cs="Times New Roman"/>
                            <w:color w:val="000000"/>
                            <w:sz w:val="22"/>
                            <w:szCs w:val="22"/>
                          </w:rPr>
                          <w:t> </w:t>
                        </w:r>
                        <w:r>
                          <w:rPr>
                            <w:rStyle w:val="DoubleUnderline"/>
                            <w:rFonts w:ascii="Times New Roman" w:eastAsia="Times New Roman" w:hAnsi="Times New Roman" w:cs="Times New Roman"/>
                            <w:color w:val="000000"/>
                            <w:sz w:val="22"/>
                            <w:szCs w:val="22"/>
                            <w:u w:val="double"/>
                          </w:rPr>
                          <w:t>$29,280</w:t>
                        </w:r>
                      </w:p>
                    </w:tc>
                  </w:tr>
                </w:tbl>
                <w:p w:rsidR="00387A20" w:rsidRDefault="002965DF">
                  <w:pPr>
                    <w:pStyle w:val="p"/>
                  </w:pPr>
                  <w:r>
                    <w:rPr>
                      <w:rFonts w:ascii="Times New Roman" w:eastAsia="Times New Roman" w:hAnsi="Times New Roman" w:cs="Times New Roman"/>
                      <w:color w:val="000000"/>
                      <w:sz w:val="22"/>
                      <w:szCs w:val="22"/>
                    </w:rPr>
                    <w:t>​</w:t>
                  </w:r>
                </w:p>
              </w:tc>
            </w:tr>
            <w:tr w:rsidR="003E0972">
              <w:tc>
                <w:tcPr>
                  <w:tcW w:w="0" w:type="auto"/>
                  <w:tcMar>
                    <w:top w:w="30" w:type="dxa"/>
                    <w:left w:w="0" w:type="dxa"/>
                    <w:bottom w:w="30" w:type="dxa"/>
                    <w:right w:w="0" w:type="dxa"/>
                  </w:tcMar>
                </w:tcPr>
                <w:p w:rsidR="003E0972" w:rsidRDefault="003E0972">
                  <w:pPr>
                    <w:rPr>
                      <w:i/>
                      <w:iCs/>
                      <w:color w:val="000000"/>
                      <w:sz w:val="22"/>
                      <w:szCs w:val="22"/>
                    </w:rPr>
                  </w:pPr>
                </w:p>
              </w:tc>
              <w:tc>
                <w:tcPr>
                  <w:tcW w:w="0" w:type="auto"/>
                  <w:tcMar>
                    <w:top w:w="30" w:type="dxa"/>
                    <w:left w:w="0" w:type="dxa"/>
                    <w:bottom w:w="30" w:type="dxa"/>
                    <w:right w:w="0" w:type="dxa"/>
                  </w:tcMar>
                </w:tcPr>
                <w:p w:rsidR="003E0972" w:rsidRDefault="003E0972">
                  <w:pPr>
                    <w:rPr>
                      <w:color w:val="000000"/>
                      <w:sz w:val="22"/>
                      <w:szCs w:val="22"/>
                    </w:rPr>
                  </w:pPr>
                </w:p>
              </w:tc>
            </w:tr>
            <w:tr w:rsidR="003E0972">
              <w:tc>
                <w:tcPr>
                  <w:tcW w:w="0" w:type="auto"/>
                  <w:tcMar>
                    <w:top w:w="30" w:type="dxa"/>
                    <w:left w:w="0" w:type="dxa"/>
                    <w:bottom w:w="30" w:type="dxa"/>
                    <w:right w:w="0" w:type="dxa"/>
                  </w:tcMar>
                </w:tcPr>
                <w:p w:rsidR="003E0972" w:rsidRDefault="003E0972">
                  <w:pPr>
                    <w:rPr>
                      <w:i/>
                      <w:iCs/>
                      <w:color w:val="000000"/>
                      <w:sz w:val="22"/>
                      <w:szCs w:val="22"/>
                    </w:rPr>
                  </w:pPr>
                </w:p>
              </w:tc>
              <w:tc>
                <w:tcPr>
                  <w:tcW w:w="0" w:type="auto"/>
                  <w:tcMar>
                    <w:top w:w="30" w:type="dxa"/>
                    <w:left w:w="0" w:type="dxa"/>
                    <w:bottom w:w="30" w:type="dxa"/>
                    <w:right w:w="0" w:type="dxa"/>
                  </w:tcMar>
                </w:tcPr>
                <w:p w:rsidR="003E0972" w:rsidRDefault="003E0972">
                  <w:pPr>
                    <w:rPr>
                      <w:color w:val="000000"/>
                      <w:sz w:val="22"/>
                      <w:szCs w:val="22"/>
                    </w:rPr>
                  </w:pPr>
                </w:p>
              </w:tc>
            </w:tr>
            <w:tr w:rsidR="003E0972">
              <w:tc>
                <w:tcPr>
                  <w:tcW w:w="0" w:type="auto"/>
                  <w:tcMar>
                    <w:top w:w="30" w:type="dxa"/>
                    <w:left w:w="0" w:type="dxa"/>
                    <w:bottom w:w="30" w:type="dxa"/>
                    <w:right w:w="0" w:type="dxa"/>
                  </w:tcMar>
                </w:tcPr>
                <w:p w:rsidR="003E0972" w:rsidRDefault="003E0972">
                  <w:pPr>
                    <w:rPr>
                      <w:i/>
                      <w:iCs/>
                      <w:color w:val="000000"/>
                      <w:sz w:val="22"/>
                      <w:szCs w:val="22"/>
                    </w:rPr>
                  </w:pPr>
                </w:p>
              </w:tc>
              <w:tc>
                <w:tcPr>
                  <w:tcW w:w="0" w:type="auto"/>
                  <w:tcMar>
                    <w:top w:w="30" w:type="dxa"/>
                    <w:left w:w="0" w:type="dxa"/>
                    <w:bottom w:w="30" w:type="dxa"/>
                    <w:right w:w="0" w:type="dxa"/>
                  </w:tcMar>
                </w:tcPr>
                <w:p w:rsidR="003E0972" w:rsidRDefault="003E0972">
                  <w:pPr>
                    <w:rPr>
                      <w:color w:val="000000"/>
                      <w:sz w:val="22"/>
                      <w:szCs w:val="22"/>
                    </w:rPr>
                  </w:pPr>
                </w:p>
              </w:tc>
            </w:tr>
            <w:tr w:rsidR="003E0972">
              <w:tc>
                <w:tcPr>
                  <w:tcW w:w="0" w:type="auto"/>
                  <w:tcMar>
                    <w:top w:w="30" w:type="dxa"/>
                    <w:left w:w="0" w:type="dxa"/>
                    <w:bottom w:w="30" w:type="dxa"/>
                    <w:right w:w="0" w:type="dxa"/>
                  </w:tcMar>
                </w:tcPr>
                <w:p w:rsidR="003E0972" w:rsidRDefault="003E0972">
                  <w:pPr>
                    <w:rPr>
                      <w:i/>
                      <w:iCs/>
                      <w:color w:val="000000"/>
                      <w:sz w:val="22"/>
                      <w:szCs w:val="22"/>
                    </w:rPr>
                  </w:pPr>
                </w:p>
              </w:tc>
              <w:tc>
                <w:tcPr>
                  <w:tcW w:w="0" w:type="auto"/>
                  <w:tcMar>
                    <w:top w:w="30" w:type="dxa"/>
                    <w:left w:w="0" w:type="dxa"/>
                    <w:bottom w:w="30" w:type="dxa"/>
                    <w:right w:w="0" w:type="dxa"/>
                  </w:tcMar>
                </w:tcPr>
                <w:p w:rsidR="003E0972" w:rsidRDefault="003E0972">
                  <w:pPr>
                    <w:rPr>
                      <w:color w:val="000000"/>
                      <w:sz w:val="22"/>
                      <w:szCs w:val="22"/>
                    </w:rPr>
                  </w:pP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Bloom's: Applying</w:t>
                  </w:r>
                  <w:r>
                    <w:rPr>
                      <w:color w:val="000000"/>
                      <w:sz w:val="22"/>
                      <w:szCs w:val="22"/>
                    </w:rPr>
                    <w:br/>
                    <w:t>Challenging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A903C3">
                  <w:r>
                    <w:rPr>
                      <w:color w:val="000000"/>
                      <w:sz w:val="22"/>
                      <w:szCs w:val="22"/>
                    </w:rPr>
                    <w:t>FNMN.WARD.17.01-ADM</w:t>
                  </w:r>
                  <w:r w:rsidR="002965DF">
                    <w:rPr>
                      <w:color w:val="000000"/>
                      <w:sz w:val="22"/>
                      <w:szCs w:val="22"/>
                    </w:rPr>
                    <w:t xml:space="preserve"> - LO: 01-ADM</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ACCT.ACBSP.APC.24 - Statement of Cash Flows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182. Given the following data:</w:t>
            </w:r>
          </w:p>
          <w:p w:rsidR="00387A20" w:rsidRDefault="002965DF">
            <w:pPr>
              <w:pStyle w:val="p"/>
              <w:ind w:left="1800"/>
            </w:pPr>
            <w:r>
              <w:rPr>
                <w:rFonts w:ascii="Times New Roman" w:eastAsia="Times New Roman" w:hAnsi="Times New Roman" w:cs="Times New Roman"/>
                <w:color w:val="000000"/>
                <w:sz w:val="22"/>
                <w:szCs w:val="22"/>
              </w:rPr>
              <w:t>          </w:t>
            </w:r>
            <w:r>
              <w:rPr>
                <w:rFonts w:ascii="Times New Roman" w:eastAsia="Times New Roman" w:hAnsi="Times New Roman" w:cs="Times New Roman"/>
                <w:color w:val="000000"/>
                <w:sz w:val="22"/>
                <w:szCs w:val="22"/>
                <w:u w:val="single"/>
              </w:rPr>
              <w:t>Dec. 31, Year 2</w:t>
            </w:r>
            <w:r>
              <w:rPr>
                <w:rFonts w:ascii="Times New Roman" w:eastAsia="Times New Roman" w:hAnsi="Times New Roman" w:cs="Times New Roman"/>
                <w:color w:val="000000"/>
                <w:sz w:val="22"/>
                <w:szCs w:val="22"/>
              </w:rPr>
              <w:t>        </w:t>
            </w:r>
            <w:r>
              <w:rPr>
                <w:rFonts w:ascii="Times New Roman" w:eastAsia="Times New Roman" w:hAnsi="Times New Roman" w:cs="Times New Roman"/>
                <w:color w:val="000000"/>
                <w:sz w:val="22"/>
                <w:szCs w:val="22"/>
                <w:u w:val="single"/>
              </w:rPr>
              <w:t>Dec. 31, Year 1</w:t>
            </w:r>
          </w:p>
          <w:p w:rsidR="00387A20" w:rsidRDefault="002965DF">
            <w:pPr>
              <w:pStyle w:val="p"/>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Total liabilities                           $128,250                    $120,000</w:t>
            </w:r>
            <w:r>
              <w:rPr>
                <w:rFonts w:ascii="Times New Roman" w:eastAsia="Times New Roman" w:hAnsi="Times New Roman" w:cs="Times New Roman"/>
                <w:color w:val="000000"/>
                <w:sz w:val="22"/>
                <w:szCs w:val="22"/>
              </w:rPr>
              <w:br/>
              <w:t>Total stockholders' equity              95,000                    </w:t>
            </w:r>
            <w:r w:rsidR="00743F1F">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 xml:space="preserve">   80,000</w:t>
            </w:r>
            <w:r>
              <w:rPr>
                <w:rFonts w:ascii="Times New Roman" w:eastAsia="Times New Roman" w:hAnsi="Times New Roman" w:cs="Times New Roman"/>
                <w:color w:val="000000"/>
                <w:sz w:val="22"/>
                <w:szCs w:val="22"/>
              </w:rPr>
              <w:br/>
            </w:r>
            <w:r>
              <w:rPr>
                <w:rFonts w:ascii="Times New Roman" w:eastAsia="Times New Roman" w:hAnsi="Times New Roman" w:cs="Times New Roman"/>
                <w:color w:val="000000"/>
                <w:sz w:val="22"/>
                <w:szCs w:val="22"/>
              </w:rPr>
              <w:br/>
              <w:t>(a) Compute the ratio of liabilities to stockholders' equity for each year.</w:t>
            </w:r>
            <w:r w:rsidR="00093696">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Round your answer to two decimal places.</w:t>
            </w:r>
            <w:r>
              <w:rPr>
                <w:rFonts w:ascii="Times New Roman" w:eastAsia="Times New Roman" w:hAnsi="Times New Roman" w:cs="Times New Roman"/>
                <w:color w:val="000000"/>
                <w:sz w:val="22"/>
                <w:szCs w:val="22"/>
              </w:rPr>
              <w:br/>
              <w:t>(b) Has the creditors’ risk increased or decreased from December 31, Year 1, to December 31, Year 2?</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6996"/>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(a)</w:t>
                  </w:r>
                </w:p>
                <w:p w:rsidR="00387A20" w:rsidRDefault="002965DF">
                  <w:pPr>
                    <w:pStyle w:val="p"/>
                    <w:ind w:left="3000"/>
                  </w:pP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u w:val="single"/>
                    </w:rPr>
                    <w:t>Dec. 31, Year 2</w:t>
                  </w:r>
                  <w:r>
                    <w:rPr>
                      <w:rFonts w:ascii="Times New Roman" w:eastAsia="Times New Roman" w:hAnsi="Times New Roman" w:cs="Times New Roman"/>
                      <w:color w:val="000000"/>
                      <w:sz w:val="22"/>
                      <w:szCs w:val="22"/>
                    </w:rPr>
                    <w:t>                  </w:t>
                  </w:r>
                  <w:r>
                    <w:rPr>
                      <w:rFonts w:ascii="Times New Roman" w:eastAsia="Times New Roman" w:hAnsi="Times New Roman" w:cs="Times New Roman"/>
                      <w:color w:val="000000"/>
                      <w:sz w:val="22"/>
                      <w:szCs w:val="22"/>
                      <w:u w:val="single"/>
                    </w:rPr>
                    <w:t>Dec. 31, Year 1</w:t>
                  </w:r>
                </w:p>
                <w:p w:rsidR="00387A20" w:rsidRDefault="002965DF">
                  <w:pPr>
                    <w:pStyle w:val="p"/>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Total liabilities                                          $128,250                             $120,000</w:t>
                  </w:r>
                  <w:r>
                    <w:rPr>
                      <w:rFonts w:ascii="Times New Roman" w:eastAsia="Times New Roman" w:hAnsi="Times New Roman" w:cs="Times New Roman"/>
                      <w:color w:val="000000"/>
                      <w:sz w:val="22"/>
                      <w:szCs w:val="22"/>
                    </w:rPr>
                    <w:br/>
                    <w:t>Total stockholders' equity                             95,000                                 80,000</w:t>
                  </w:r>
                  <w:r>
                    <w:rPr>
                      <w:rFonts w:ascii="Times New Roman" w:eastAsia="Times New Roman" w:hAnsi="Times New Roman" w:cs="Times New Roman"/>
                      <w:color w:val="000000"/>
                      <w:sz w:val="22"/>
                      <w:szCs w:val="22"/>
                    </w:rPr>
                    <w:br/>
                    <w:t>Ratio of liabilities to stockholders' equity        </w:t>
                  </w:r>
                  <w:r>
                    <w:rPr>
                      <w:rStyle w:val="DoubleUnderline"/>
                      <w:rFonts w:ascii="Times New Roman" w:eastAsia="Times New Roman" w:hAnsi="Times New Roman" w:cs="Times New Roman"/>
                      <w:color w:val="000000"/>
                      <w:sz w:val="22"/>
                      <w:szCs w:val="22"/>
                      <w:u w:val="double"/>
                    </w:rPr>
                    <w:t>1.35</w:t>
                  </w:r>
                  <w:r>
                    <w:rPr>
                      <w:rFonts w:ascii="Times New Roman" w:eastAsia="Times New Roman" w:hAnsi="Times New Roman" w:cs="Times New Roman"/>
                      <w:color w:val="000000"/>
                      <w:sz w:val="22"/>
                      <w:szCs w:val="22"/>
                    </w:rPr>
                    <w:t xml:space="preserve">                                     </w:t>
                  </w:r>
                  <w:r>
                    <w:rPr>
                      <w:rStyle w:val="DoubleUnderline"/>
                      <w:rFonts w:ascii="Times New Roman" w:eastAsia="Times New Roman" w:hAnsi="Times New Roman" w:cs="Times New Roman"/>
                      <w:color w:val="000000"/>
                      <w:sz w:val="22"/>
                      <w:szCs w:val="22"/>
                      <w:u w:val="double"/>
                    </w:rPr>
                    <w:t>1.50</w:t>
                  </w:r>
                </w:p>
                <w:p w:rsidR="00387A20" w:rsidRDefault="002965DF">
                  <w:pPr>
                    <w:pStyle w:val="p"/>
                    <w:ind w:left="2400"/>
                  </w:pPr>
                  <w:r>
                    <w:rPr>
                      <w:rFonts w:ascii="Times New Roman" w:eastAsia="Times New Roman" w:hAnsi="Times New Roman" w:cs="Times New Roman"/>
                      <w:color w:val="000000"/>
                      <w:sz w:val="22"/>
                      <w:szCs w:val="22"/>
                    </w:rPr>
                    <w:t>           ($128,250/$95,000)         ($120,000/$80,000)</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(b) Decreased</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Bloom's: Applying</w:t>
                  </w:r>
                  <w:r>
                    <w:rPr>
                      <w:color w:val="000000"/>
                      <w:sz w:val="22"/>
                      <w:szCs w:val="22"/>
                    </w:rPr>
                    <w:br/>
                    <w:t>Moderate</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A903C3">
                  <w:r>
                    <w:rPr>
                      <w:color w:val="000000"/>
                      <w:sz w:val="22"/>
                      <w:szCs w:val="22"/>
                    </w:rPr>
                    <w:t>FNMN.WARD.17.01-ADM</w:t>
                  </w:r>
                  <w:r w:rsidR="002965DF">
                    <w:rPr>
                      <w:color w:val="000000"/>
                      <w:sz w:val="22"/>
                      <w:szCs w:val="22"/>
                    </w:rPr>
                    <w:t xml:space="preserve"> - LO: 01-ADM</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ACCT.ACBSP.APC.23 - Financial Statement Analysis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183. Company G has a ratio of liabilities to stockholders’ equity of 0.12 and 0.28 for Year 1 and Year 2, respectively. In contrast, Company M has a ratio of liabilities to stockholders’ equity of 1.13 and 1.29 for the same period.</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REQUIRED:</w:t>
            </w:r>
          </w:p>
          <w:p w:rsidR="00387A20" w:rsidRDefault="002965DF">
            <w:pPr>
              <w:pStyle w:val="p"/>
            </w:pPr>
            <w:r>
              <w:rPr>
                <w:rFonts w:ascii="Times New Roman" w:eastAsia="Times New Roman" w:hAnsi="Times New Roman" w:cs="Times New Roman"/>
                <w:color w:val="000000"/>
                <w:sz w:val="22"/>
                <w:szCs w:val="22"/>
              </w:rPr>
              <w:t>Based on this information, which company's creditors are more at risk and why? Should the creditors of either company fear the risk of nonpayment?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768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Company M’s creditors are more at risk than are Company G’s creditors. The lower the ratio of liabilities to owner’s equity, the better able the company is to withstand poor business conditions and pay its obligations to creditors. Without additional information, it appears that the creditors of either company are well protected against the risk of nonpayment, because the ratios are relatively low for both.  However, the fact that both ratios are increasing over the period should be monitored for downturns in business conditions.</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Bloom's: Analyzing</w:t>
                  </w:r>
                  <w:r>
                    <w:rPr>
                      <w:color w:val="000000"/>
                      <w:sz w:val="22"/>
                      <w:szCs w:val="22"/>
                    </w:rPr>
                    <w:br/>
                    <w:t>Moderate</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A903C3">
                  <w:r>
                    <w:rPr>
                      <w:color w:val="000000"/>
                      <w:sz w:val="22"/>
                      <w:szCs w:val="22"/>
                    </w:rPr>
                    <w:t>FNMN.WARD.17.01-ADM</w:t>
                  </w:r>
                  <w:r w:rsidR="002965DF">
                    <w:rPr>
                      <w:color w:val="000000"/>
                      <w:sz w:val="22"/>
                      <w:szCs w:val="22"/>
                    </w:rPr>
                    <w:t xml:space="preserve"> - LO: 01-ADM</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ACCT.ACBSP.APC.23 - Financial Statement Analysis</w:t>
                  </w:r>
                  <w:r>
                    <w:rPr>
                      <w:color w:val="000000"/>
                      <w:sz w:val="22"/>
                      <w:szCs w:val="22"/>
                    </w:rPr>
                    <w:br/>
                    <w:t>ACCT.AICPA.FN.03 - Measurement</w:t>
                  </w:r>
                  <w:r>
                    <w:rPr>
                      <w:color w:val="000000"/>
                      <w:sz w:val="22"/>
                      <w:szCs w:val="22"/>
                    </w:rPr>
                    <w:br/>
                    <w:t>BUSPROG: Analytic</w:t>
                  </w:r>
                </w:p>
              </w:tc>
            </w:tr>
          </w:tbl>
          <w:p w:rsidR="00387A20" w:rsidRDefault="00387A20"/>
        </w:tc>
      </w:tr>
    </w:tbl>
    <w:p w:rsidR="006950E9" w:rsidRDefault="006950E9">
      <w:pPr>
        <w:spacing w:after="75"/>
      </w:pPr>
    </w:p>
    <w:p w:rsidR="006950E9" w:rsidRDefault="006950E9"/>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184. The following data were taken from Miller Company’s balance sheet:</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ind w:left="2400"/>
            </w:pPr>
            <w:r>
              <w:rPr>
                <w:rFonts w:ascii="Times New Roman" w:eastAsia="Times New Roman" w:hAnsi="Times New Roman" w:cs="Times New Roman"/>
                <w:color w:val="000000"/>
                <w:sz w:val="22"/>
                <w:szCs w:val="22"/>
              </w:rPr>
              <w:t>     </w:t>
            </w:r>
            <w:r>
              <w:rPr>
                <w:rFonts w:ascii="Times New Roman" w:eastAsia="Times New Roman" w:hAnsi="Times New Roman" w:cs="Times New Roman"/>
                <w:color w:val="000000"/>
                <w:sz w:val="22"/>
                <w:szCs w:val="22"/>
                <w:u w:val="single"/>
              </w:rPr>
              <w:t>Dec. 31, Year 2</w:t>
            </w:r>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u w:val="single"/>
              </w:rPr>
              <w:t> Dec. 31, Year 1</w:t>
            </w:r>
          </w:p>
          <w:p w:rsidR="00387A20" w:rsidRDefault="002965DF">
            <w:pPr>
              <w:pStyle w:val="p"/>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Total liabilities                                $150,000                     $105,000</w:t>
            </w:r>
          </w:p>
          <w:p w:rsidR="00387A20" w:rsidRDefault="002965DF">
            <w:pPr>
              <w:pStyle w:val="p"/>
            </w:pPr>
            <w:r>
              <w:rPr>
                <w:rFonts w:ascii="Times New Roman" w:eastAsia="Times New Roman" w:hAnsi="Times New Roman" w:cs="Times New Roman"/>
                <w:color w:val="000000"/>
                <w:sz w:val="22"/>
                <w:szCs w:val="22"/>
              </w:rPr>
              <w:t>Total stockholders' equity                   75,000                         60,000</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(a) Compute the ratio of liabilities to stockholders' equity. Round your answer to one decimal place.</w:t>
            </w:r>
          </w:p>
          <w:p w:rsidR="00387A20" w:rsidRDefault="002965DF">
            <w:pPr>
              <w:pStyle w:val="p"/>
            </w:pPr>
            <w:proofErr w:type="gramStart"/>
            <w:r>
              <w:rPr>
                <w:rFonts w:ascii="Times New Roman" w:eastAsia="Times New Roman" w:hAnsi="Times New Roman" w:cs="Times New Roman"/>
                <w:color w:val="000000"/>
                <w:sz w:val="22"/>
                <w:szCs w:val="22"/>
              </w:rPr>
              <w:t>(​b</w:t>
            </w:r>
            <w:proofErr w:type="gramEnd"/>
            <w:r>
              <w:rPr>
                <w:rFonts w:ascii="Times New Roman" w:eastAsia="Times New Roman" w:hAnsi="Times New Roman" w:cs="Times New Roman"/>
                <w:color w:val="000000"/>
                <w:sz w:val="22"/>
                <w:szCs w:val="22"/>
              </w:rPr>
              <w:t>) Has the creditors’ risk increased or decreased from December 31, Year 1, to December 31, Year 2?</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5246"/>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pPr>
                    <w:pStyle w:val="p"/>
                  </w:pPr>
                  <w:r>
                    <w:rPr>
                      <w:rFonts w:ascii="Times New Roman" w:eastAsia="Times New Roman" w:hAnsi="Times New Roman" w:cs="Times New Roman"/>
                      <w:color w:val="000000"/>
                      <w:sz w:val="22"/>
                      <w:szCs w:val="22"/>
                    </w:rPr>
                    <w:t xml:space="preserve">(a) 12/31/Year 2: $150,000/$75,000 = </w:t>
                  </w:r>
                  <w:r>
                    <w:rPr>
                      <w:rStyle w:val="DoubleUnderline"/>
                      <w:rFonts w:ascii="Times New Roman" w:eastAsia="Times New Roman" w:hAnsi="Times New Roman" w:cs="Times New Roman"/>
                      <w:color w:val="000000"/>
                      <w:sz w:val="22"/>
                      <w:szCs w:val="22"/>
                      <w:u w:val="double"/>
                    </w:rPr>
                    <w:t>2.0</w:t>
                  </w:r>
                </w:p>
                <w:p w:rsidR="00387A20" w:rsidRDefault="002965DF">
                  <w:pPr>
                    <w:pStyle w:val="p"/>
                  </w:pPr>
                  <w:r>
                    <w:rPr>
                      <w:rFonts w:ascii="Times New Roman" w:eastAsia="Times New Roman" w:hAnsi="Times New Roman" w:cs="Times New Roman"/>
                      <w:color w:val="000000"/>
                      <w:sz w:val="22"/>
                      <w:szCs w:val="22"/>
                    </w:rPr>
                    <w:t xml:space="preserve">     12/31/Year 1: $105,000/$60,000 = </w:t>
                  </w:r>
                  <w:r>
                    <w:rPr>
                      <w:rStyle w:val="DoubleUnderline"/>
                      <w:rFonts w:ascii="Times New Roman" w:eastAsia="Times New Roman" w:hAnsi="Times New Roman" w:cs="Times New Roman"/>
                      <w:color w:val="000000"/>
                      <w:sz w:val="22"/>
                      <w:szCs w:val="22"/>
                      <w:u w:val="double"/>
                    </w:rPr>
                    <w:t>1.8</w:t>
                  </w:r>
                </w:p>
                <w:p w:rsidR="00387A20" w:rsidRDefault="002965DF">
                  <w:pPr>
                    <w:pStyle w:val="p"/>
                  </w:pPr>
                  <w:r>
                    <w:rPr>
                      <w:rFonts w:ascii="Times New Roman" w:eastAsia="Times New Roman" w:hAnsi="Times New Roman" w:cs="Times New Roman"/>
                      <w:color w:val="000000"/>
                      <w:sz w:val="22"/>
                      <w:szCs w:val="22"/>
                    </w:rPr>
                    <w:t>​</w:t>
                  </w:r>
                </w:p>
                <w:p w:rsidR="00387A20" w:rsidRDefault="002965DF">
                  <w:pPr>
                    <w:pStyle w:val="p"/>
                  </w:pPr>
                  <w:r>
                    <w:rPr>
                      <w:rFonts w:ascii="Times New Roman" w:eastAsia="Times New Roman" w:hAnsi="Times New Roman" w:cs="Times New Roman"/>
                      <w:color w:val="000000"/>
                      <w:sz w:val="22"/>
                      <w:szCs w:val="22"/>
                    </w:rPr>
                    <w:t>(b) Increased</w:t>
                  </w:r>
                </w:p>
              </w:tc>
            </w:tr>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Bloom's: Analyzing</w:t>
                  </w:r>
                  <w:r>
                    <w:rPr>
                      <w:color w:val="000000"/>
                      <w:sz w:val="22"/>
                      <w:szCs w:val="22"/>
                    </w:rPr>
                    <w:br/>
                    <w:t>Moderate</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A903C3">
                  <w:r>
                    <w:rPr>
                      <w:color w:val="000000"/>
                      <w:sz w:val="22"/>
                      <w:szCs w:val="22"/>
                    </w:rPr>
                    <w:t>FNMN.WARD.17.01-ADM</w:t>
                  </w:r>
                  <w:r w:rsidR="002965DF">
                    <w:rPr>
                      <w:color w:val="000000"/>
                      <w:sz w:val="22"/>
                      <w:szCs w:val="22"/>
                    </w:rPr>
                    <w:t xml:space="preserve"> - LO: 01-ADM</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ACCT.ACBSP.APC.23 - Financial Statement Analysis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i/>
                <w:iCs/>
                <w:color w:val="000000"/>
                <w:sz w:val="22"/>
                <w:szCs w:val="22"/>
              </w:rPr>
              <w:t>Match the following business types with each business listed below. Each may be used more than once.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20"/>
              <w:gridCol w:w="2154"/>
            </w:tblGrid>
            <w:tr w:rsidR="00387A20">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Service firm</w:t>
                  </w:r>
                </w:p>
              </w:tc>
            </w:tr>
            <w:tr w:rsidR="00387A20">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Manufacturing firm</w:t>
                  </w:r>
                </w:p>
              </w:tc>
            </w:tr>
            <w:tr w:rsidR="00387A20">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Merchandising firm</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998"/>
            </w:tblGrid>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FNMN.WARD.17.01-01</w:t>
                  </w:r>
                  <w:r w:rsidR="002965DF">
                    <w:rPr>
                      <w:color w:val="000000"/>
                      <w:sz w:val="22"/>
                      <w:szCs w:val="22"/>
                    </w:rPr>
                    <w:t xml:space="preserve"> - LO: 01-01</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ACCT.ACBSP.APC.03 - Business Forms</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185. A tax preparation firm</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2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a</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186. A law firm</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2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a</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187. A health club and spa</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2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a</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188. An automobile dealer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10"/>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189. A book publisher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2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b</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190. A hospital</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2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a</w:t>
                  </w:r>
                </w:p>
              </w:tc>
            </w:tr>
          </w:tbl>
          <w:p w:rsidR="00387A20" w:rsidRDefault="00387A20"/>
        </w:tc>
      </w:tr>
    </w:tbl>
    <w:p w:rsidR="006950E9" w:rsidRDefault="006950E9">
      <w:pPr>
        <w:spacing w:after="75"/>
      </w:pPr>
    </w:p>
    <w:p w:rsidR="006950E9" w:rsidRDefault="006950E9"/>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191. A supermarket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10"/>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192. A modular homebuilder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2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b</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193. A men’s clothing store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10"/>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194. A dressmaking company</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2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b</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i/>
                <w:iCs/>
                <w:color w:val="000000"/>
                <w:sz w:val="22"/>
                <w:szCs w:val="22"/>
              </w:rPr>
              <w:t>Match the following characteristics with the form of business entity that best describes it. Each may be used more than once.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20"/>
              <w:gridCol w:w="3315"/>
            </w:tblGrid>
            <w:tr w:rsidR="00387A20">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Proprietorship</w:t>
                  </w:r>
                </w:p>
              </w:tc>
            </w:tr>
            <w:tr w:rsidR="00387A20">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Partnership</w:t>
                  </w:r>
                </w:p>
              </w:tc>
            </w:tr>
            <w:tr w:rsidR="00387A20">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Corporation</w:t>
                  </w:r>
                </w:p>
              </w:tc>
            </w:tr>
            <w:tr w:rsidR="00387A20">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Limited liability company (LLC)</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3998"/>
            </w:tblGrid>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722776">
                  <w:r>
                    <w:rPr>
                      <w:color w:val="000000"/>
                      <w:sz w:val="22"/>
                      <w:szCs w:val="22"/>
                    </w:rPr>
                    <w:t>FNMN.WARD.17.01-02</w:t>
                  </w:r>
                  <w:r w:rsidR="002965DF">
                    <w:rPr>
                      <w:color w:val="000000"/>
                      <w:sz w:val="22"/>
                      <w:szCs w:val="22"/>
                    </w:rPr>
                    <w:t xml:space="preserve"> - LO: 01-02</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ACCT.ACBSP.APC.03 - Business Forms</w:t>
                  </w:r>
                  <w:r>
                    <w:rPr>
                      <w:color w:val="000000"/>
                      <w:sz w:val="22"/>
                      <w:szCs w:val="22"/>
                    </w:rPr>
                    <w:br/>
                    <w:t>ACCT.AICPA.BB.01 - Industry</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195. Comprises 70% of business entities in the United States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2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a</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196. Generates 90% of business revenues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10"/>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197. Owned by two or more individuals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2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b</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198. Organized as a separate legal taxable entity</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10"/>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199. Easy and cheap to organize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2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a</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200. Often used as an alternative to a partnership</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2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d</w:t>
                  </w:r>
                </w:p>
              </w:tc>
            </w:tr>
          </w:tbl>
          <w:p w:rsidR="00387A20" w:rsidRDefault="00387A20"/>
        </w:tc>
      </w:tr>
    </w:tbl>
    <w:p w:rsidR="007F64FD" w:rsidRDefault="007F64FD">
      <w:pPr>
        <w:spacing w:after="75"/>
      </w:pPr>
    </w:p>
    <w:p w:rsidR="007F64FD" w:rsidRDefault="007F64FD">
      <w:r>
        <w:br w:type="page"/>
      </w:r>
    </w:p>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201. Used by large businesses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10"/>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c</w:t>
                  </w:r>
                </w:p>
              </w:tc>
            </w:tr>
          </w:tbl>
          <w:p w:rsidR="00387A20" w:rsidRDefault="00387A20"/>
        </w:tc>
      </w:tr>
    </w:tbl>
    <w:p w:rsidR="007F64FD" w:rsidRDefault="007F64FD">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202. Has the ability to obtain large amounts of resources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10"/>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203. Offers tax and legal liability advantages for owners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2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d</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i/>
                <w:iCs/>
                <w:color w:val="000000"/>
                <w:sz w:val="22"/>
                <w:szCs w:val="22"/>
              </w:rPr>
              <w:t>Match each transaction with its effect on the accounting equation. Each letter may be used more than once.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20"/>
              <w:gridCol w:w="4686"/>
            </w:tblGrid>
            <w:tr w:rsidR="00387A20">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Increase assets, increase liabilities</w:t>
                  </w:r>
                </w:p>
              </w:tc>
            </w:tr>
            <w:tr w:rsidR="00387A20">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Increase liabilities, decrease stockholders' equity</w:t>
                  </w:r>
                </w:p>
              </w:tc>
            </w:tr>
            <w:tr w:rsidR="00387A20">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Increase assets, increase stockholders' equity</w:t>
                  </w:r>
                </w:p>
              </w:tc>
            </w:tr>
            <w:tr w:rsidR="00387A20">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No effect</w:t>
                  </w:r>
                </w:p>
              </w:tc>
            </w:tr>
            <w:tr w:rsidR="00387A20">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Decrease assets, decrease liabilities</w:t>
                  </w:r>
                </w:p>
              </w:tc>
            </w:tr>
            <w:tr w:rsidR="00387A20">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f.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Decrease assets, decrease stockholders' equity</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744"/>
            </w:tblGrid>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Moderate</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EE1AC8">
                  <w:r>
                    <w:rPr>
                      <w:color w:val="000000"/>
                      <w:sz w:val="22"/>
                      <w:szCs w:val="22"/>
                    </w:rPr>
                    <w:t>FNMN.WARD.17.01-04</w:t>
                  </w:r>
                  <w:r w:rsidR="002965DF">
                    <w:rPr>
                      <w:color w:val="000000"/>
                      <w:sz w:val="22"/>
                      <w:szCs w:val="22"/>
                    </w:rPr>
                    <w:t xml:space="preserve"> - LO: 01-04</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204. Received cash for services provided</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10"/>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205. Received utility bill to be paid next month</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2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b</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206. Contribution of land by stockholder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10"/>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207. Paid part of an amount owed to a creditor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2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e</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208. Paid cash for the purchase of supplies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2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d</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209. Received payment from a customer on account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2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d</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210. Payment of dividends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62"/>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f</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211. Provided a service to a customer on account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10"/>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lastRenderedPageBreak/>
              <w:t>212. Purchased supplies on credit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2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a</w:t>
                  </w:r>
                </w:p>
              </w:tc>
            </w:tr>
          </w:tbl>
          <w:p w:rsidR="00387A20" w:rsidRDefault="00387A20"/>
        </w:tc>
      </w:tr>
    </w:tbl>
    <w:p w:rsidR="007F64FD" w:rsidRDefault="007F64FD">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213. Paid wages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62"/>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f</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214. Payment for common stock by stockholder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10"/>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215. Borrowed money from a bank</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2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a</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216. Purchased equipment for cash</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2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d</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217. Received cash for providing services to customers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10"/>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218. Used up supplies that were already on hand</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62"/>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f</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i/>
                <w:iCs/>
                <w:color w:val="000000"/>
                <w:sz w:val="22"/>
                <w:szCs w:val="22"/>
              </w:rPr>
              <w:t>Match each of the following characteristics with the financial statement it describes. Each financial statement may be used more than once.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20"/>
              <w:gridCol w:w="3082"/>
            </w:tblGrid>
            <w:tr w:rsidR="00387A20">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Income statement</w:t>
                  </w:r>
                </w:p>
              </w:tc>
            </w:tr>
            <w:tr w:rsidR="00387A20">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Balance sheet</w:t>
                  </w:r>
                </w:p>
              </w:tc>
            </w:tr>
            <w:tr w:rsidR="00387A20">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Statement of retained earnings</w:t>
                  </w:r>
                </w:p>
              </w:tc>
            </w:tr>
            <w:tr w:rsidR="00387A20">
              <w:tc>
                <w:tcPr>
                  <w:tcW w:w="0" w:type="auto"/>
                  <w:tcMar>
                    <w:top w:w="30" w:type="dxa"/>
                    <w:left w:w="0" w:type="dxa"/>
                    <w:bottom w:w="30" w:type="dxa"/>
                    <w:right w:w="0" w:type="dxa"/>
                  </w:tcMar>
                </w:tcPr>
                <w:p w:rsidR="00387A20" w:rsidRDefault="002965DF">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387A20" w:rsidRDefault="002965DF">
                  <w:pPr>
                    <w:pStyle w:val="p"/>
                  </w:pPr>
                  <w:r>
                    <w:rPr>
                      <w:rFonts w:ascii="Times New Roman" w:eastAsia="Times New Roman" w:hAnsi="Times New Roman" w:cs="Times New Roman"/>
                      <w:color w:val="000000"/>
                      <w:sz w:val="22"/>
                      <w:szCs w:val="22"/>
                    </w:rPr>
                    <w:t>Statement of cash flows</w:t>
                  </w:r>
                </w:p>
              </w:tc>
            </w:tr>
          </w:tbl>
          <w:p w:rsidR="00387A20" w:rsidRDefault="00387A20">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3117"/>
              <w:gridCol w:w="4879"/>
            </w:tblGrid>
            <w:tr w:rsidR="00387A20">
              <w:tc>
                <w:tcPr>
                  <w:tcW w:w="0" w:type="auto"/>
                  <w:tcMar>
                    <w:top w:w="30" w:type="dxa"/>
                    <w:left w:w="0" w:type="dxa"/>
                    <w:bottom w:w="30" w:type="dxa"/>
                    <w:right w:w="0" w:type="dxa"/>
                  </w:tcMar>
                </w:tcPr>
                <w:p w:rsidR="00387A20" w:rsidRDefault="002965DF">
                  <w:r>
                    <w:rPr>
                      <w:i/>
                      <w:iCs/>
                      <w:color w:val="000000"/>
                      <w:sz w:val="22"/>
                      <w:szCs w:val="22"/>
                    </w:rPr>
                    <w:t>DIFFICULTY:  </w:t>
                  </w:r>
                </w:p>
              </w:tc>
              <w:tc>
                <w:tcPr>
                  <w:tcW w:w="0" w:type="auto"/>
                  <w:tcMar>
                    <w:top w:w="30" w:type="dxa"/>
                    <w:left w:w="0" w:type="dxa"/>
                    <w:bottom w:w="30" w:type="dxa"/>
                    <w:right w:w="0" w:type="dxa"/>
                  </w:tcMar>
                </w:tcPr>
                <w:p w:rsidR="00387A20" w:rsidRDefault="002965DF">
                  <w:r>
                    <w:rPr>
                      <w:color w:val="000000"/>
                      <w:sz w:val="22"/>
                      <w:szCs w:val="22"/>
                    </w:rPr>
                    <w:t>Easy</w:t>
                  </w:r>
                  <w:r>
                    <w:rPr>
                      <w:color w:val="000000"/>
                      <w:sz w:val="22"/>
                      <w:szCs w:val="22"/>
                    </w:rPr>
                    <w:br/>
                    <w:t>Bloom's: Remembering</w:t>
                  </w:r>
                </w:p>
              </w:tc>
            </w:tr>
            <w:tr w:rsidR="00387A20">
              <w:tc>
                <w:tcPr>
                  <w:tcW w:w="0" w:type="auto"/>
                  <w:tcMar>
                    <w:top w:w="30" w:type="dxa"/>
                    <w:left w:w="0" w:type="dxa"/>
                    <w:bottom w:w="30" w:type="dxa"/>
                    <w:right w:w="0" w:type="dxa"/>
                  </w:tcMar>
                </w:tcPr>
                <w:p w:rsidR="00387A20" w:rsidRDefault="002965DF">
                  <w:r>
                    <w:rPr>
                      <w:i/>
                      <w:iCs/>
                      <w:color w:val="000000"/>
                      <w:sz w:val="22"/>
                      <w:szCs w:val="22"/>
                    </w:rPr>
                    <w:t>LEARNING OBJECTIVES:  </w:t>
                  </w:r>
                </w:p>
              </w:tc>
              <w:tc>
                <w:tcPr>
                  <w:tcW w:w="0" w:type="auto"/>
                  <w:tcMar>
                    <w:top w:w="30" w:type="dxa"/>
                    <w:left w:w="0" w:type="dxa"/>
                    <w:bottom w:w="30" w:type="dxa"/>
                    <w:right w:w="0" w:type="dxa"/>
                  </w:tcMar>
                </w:tcPr>
                <w:p w:rsidR="00387A20" w:rsidRDefault="00CA399D">
                  <w:r>
                    <w:rPr>
                      <w:color w:val="000000"/>
                      <w:sz w:val="22"/>
                      <w:szCs w:val="22"/>
                    </w:rPr>
                    <w:t>FNMN.WARD.17.01-05</w:t>
                  </w:r>
                  <w:r w:rsidR="002965DF">
                    <w:rPr>
                      <w:color w:val="000000"/>
                      <w:sz w:val="22"/>
                      <w:szCs w:val="22"/>
                    </w:rPr>
                    <w:t xml:space="preserve"> - LO: 01-05</w:t>
                  </w:r>
                </w:p>
              </w:tc>
            </w:tr>
            <w:tr w:rsidR="00387A20">
              <w:tc>
                <w:tcPr>
                  <w:tcW w:w="0" w:type="auto"/>
                  <w:tcMar>
                    <w:top w:w="30" w:type="dxa"/>
                    <w:left w:w="0" w:type="dxa"/>
                    <w:bottom w:w="30" w:type="dxa"/>
                    <w:right w:w="0" w:type="dxa"/>
                  </w:tcMar>
                </w:tcPr>
                <w:p w:rsidR="00387A20" w:rsidRDefault="002965DF">
                  <w:r>
                    <w:rPr>
                      <w:i/>
                      <w:iCs/>
                      <w:color w:val="000000"/>
                      <w:sz w:val="22"/>
                      <w:szCs w:val="22"/>
                    </w:rPr>
                    <w:t>ACCREDITING STANDARDS:  </w:t>
                  </w:r>
                </w:p>
              </w:tc>
              <w:tc>
                <w:tcPr>
                  <w:tcW w:w="0" w:type="auto"/>
                  <w:tcMar>
                    <w:top w:w="30" w:type="dxa"/>
                    <w:left w:w="0" w:type="dxa"/>
                    <w:bottom w:w="30" w:type="dxa"/>
                    <w:right w:w="0" w:type="dxa"/>
                  </w:tcMar>
                </w:tcPr>
                <w:p w:rsidR="00387A20" w:rsidRDefault="002965DF">
                  <w:r>
                    <w:rPr>
                      <w:color w:val="000000"/>
                      <w:sz w:val="22"/>
                      <w:szCs w:val="22"/>
                    </w:rPr>
                    <w:t>ACCT.ACBSP.APC.06 - Recording Transactions</w:t>
                  </w:r>
                  <w:r>
                    <w:rPr>
                      <w:color w:val="000000"/>
                      <w:sz w:val="22"/>
                      <w:szCs w:val="22"/>
                    </w:rPr>
                    <w:br/>
                    <w:t>ACCT.ACBSP.APC.09 - Financial Statements</w:t>
                  </w:r>
                  <w:r>
                    <w:rPr>
                      <w:color w:val="000000"/>
                      <w:sz w:val="22"/>
                      <w:szCs w:val="22"/>
                    </w:rPr>
                    <w:br/>
                    <w:t>ACCT.ACBSP.APC.24 - Statement of Cash Flows</w:t>
                  </w:r>
                  <w:r>
                    <w:rPr>
                      <w:color w:val="000000"/>
                      <w:sz w:val="22"/>
                      <w:szCs w:val="22"/>
                    </w:rPr>
                    <w:br/>
                    <w:t>ACCT.AICPA.FN.03 - Measurement</w:t>
                  </w:r>
                  <w:r>
                    <w:rPr>
                      <w:color w:val="000000"/>
                      <w:sz w:val="22"/>
                      <w:szCs w:val="22"/>
                    </w:rPr>
                    <w:br/>
                    <w:t>BUSPROG: Analytic</w:t>
                  </w:r>
                </w:p>
              </w:tc>
            </w:tr>
          </w:tbl>
          <w:p w:rsidR="00387A20" w:rsidRDefault="00387A20"/>
        </w:tc>
      </w:tr>
    </w:tbl>
    <w:p w:rsidR="00387A20" w:rsidRDefault="00387A20"/>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219. Reports as of a specific date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2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b</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220. The first statement prepared</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2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a</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221. Has three sections: operating, investing and financing</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2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d</w:t>
                  </w:r>
                </w:p>
              </w:tc>
            </w:tr>
          </w:tbl>
          <w:p w:rsidR="00387A20" w:rsidRDefault="00387A20"/>
        </w:tc>
      </w:tr>
    </w:tbl>
    <w:p w:rsidR="006950E9" w:rsidRDefault="006950E9">
      <w:pPr>
        <w:spacing w:after="75"/>
      </w:pPr>
    </w:p>
    <w:p w:rsidR="006950E9" w:rsidRDefault="006950E9">
      <w:r>
        <w:br w:type="page"/>
      </w: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lastRenderedPageBreak/>
              <w:t>222. Reports only revenues and expenses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2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a</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223. The second statement prepared</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10"/>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c</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224. A formal presentation of the accounting equation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23"/>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b</w:t>
                  </w:r>
                </w:p>
              </w:tc>
            </w:tr>
          </w:tbl>
          <w:p w:rsidR="00387A20" w:rsidRDefault="00387A20"/>
        </w:tc>
      </w:tr>
    </w:tbl>
    <w:p w:rsidR="00387A20" w:rsidRDefault="00387A20">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387A20">
        <w:tc>
          <w:tcPr>
            <w:tcW w:w="5000" w:type="pct"/>
            <w:tcMar>
              <w:top w:w="0" w:type="dxa"/>
              <w:left w:w="0" w:type="dxa"/>
              <w:bottom w:w="0" w:type="dxa"/>
              <w:right w:w="0" w:type="dxa"/>
            </w:tcMar>
            <w:vAlign w:val="center"/>
          </w:tcPr>
          <w:p w:rsidR="00387A20" w:rsidRDefault="002965DF">
            <w:pPr>
              <w:pStyle w:val="p"/>
            </w:pPr>
            <w:r>
              <w:rPr>
                <w:rFonts w:ascii="Times New Roman" w:eastAsia="Times New Roman" w:hAnsi="Times New Roman" w:cs="Times New Roman"/>
                <w:color w:val="000000"/>
                <w:sz w:val="22"/>
                <w:szCs w:val="22"/>
              </w:rPr>
              <w:t>225. The connecting link between the income statement and balance sheet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149"/>
              <w:gridCol w:w="110"/>
            </w:tblGrid>
            <w:tr w:rsidR="00387A20">
              <w:tc>
                <w:tcPr>
                  <w:tcW w:w="0" w:type="auto"/>
                  <w:tcMar>
                    <w:top w:w="30" w:type="dxa"/>
                    <w:left w:w="0" w:type="dxa"/>
                    <w:bottom w:w="30" w:type="dxa"/>
                    <w:right w:w="0" w:type="dxa"/>
                  </w:tcMar>
                </w:tcPr>
                <w:p w:rsidR="00387A20" w:rsidRDefault="002965DF">
                  <w:r>
                    <w:rPr>
                      <w:i/>
                      <w:iCs/>
                      <w:color w:val="000000"/>
                      <w:sz w:val="22"/>
                      <w:szCs w:val="22"/>
                    </w:rPr>
                    <w:t>ANSWER:  </w:t>
                  </w:r>
                </w:p>
              </w:tc>
              <w:tc>
                <w:tcPr>
                  <w:tcW w:w="0" w:type="auto"/>
                  <w:tcMar>
                    <w:top w:w="30" w:type="dxa"/>
                    <w:left w:w="0" w:type="dxa"/>
                    <w:bottom w:w="30" w:type="dxa"/>
                    <w:right w:w="0" w:type="dxa"/>
                  </w:tcMar>
                </w:tcPr>
                <w:p w:rsidR="00387A20" w:rsidRDefault="002965DF">
                  <w:r>
                    <w:rPr>
                      <w:color w:val="000000"/>
                      <w:sz w:val="22"/>
                      <w:szCs w:val="22"/>
                    </w:rPr>
                    <w:t>c</w:t>
                  </w:r>
                </w:p>
              </w:tc>
            </w:tr>
          </w:tbl>
          <w:p w:rsidR="00387A20" w:rsidRDefault="00387A20"/>
        </w:tc>
      </w:tr>
    </w:tbl>
    <w:p w:rsidR="00387A20" w:rsidRDefault="00387A20">
      <w:pPr>
        <w:spacing w:after="75"/>
      </w:pPr>
    </w:p>
    <w:p w:rsidR="00387A20" w:rsidRDefault="00387A20">
      <w:pPr>
        <w:spacing w:after="75"/>
      </w:pPr>
    </w:p>
    <w:sectPr w:rsidR="00387A20" w:rsidSect="00387A20">
      <w:headerReference w:type="default" r:id="rId6"/>
      <w:footerReference w:type="default" r:id="rId7"/>
      <w:pgSz w:w="12240" w:h="15840"/>
      <w:pgMar w:top="720" w:right="72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4EF5" w:rsidRDefault="001B4EF5" w:rsidP="00387A20">
      <w:r>
        <w:separator/>
      </w:r>
    </w:p>
  </w:endnote>
  <w:endnote w:type="continuationSeparator" w:id="0">
    <w:p w:rsidR="001B4EF5" w:rsidRDefault="001B4EF5" w:rsidP="00387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4"/>
      <w:gridCol w:w="1102"/>
    </w:tblGrid>
    <w:tr w:rsidR="00743F1F">
      <w:tc>
        <w:tcPr>
          <w:tcW w:w="4500" w:type="pct"/>
          <w:tcBorders>
            <w:top w:val="nil"/>
            <w:left w:val="nil"/>
            <w:bottom w:val="nil"/>
            <w:right w:val="nil"/>
          </w:tcBorders>
        </w:tcPr>
        <w:p w:rsidR="00743F1F" w:rsidRPr="007A0426" w:rsidRDefault="00743F1F" w:rsidP="002965DF">
          <w:pPr>
            <w:rPr>
              <w:rFonts w:ascii="Times New Roman" w:hAnsi="Times New Roman" w:cs="Times New Roman"/>
              <w:sz w:val="17"/>
              <w:szCs w:val="17"/>
            </w:rPr>
          </w:pPr>
          <w:r w:rsidRPr="007B626E">
            <w:rPr>
              <w:rFonts w:ascii="Times New Roman" w:hAnsi="Times New Roman" w:cs="Times New Roman"/>
              <w:color w:val="222222"/>
              <w:sz w:val="17"/>
              <w:szCs w:val="17"/>
              <w:shd w:val="clear" w:color="auto" w:fill="FFFFFF"/>
            </w:rPr>
            <w:t>© 2017 Cengage Learning</w:t>
          </w:r>
          <w:r w:rsidRPr="007B626E">
            <w:rPr>
              <w:rFonts w:ascii="Times New Roman" w:hAnsi="Times New Roman" w:cs="Times New Roman"/>
              <w:color w:val="222222"/>
              <w:sz w:val="17"/>
              <w:szCs w:val="17"/>
              <w:shd w:val="clear" w:color="auto" w:fill="FFFFFF"/>
              <w:vertAlign w:val="superscript"/>
            </w:rPr>
            <w:t>®</w:t>
          </w:r>
          <w:r w:rsidRPr="007B626E">
            <w:rPr>
              <w:rFonts w:ascii="Times New Roman" w:hAnsi="Times New Roman" w:cs="Times New Roman"/>
              <w:color w:val="222222"/>
              <w:sz w:val="17"/>
              <w:szCs w:val="17"/>
              <w:shd w:val="clear" w:color="auto" w:fill="FFFFFF"/>
            </w:rPr>
            <w:t>. May not be scanned, copied or duplicated, or posted to a publicly accessible website, in whole or in part.</w:t>
          </w:r>
        </w:p>
        <w:p w:rsidR="00743F1F" w:rsidRDefault="00743F1F"/>
      </w:tc>
      <w:tc>
        <w:tcPr>
          <w:tcW w:w="4500" w:type="pct"/>
          <w:tcBorders>
            <w:top w:val="nil"/>
            <w:left w:val="nil"/>
            <w:bottom w:val="nil"/>
            <w:right w:val="nil"/>
          </w:tcBorders>
        </w:tcPr>
        <w:p w:rsidR="00743F1F" w:rsidRDefault="00743F1F">
          <w:pPr>
            <w:jc w:val="right"/>
          </w:pPr>
        </w:p>
      </w:tc>
    </w:tr>
  </w:tbl>
  <w:p w:rsidR="00743F1F" w:rsidRDefault="00743F1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4EF5" w:rsidRDefault="001B4EF5" w:rsidP="00387A20">
      <w:r>
        <w:separator/>
      </w:r>
    </w:p>
  </w:footnote>
  <w:footnote w:type="continuationSeparator" w:id="0">
    <w:p w:rsidR="001B4EF5" w:rsidRDefault="001B4EF5" w:rsidP="00387A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F1F" w:rsidRDefault="00743F1F">
    <w:r>
      <w:rPr>
        <w:rFonts w:ascii="Times New Roman" w:eastAsia="Times New Roman" w:hAnsi="Times New Roman" w:cs="Times New Roman"/>
        <w:b/>
        <w:bCs/>
        <w:color w:val="000000"/>
        <w:sz w:val="22"/>
        <w:szCs w:val="22"/>
        <w:u w:val="single"/>
      </w:rPr>
      <w:t>Chapter 1 - Introduction to Accounting and Business</w:t>
    </w:r>
  </w:p>
  <w:p w:rsidR="00743F1F" w:rsidRDefault="00743F1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87A20"/>
    <w:rsid w:val="0007546A"/>
    <w:rsid w:val="0008542F"/>
    <w:rsid w:val="00093696"/>
    <w:rsid w:val="001B4EF5"/>
    <w:rsid w:val="002965DF"/>
    <w:rsid w:val="002D0DBC"/>
    <w:rsid w:val="002D5786"/>
    <w:rsid w:val="00387A20"/>
    <w:rsid w:val="003B28B5"/>
    <w:rsid w:val="003E0972"/>
    <w:rsid w:val="00422931"/>
    <w:rsid w:val="00467307"/>
    <w:rsid w:val="005A04C5"/>
    <w:rsid w:val="006950E9"/>
    <w:rsid w:val="00722776"/>
    <w:rsid w:val="00743F1F"/>
    <w:rsid w:val="007F64FD"/>
    <w:rsid w:val="00820842"/>
    <w:rsid w:val="00A903C3"/>
    <w:rsid w:val="00C467F0"/>
    <w:rsid w:val="00CA399D"/>
    <w:rsid w:val="00EE1AC8"/>
    <w:rsid w:val="00F532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D7C482-2FD8-453C-8070-7E1140815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BCE"/>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kern w:val="32"/>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sz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ContentItem">
    <w:name w:val="questionContentItem"/>
    <w:basedOn w:val="Normal"/>
    <w:rsid w:val="00387A20"/>
  </w:style>
  <w:style w:type="paragraph" w:customStyle="1" w:styleId="p">
    <w:name w:val="p"/>
    <w:basedOn w:val="Normal"/>
    <w:rsid w:val="00387A20"/>
  </w:style>
  <w:style w:type="table" w:customStyle="1" w:styleId="questionMetaData">
    <w:name w:val="questionMetaData"/>
    <w:rsid w:val="00387A20"/>
    <w:tblPr>
      <w:tblCellMar>
        <w:top w:w="0" w:type="dxa"/>
        <w:left w:w="0" w:type="dxa"/>
        <w:bottom w:w="0" w:type="dxa"/>
        <w:right w:w="0" w:type="dxa"/>
      </w:tblCellMar>
    </w:tblPr>
  </w:style>
  <w:style w:type="character" w:customStyle="1" w:styleId="DoubleUnderline">
    <w:name w:val="DoubleUnderline"/>
    <w:basedOn w:val="DefaultParagraphFont"/>
    <w:rsid w:val="00387A20"/>
    <w:rPr>
      <w:bdr w:val="nil"/>
    </w:rPr>
  </w:style>
  <w:style w:type="paragraph" w:styleId="Header">
    <w:name w:val="header"/>
    <w:basedOn w:val="Normal"/>
    <w:link w:val="HeaderChar"/>
    <w:uiPriority w:val="99"/>
    <w:semiHidden/>
    <w:unhideWhenUsed/>
    <w:rsid w:val="002965DF"/>
    <w:pPr>
      <w:tabs>
        <w:tab w:val="center" w:pos="4680"/>
        <w:tab w:val="right" w:pos="9360"/>
      </w:tabs>
    </w:pPr>
  </w:style>
  <w:style w:type="character" w:customStyle="1" w:styleId="HeaderChar">
    <w:name w:val="Header Char"/>
    <w:basedOn w:val="DefaultParagraphFont"/>
    <w:link w:val="Header"/>
    <w:uiPriority w:val="99"/>
    <w:semiHidden/>
    <w:rsid w:val="002965DF"/>
    <w:rPr>
      <w:rFonts w:ascii="Arial" w:eastAsia="Arial" w:hAnsi="Arial" w:cs="Arial"/>
      <w:sz w:val="16"/>
      <w:szCs w:val="24"/>
      <w:bdr w:val="nil"/>
    </w:rPr>
  </w:style>
  <w:style w:type="paragraph" w:styleId="Footer">
    <w:name w:val="footer"/>
    <w:basedOn w:val="Normal"/>
    <w:link w:val="FooterChar"/>
    <w:uiPriority w:val="99"/>
    <w:semiHidden/>
    <w:unhideWhenUsed/>
    <w:rsid w:val="002965DF"/>
    <w:pPr>
      <w:tabs>
        <w:tab w:val="center" w:pos="4680"/>
        <w:tab w:val="right" w:pos="9360"/>
      </w:tabs>
    </w:pPr>
  </w:style>
  <w:style w:type="character" w:customStyle="1" w:styleId="FooterChar">
    <w:name w:val="Footer Char"/>
    <w:basedOn w:val="DefaultParagraphFont"/>
    <w:link w:val="Footer"/>
    <w:uiPriority w:val="99"/>
    <w:semiHidden/>
    <w:rsid w:val="002965DF"/>
    <w:rPr>
      <w:rFonts w:ascii="Arial" w:eastAsia="Arial" w:hAnsi="Arial" w:cs="Arial"/>
      <w:sz w:val="16"/>
      <w:szCs w:val="24"/>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17781</Words>
  <Characters>101356</Characters>
  <Application>Microsoft Office Word</Application>
  <DocSecurity>0</DocSecurity>
  <Lines>844</Lines>
  <Paragraphs>237</Paragraphs>
  <ScaleCrop>false</ScaleCrop>
  <HeadingPairs>
    <vt:vector size="2" baseType="variant">
      <vt:variant>
        <vt:lpstr>Title</vt:lpstr>
      </vt:variant>
      <vt:variant>
        <vt:i4>1</vt:i4>
      </vt:variant>
    </vt:vector>
  </HeadingPairs>
  <TitlesOfParts>
    <vt:vector size="1" baseType="lpstr">
      <vt:lpstr>Chapter 1 - Introduction to Accounting and Business</vt:lpstr>
    </vt:vector>
  </TitlesOfParts>
  <Company/>
  <LinksUpToDate>false</LinksUpToDate>
  <CharactersWithSpaces>118900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Introduction to Accounting and Business</dc:title>
  <cp:lastModifiedBy>Leslie Kauffman</cp:lastModifiedBy>
  <cp:revision>14</cp:revision>
  <dcterms:created xsi:type="dcterms:W3CDTF">2016-02-11T16:27:00Z</dcterms:created>
  <dcterms:modified xsi:type="dcterms:W3CDTF">2016-05-15T22:44:00Z</dcterms:modified>
</cp:coreProperties>
</file>