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Laws and government regulations affect almost all business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Many different laws may apply to a single business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consists of enforceable rules governing relationships among individuals and between individuals and their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​Businesspersons are expected to make decisions that are ethically sound.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a small-business owner means that you will never have to take on the role of finance manager, marketing manager or accountant.​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financial statements created by an accountant need to be verified for accuracy is not a legal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legal questions involved when considering ways to raise capital so a business can grow.​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legal questions involved when choosing an appropriate business organizational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business owner is likely to face legal questions when determining ways to reduce his small business’s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truly understand the law, it is important to understand the origins of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is a source of American law that is comprised of statutes.​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are laws enacted by Congress and the state legislatures and comprise one of the sources of American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doctrine obligating judges to help persons who have failed to protect their own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system, judges generally follow stare decisis unless there is a compelling reason to overturn a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Courts do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depart from precedents.​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Damages are a remedy at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injunctions.​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states, the courts no longer grant “equitable” remedies.​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law that is common throughout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term for the laws that are familiar to most of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 includes only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a law is constitutional depends on its 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reserves to the federal government all powers not granted to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includes state statutes.​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 apply in all states, including those in which the laws have not been adopted.​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Statutory law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county ordinances.​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in interpreting statutory law, may rely on sources outside of the statute (such as legislative history in response to common law precedents) as a guide to what the legislators intended.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No state has adopted the Uniform Commercial Code in its entirety.​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judge’s function is to make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consists of the rules, orders, and decisions of administrative agencies.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includes only state regulations.​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focuses on duties that exist between persons.​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acts are prohibited only by federal government statutes.​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Any federal government authority can enforce any federal government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law is the law of a foreign nation and varies from country to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Data Analytics, Inc., is a corporation engaged in the business of compiling, analyzing, and marketing data. To accomplish its purposes, Data Analytics obtains financing, and hires and fires employees. Laws and government regulations affect such business activities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​hiring and firing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manufacturing and marketing of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financing.​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Cato and Dolly are involved in a lawsuit. The best definition of a lawsuit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prosecution, not a civil proceeding.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failure to perform a legal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enactment of law by a legislative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enacts a statute, the Federal Deposit Insurance Corporation (an administrative agency) issues rules, the Southeast Financial Institutions Association (a private organizations) issues instructions, South Valley Bank posts a memo with orders for its employees, and Tina tells her co-worker about a recent news story. Sources of law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instructions issued by private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orders posted by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issued by federal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stories released by news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Ohio’s state constitution, the Ohio Environmental Protection Agency issues a new rule, the Polk County Commission approves a new property tax measure, and the professors and students at Ohio Law School publish the results of their most recent legal research. Sources of law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measures approved by local governing bodies.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of legal scholars’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issued by state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measures approved by local governing bodies and the rules issued by state administrative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Much of American law is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legal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legal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civil law of the Greeks.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​Ancient Chinese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Kevin is a judge hearing the case of </w:t>
            </w:r>
            <w:r>
              <w:rPr>
                <w:rStyle w:val="DefaultParagraphFont"/>
                <w:rFonts w:ascii="Times New Roman" w:eastAsia="Times New Roman" w:hAnsi="Times New Roman" w:cs="Times New Roman"/>
                <w:b w:val="0"/>
                <w:bCs w:val="0"/>
                <w:i/>
                <w:iCs/>
                <w:smallCaps w:val="0"/>
                <w:color w:val="000000"/>
                <w:sz w:val="22"/>
                <w:szCs w:val="22"/>
                <w:bdr w:val="nil"/>
                <w:rtl w:val="0"/>
              </w:rPr>
              <w:t>Local Dispatch Co. v. National Transport Corp</w:t>
            </w:r>
            <w:r>
              <w:rPr>
                <w:rStyle w:val="DefaultParagraphFont"/>
                <w:rFonts w:ascii="Times New Roman" w:eastAsia="Times New Roman" w:hAnsi="Times New Roman" w:cs="Times New Roman"/>
                <w:b w:val="0"/>
                <w:bCs w:val="0"/>
                <w:i w:val="0"/>
                <w:iCs w:val="0"/>
                <w:smallCaps w:val="0"/>
                <w:color w:val="000000"/>
                <w:sz w:val="22"/>
                <w:szCs w:val="22"/>
                <w:bdr w:val="nil"/>
                <w:rtl w:val="0"/>
              </w:rPr>
              <w:t>. Applying the relevant rule of law to the facts of the case requires Kevin to find previously decided cases that, in relation to the case under consideration,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different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similar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odds.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​exactly identical.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As a judge, Bonnie applies common law rules. These rules develop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​decisions of the courts in legal disputes.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issued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Congress and the 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 drafted by legal scholars.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no precedents on which the court deciding the case </w:t>
            </w:r>
            <w:r>
              <w:rPr>
                <w:rStyle w:val="DefaultParagraphFont"/>
                <w:rFonts w:ascii="Times New Roman" w:eastAsia="Times New Roman" w:hAnsi="Times New Roman" w:cs="Times New Roman"/>
                <w:b w:val="0"/>
                <w:bCs w:val="0"/>
                <w:i/>
                <w:iCs/>
                <w:smallCaps w:val="0"/>
                <w:color w:val="000000"/>
                <w:sz w:val="22"/>
                <w:szCs w:val="22"/>
                <w:bdr w:val="nil"/>
                <w:rtl w:val="0"/>
              </w:rPr>
              <w:t>Standard Resource Co. v. Topline Inventory,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base its decision. The court can consider, among other things,​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opinions of the friends and relatives of the 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of a poll of those in the courtroom.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 or social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Mike and Nan are involved in a case. The best definition of a </w:t>
            </w:r>
            <w:r>
              <w:rPr>
                <w:rStyle w:val="DefaultParagraphFont"/>
                <w:rFonts w:ascii="Times New Roman" w:eastAsia="Times New Roman" w:hAnsi="Times New Roman" w:cs="Times New Roman"/>
                <w:b w:val="0"/>
                <w:bCs w:val="0"/>
                <w:i/>
                <w:iCs/>
                <w:smallCaps w:val="0"/>
                <w:color w:val="000000"/>
                <w:sz w:val="22"/>
                <w:szCs w:val="22"/>
                <w:bdr w:val="nil"/>
                <w:rtl w:val="0"/>
              </w:rPr>
              <w:t>case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prosecution, not a civil proceeding.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failure to perform a legal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type of regulation applied to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Charles is a federal judge whose judicial decisions are part of case law, which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interpretations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created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provisions.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​parties’ subjective motives for engaging in litigation.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Retail Sales Corp. v. Trucking Delivery Co.,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court may rule contrary to a precedent if the court decides that the precedent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incorrect or inapplicable.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in line with the judge’s personal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lead to unintended consequences.​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not bring about the result the judge prefers.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iCs/>
                <w:smallCaps w:val="0"/>
                <w:color w:val="000000"/>
                <w:sz w:val="22"/>
                <w:szCs w:val="22"/>
                <w:bdr w:val="nil"/>
                <w:rtl w:val="0"/>
              </w:rPr>
              <w:t>Benny v. City Car Dealership,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state supreme court held that a minor could cancel a contract for the sale of a car. Now a trial court in the same state is deciding </w:t>
            </w:r>
            <w:r>
              <w:rPr>
                <w:rStyle w:val="DefaultParagraphFont"/>
                <w:rFonts w:ascii="Times New Roman" w:eastAsia="Times New Roman" w:hAnsi="Times New Roman" w:cs="Times New Roman"/>
                <w:b w:val="0"/>
                <w:bCs w:val="0"/>
                <w:i/>
                <w:iCs/>
                <w:smallCaps w:val="0"/>
                <w:color w:val="000000"/>
                <w:sz w:val="22"/>
                <w:szCs w:val="22"/>
                <w:bdr w:val="nil"/>
                <w:rtl w:val="0"/>
              </w:rPr>
              <w:t>Dora v. Even Steven Auto Deals,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case with similar facts. Under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trial court is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​disregard the Benny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the minor to fulfill the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Judge Karen, a state appellate court judge, decides that the precedent for the case she is hearing is no longer correct due to technological changes. Her decision to overturn the case must be followed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 state’s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state’s Supreme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trial courts under the jurisdiction of her appellate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state’s trial courts.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Deb and Earl are involved in a judicial proceeding for the resolution of a dispute.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remedy.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an action against Gina, Harry obtains a </w:t>
            </w:r>
            <w:r>
              <w:rPr>
                <w:rStyle w:val="DefaultParagraphFont"/>
                <w:rFonts w:ascii="Times New Roman" w:eastAsia="Times New Roman" w:hAnsi="Times New Roman" w:cs="Times New Roman"/>
                <w:b w:val="0"/>
                <w:bCs w:val="0"/>
                <w:i/>
                <w:iCs/>
                <w:smallCaps w:val="0"/>
                <w:color w:val="000000"/>
                <w:sz w:val="22"/>
                <w:szCs w:val="22"/>
                <w:bdr w:val="nil"/>
                <w:rtl w:val="0"/>
              </w:rPr>
              <w:t>remedy</w:t>
            </w:r>
            <w:r>
              <w:rPr>
                <w:rStyle w:val="DefaultParagraphFont"/>
                <w:rFonts w:ascii="Times New Roman" w:eastAsia="Times New Roman" w:hAnsi="Times New Roman" w:cs="Times New Roman"/>
                <w:b w:val="0"/>
                <w:bCs w:val="0"/>
                <w:i w:val="0"/>
                <w:iCs w:val="0"/>
                <w:smallCaps w:val="0"/>
                <w:color w:val="000000"/>
                <w:sz w:val="22"/>
                <w:szCs w:val="22"/>
                <w:bdr w:val="nil"/>
                <w:rtl w:val="0"/>
              </w:rPr>
              <w:t>.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administrative agency’s enforcement of its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principle of the law derived from earlier court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a state legislature or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legal means to recover a right or to redress a wrong.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​Eliza is a state court judge. Flora appears in a case in Eliza’s court, claiming that Glover breached a contract. Eliza may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​award 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​imprison Glover.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​award damages or cancel the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and Kay enter into a contract for the sale of a bicycle, but Kay later refuses to deliver the goods. James asks a court to order Kay to perform as promised. Ordering a party to perform what was promised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equitable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unenforceable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​beyond the court’s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Oak Street Market has a </w:t>
            </w:r>
            <w:r>
              <w:rPr>
                <w:rStyle w:val="DefaultParagraphFont"/>
                <w:rFonts w:ascii="Times New Roman" w:eastAsia="Times New Roman" w:hAnsi="Times New Roman" w:cs="Times New Roman"/>
                <w:b w:val="0"/>
                <w:bCs w:val="0"/>
                <w:i/>
                <w:iCs/>
                <w:smallCaps w:val="0"/>
                <w:color w:val="000000"/>
                <w:sz w:val="22"/>
                <w:szCs w:val="22"/>
                <w:bdr w:val="nil"/>
                <w:rtl w:val="0"/>
              </w:rPr>
              <w:t>cause of action</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is best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prosecution, not a civil proceeding.​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failure to perform a legal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giving a person a right to initiate a judicial proceeding.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Ian, Jenna obtains an </w:t>
            </w:r>
            <w:r>
              <w:rPr>
                <w:rStyle w:val="DefaultParagraphFont"/>
                <w:rFonts w:ascii="Times New Roman" w:eastAsia="Times New Roman" w:hAnsi="Times New Roman" w:cs="Times New Roman"/>
                <w:b w:val="0"/>
                <w:bCs w:val="0"/>
                <w:i/>
                <w:iCs/>
                <w:smallCaps w:val="0"/>
                <w:color w:val="000000"/>
                <w:sz w:val="22"/>
                <w:szCs w:val="22"/>
                <w:bdr w:val="nil"/>
                <w:rtl w:val="0"/>
              </w:rPr>
              <w:t>injunction.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Distinguishing between legal and equitable remedies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legal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equitable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so that statistical data on the remedies can be compiled.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because the type of remedy available will depend on the type of harm suffered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Ethan, Francisco obtains an award of </w:t>
            </w:r>
            <w:r>
              <w:rPr>
                <w:rStyle w:val="DefaultParagraphFont"/>
                <w:rFonts w:ascii="Times New Roman" w:eastAsia="Times New Roman" w:hAnsi="Times New Roman" w:cs="Times New Roman"/>
                <w:b w:val="0"/>
                <w:bCs w:val="0"/>
                <w:i/>
                <w:iCs/>
                <w:smallCaps w:val="0"/>
                <w:color w:val="000000"/>
                <w:sz w:val="22"/>
                <w:szCs w:val="22"/>
                <w:bdr w:val="nil"/>
                <w:rtl w:val="0"/>
              </w:rPr>
              <w:t>damages</w:t>
            </w:r>
            <w:r>
              <w:rPr>
                <w:rStyle w:val="DefaultParagraphFont"/>
                <w:rFonts w:ascii="Times New Roman" w:eastAsia="Times New Roman" w:hAnsi="Times New Roman" w:cs="Times New Roman"/>
                <w:b w:val="0"/>
                <w:bCs w:val="0"/>
                <w:i w:val="0"/>
                <w:iCs w:val="0"/>
                <w:smallCaps w:val="0"/>
                <w:color w:val="000000"/>
                <w:sz w:val="22"/>
                <w:szCs w:val="22"/>
                <w:bdr w:val="nil"/>
                <w:rtl w:val="0"/>
              </w:rPr>
              <w:t>.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early King’s Court of England, a court of law could grant as a remedy only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a contract 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If a provision in the California state constitution conflicts with a provision in the U.S. Constitution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provision applies.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provisions are balanced to reach a compromise.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constitution takes precedence.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takes precedence.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Tenth Amendment of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​defines the powers and limitations of 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gives state law precedence over federal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​gives the federal government the power to tax 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​gives all citizens the right to bear arms.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Pennsylvania legislature enacts a state law that violates the U.S. Constitution. This law can be enforced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of Pennsylvania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Café Espresso is a coffee shop subject to the laws of Illinois. In Illinois, the highest-ranking (superior) law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case decided by the Illinois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rule created by a Illinois state administrative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provision in the Illinois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the Illinois legislature.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Commercial Code has been adopted, at least in part,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​forty-five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​thirty-five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Consumer Product Safety Commission is a government agency that issues rules, orders, and decisions. The Colorado state legislature enacts statutes. The Washington County Board and the Silver City Council enact ordinances. Administrative law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laws that affect a business’s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orders, and decisions of the Consumer Product Safety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the Colorado state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​ordinances enacted by the Washington County Board and the Silver City Council.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Bay City Planning Department, the Coastal County Zoning Commission, the Delaware Environmental Quality Agency, and the U.S. Bureau of Land Management issue regulations. These rules constitute​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law dealing with the enforcement of private rights and duties between parties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private individuals by other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public officials by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relief available when a person’s rights are violated.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wrongs committed against the public as a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acts are prohibited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statutes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statues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statutes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state, and federal statutes.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iCs/>
                <w:smallCaps w:val="0"/>
                <w:color w:val="000000"/>
                <w:sz w:val="22"/>
                <w:szCs w:val="22"/>
                <w:bdr w:val="nil"/>
                <w:rtl w:val="0"/>
              </w:rPr>
              <w:t>​National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that pertains to a particular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that has an extraterritorial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law that is applied within a nation’s courts, including international law and the law of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 as opposed to state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 nation is a sovereign entity.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nation must submit to international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higher authority to which a nation must submit.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nation must adhere to the standards of the United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nation is subject to the laws of its neighboring 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If Japan violates an international trade law, other countries may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 fines on 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boycott Japan’s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imprison responsible individuals for willful violations.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Japanese citizens.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Americans with a Better Cause (ABC), a nonprofit organization, files a suit against the U.S. Department of Justice (DOJ), claiming that a certain federal statute the DOJ is empowered to enforce conflicts with the U.S. Constitution and with a state constitution. In each situation, which source of law has priority?​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is the supreme law of the land. A law in violation of the Constitution, no matter what its source, will be declared unconstitutional and will not be enforced. Thus, the federal statute does not have priority over the Constitution. The federal statute would have priority over the state constitution, however, because under the U.S. Constitution, when there is a conflict between a federal law and a state law, the state law is rendered invalid.​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dispute between Digital Hardware Corporation and Software Engineering Associates, Inc., the court applies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this doctrine?  What does this doctrine have to do with the American legal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legal system, past judicial decisions are binding in current disputes with similar facts.  This feature of the common law, which is the basis of the American legal system, is unique because, unlike the law in other legal systems, it is judge-made law.  Within the common law system, when possible, judges attempt to be consistent and to base their decisions on the principles suggested by earlier cases.  The body of principles and doctrines that form the common law emerged over time as judges applied the principles announced in earlier cases to subsequent legal controversies. The practice of deciding cases with reference to former decisions, or precedents—the cornerstone of the American legal system—is called the doctrine of stare decisis.  Under this doctrine, judges are obligated to follow the precedents established within their jurisdictions.  This helps courts to be more efficient, and makes the law more stable and predictable.​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Introduction to the Law and Our Legal System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Introduction to the Law and Our Legal System</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