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Efficient managers </w:t>
            </w:r>
            <w:r>
              <w:rPr>
                <w:rStyle w:val="DefaultParagraphFont"/>
                <w:rFonts w:ascii="Times New Roman" w:eastAsia="Times New Roman" w:hAnsi="Times New Roman" w:cs="Times New Roman"/>
                <w:b w:val="0"/>
                <w:bCs w:val="0"/>
                <w:i w:val="0"/>
                <w:iCs w:val="0"/>
                <w:smallCaps w:val="0"/>
                <w:color w:val="000000"/>
                <w:sz w:val="22"/>
                <w:szCs w:val="22"/>
                <w:bdr w:val="nil"/>
                <w:rtl w:val="0"/>
              </w:rPr>
              <w:t>make the right decisions and successfully implement them.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 cross country running team is an example of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An example of a physical resource is the drilling platform used by an oil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Jeanne's department has the lowest production cost because her people keep the scrap rate and direct labor costs low. From this information, we know her department is an efficient operation.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Leading means setting an organization's goals and deciding how best to achieve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who select a course of action from a set of rational alternatives are involved in decision making.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To be an effective manager, you must first do your planning, then your organizing, then your leading, and finally your controlling.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If American Airlines was to eliminate drink service on its flights, outlining and following such a strategy would be the responsibility of the organizing function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At John Deere &amp; Company, Tim starts lawnmowers to see that they meet John Deere's standards. Tim's job in the factory involves the controlling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can be classified according to their </w:t>
            </w:r>
            <w:r>
              <w:rPr>
                <w:rStyle w:val="DefaultParagraphFont"/>
                <w:rFonts w:ascii="Times New Roman" w:eastAsia="Times New Roman" w:hAnsi="Times New Roman" w:cs="Times New Roman"/>
                <w:b w:val="0"/>
                <w:bCs w:val="0"/>
                <w:i w:val="0"/>
                <w:iCs w:val="0"/>
                <w:smallCaps w:val="0"/>
                <w:color w:val="000000"/>
                <w:sz w:val="22"/>
                <w:szCs w:val="22"/>
                <w:bdr w:val="nil"/>
                <w:shd w:val="clear" w:color="auto" w:fill="FFFFFF"/>
                <w:rtl w:val="0"/>
              </w:rPr>
              <w:t>level in the organization and the area in which they specialize.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Bonnie Babson holds the title of plant manager of the Green Tree Manufacturing Company. She is likely a first-line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Operations managers are concerned with creating and managing the systems that create an organization's products and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Overseeing timely delivery of your daily newspaper would be the responsibility of managers in the newspaper's operations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Ann Honeycutt has specialized training for coordinating the various recreational activities at a retirement village and nursing home. Because she is involved with all such activities, she likely is an administrative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concept of a management role is similar to the role an actor plays in a theatrical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your boss goes to the company president's home for a Christmas party, your boss is engaged in the political role as defined by Mintzberg.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Pragna is in charge of a call center. She is always at her desk and ready to start work at 8:00 a.m., and she never leaves before 5:00 p.m. The people who work for her have noticed this pattern, and they model their attendance behavior after her. Pragna's actions are part of the monitor role as defined by Mintzberg.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Tom testifies before Congress about his company's philanthropic support for math and science education, he is fulfilling the disseminator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Chris Cadott sees an opportunity to increase sales of his company's new machinery by sending a salesperson to talk to a representative of the Iowa Agricultural Department. In this case Chris is engaging in the role of an entrepreneur.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manager reaches agreement with a union on the terms for a new labor contract, the manager has been serving primarily in the negotiator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William Wilson is in an apprenticeship program to learn the skills required to be an electrician. He will be learning technical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 are more important at the level of the middle manager than at other management levels.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To be a successful manager, good interpersonal skills are essential.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 are more important to first-line managers than to managers at other levels of the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who are able to see the overall relationships among their organization, its competitors, its suppliers, and the economy are said to have good diagnostic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Juan has strong diagnostic skills. He is good at developing a </w:t>
            </w:r>
            <w:r>
              <w:rPr>
                <w:rStyle w:val="DefaultParagraphFont"/>
                <w:rFonts w:ascii="Times New Roman" w:eastAsia="Times New Roman" w:hAnsi="Times New Roman" w:cs="Times New Roman"/>
                <w:b w:val="0"/>
                <w:bCs w:val="0"/>
                <w:i/>
                <w:iCs/>
                <w:smallCaps w:val="0"/>
                <w:color w:val="000000"/>
                <w:sz w:val="22"/>
                <w:szCs w:val="22"/>
                <w:bdr w:val="nil"/>
                <w:rtl w:val="0"/>
              </w:rPr>
              <w:t>big picture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 skills help the manager listen to what others say and to understand the real meaning behind e-mails, letters, reports, and other written communication.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work follows an orderly, systematic progression through the workweek.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were to study every management book, you could then step into a top management position and immediately be effective.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Diversity may be reflected along numerous dimensions, but most managers tend to focus on age, gender, and ethnicity, but not physical abilities and disabilities.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management skills required for success in the not-for-profit sector are essentially the same as the for-profit sector.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News Corporation, Smile Train, Delta Airlines and Gucci are all examples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bureaucracies.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not-for-profit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diversity.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centralized units of operation.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Department of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Princeton University track team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Starbucks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Swoopo, online auction 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Amy, Frank, Puz, and Tiaro started a Bible study group. They are engaged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starting a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starting an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a managerial hierarchy.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a bureaucracy.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an organizational matrix.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Ken and Jan Robelot have started an organization to sell Kenny's Cajun Popcorn, a peppery-flavored popcorn. The startup process for this organization included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deciding on a product to make.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identifying potential competitors for the flavored popcorn.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finding an initial location in which to house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making financial arrangements to order supplies.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an example of a physical resource needed to operate the company that produces Kenny's Cajun Popcorn, a "low-calorie snack with a high-voltage flavor"?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industrial-size popcorn popper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Cajun spices needed for flavoring popcorn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help of family members who serve as taste-testers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inventory of cans of market-ready Kenny's Cajun Popcorn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physical resources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raw materials.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robotic welder.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 used in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inventory of finished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office building.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Women's National Basketball Association, the coaches, managers, and players are  ____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intellectual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use all of the following types of resources to achieve organizational goals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National Football League, the stadiums are ____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National Football League, the ticket revenues are ____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National Football League, the promotional ads are  ____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fact that managers use four classes of inputs to perform organizational processes suggests that management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resource-based.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ineffective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inefficient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conversion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using its environment wisely.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purpose of the management process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 organizational goals and make logical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achieve organizational goals efficiently and effectively.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ensure that all employees are working together effectively.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organize the various functions in a logical manner.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sure things go as planned.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definition of management considers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Achieving organizational goals efficiently and effectively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necessary to make logical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not necessary for successful management but is desirable.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ensures that all employees will work cohesively.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rarely occurs in private sector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primary purpose of the management process.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Maine Cookies is a small company that bakes and ships gifts of cookies from parents to their children who are college students. The company produces high-quality products made with the best ingredients. As little as possible is wasted, and it uses little overtime because it operates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 reliability.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 flexibility.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bureaucratically.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____ refers to doing a job without wasting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Complexity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Pervasiveness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Reliability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Rajiv just completed a project in which he restructured sales territories, met with sales representatives to help them set goals, scheduled motivational meetings, and started a program of quarterly performance review for the sales force. His goals are to reduce waste and provide improved customer service. Rajiv is engaged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Rebecca worked 20 hours and produced 50 units of a product. Randy worked 15 hours and produced 50 units of the same product. Compared to Randy, Rebecca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equally efficient but not as effective.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equally effective and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 unknown effectiveness but not as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effective nor 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busy managing other workers.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____ means making the right decisions and then successfully implementing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Pervasiveness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describes individuals engaged in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1"/>
              <w:gridCol w:w="8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worker welds parts together.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quality control employee inspects boxes of cake mix as they come off the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auto repair worker changes the oil in a customer's car.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plant manager has set an organizational goal of reducing plant waste by 5 percent during the next fiscal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correctly lists all of the basic management functions?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 controlling, leading, and coordinating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decision making, organizing, and 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and decision making, leading, and 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and decision making, organizing, leading, and 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Managing, leading, directing, staffing, and evaluating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____ is one of the four basic management functions.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Disciplining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Advertising and subscription revenues at U.S. newspapers have been decreasing. A CEO sets a goal of stopping the decline. The CEO is engaged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____ involves determining an organization's goals and deciding how best to achieve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Coordinating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correct sequence in which a manager should accomplish the four basic management functions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planning</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organizing</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organizing</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leading</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depends on the prevailing circumstances.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The purpose of planning and decision making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enhance the company's image.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 organizational progress.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 the organization for effective goal attainment.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get the members of the organization to work together.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serve as a guide for future activities.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Google CEO, Larry Page, created a work culture that seeks employee input and provides plentiful perks, transparency, and flexibility. This is most representative of which management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Advertising and subscription revenue at U.S. newspapers have been decreasing. A CEO chooses to charge readers for online content. The CEO is engaged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Google CEO, Larry Page, launched Google+, which lets people group those with whom they interact into different social circles. Distinguishing Google+ from Facebook was part of the  ____ function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coordinating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and decision making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Many organizations allow employees to work remotely using technology The organization saves money on real-estate. This is a(n) ____ function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coordinating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employees work remotely, conference calls and emails can be used to check on employee availability and productivity. This is part of the ____ function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coordinating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production department at Chelsea Milling Company, a sample of every product is taken at 15-minute intervals to ensure that standards are maintained.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discriminating.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Editors at publishing companies monitor content for quality and accuracy. They are engaged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discriminating.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BEST reflects the relationship between management and leadership?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is only one part of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is only one part of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and leadership are the same 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and management are unrelated concepts.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leadership and management are part of controlling.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Google CEO, Larry Page, announced to the media that Google+, its social networking site, gained 10 million users its first 2 weeks. Page leveraged the Google name and expertise in search engines with the new social networking site. Which management function does this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manager of McCaffrey's grocery store has hired eight teenagers to help during the summer season. The teens were divided into two groups. One group is cashiers; the second group is stockers. When the manager meets with stockers to find out why their group is not stocking as quickly as was expected, she is engaged in which management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Coordinating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an activity associated with the management function of leading?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Trying to get employees to produce at high levels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Settling a dispute between two shifts of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Praising workers who show improved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Informing employees of corporate goals for next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Checking on the quality of finished products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activity associated with the management function of controlling?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Setting a goal to increase sales 25 percent next quarter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Arranging units in an organization according to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Reviewing yesterday's production reports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Choosing between two alternative communication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Deciding to buy ten new robots to weld auto bodies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decision by GE to do business, through subsidiaries, with Iran would have been made at what organizational level?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Middle-level marketing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Front-line supervisor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An officer with the rank of General in the Marine Corps is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supervisor.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supervisor.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intermediate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is an example of a first-line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chief executive officer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supervisor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chairman of the 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division head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In most organizations, the ____ level of management contains the largest number of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supervision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middle managers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managers coordinate supervisors'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managers implement top management's policies.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managers serve as a bridge between upper and lower levels of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middle managers is increasing in most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managers can also be classified according to functional area.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managers spend most of their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telephone.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meetings.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implementing plans of top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managing inventory.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supervising production employees.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Corporate attorneys are part of the corporate headquarters. Their area of management is part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kinds of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editors ensure authors meet a deadline, the editors are working in which functional area?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Eric is an executive coach. He helps executives see their strengths and weaknesses, and improve their performance. Eric is a(n) ____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____ managers tend to be generalists and not associated with any particular functional area.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category of managerial role defined by Henry Mintzberg?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roles is categorized as interpersonal?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interpersonal role involves serving as a link among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Sealed Air packages food.  Donna is the executive responsible for maintaining good relations with environmental groups. She works with them to promote recycling of food packaging.  She is filling the ____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The head of HR meets with a candidate to offer a position and finalize salary details. What managerial role was she fulfilling?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roles is categorized as informational?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roles is categorized as decisional?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Raj is a plant manager for Bell Electronics. This morning he presented two retiring employees with certificates of appreciation and gold watches. What managerial role was Raj fulfilling?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Roberta has just hired two new employees to work in the quality control lab. She is now training them for their jobs. What managerial role is she playing 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The owner of RBJ, a small family-owned business that manufactures and markets fruit spreads, has hired a new worker to cook the fruit used to make the spreads. The cooking process requires a large pressure cooker, which must be closely monitored while in operation. As the owner trains the new employee in how to operate the pressure cooker, she is engaged in which managerial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____ role is being fulfilled when the CEO reads </w:t>
            </w:r>
            <w:r>
              <w:rPr>
                <w:rStyle w:val="DefaultParagraphFont"/>
                <w:rFonts w:ascii="Times New Roman" w:eastAsia="Times New Roman" w:hAnsi="Times New Roman" w:cs="Times New Roman"/>
                <w:b w:val="0"/>
                <w:bCs w:val="0"/>
                <w:i/>
                <w:iCs/>
                <w:smallCaps w:val="0"/>
                <w:color w:val="000000"/>
                <w:sz w:val="22"/>
                <w:szCs w:val="22"/>
                <w:bdr w:val="nil"/>
                <w:rtl w:val="0"/>
              </w:rPr>
              <w:t>The Wall Street Journal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Jerome Peribere, CEO of Sealed Air, announced that the company was moving to Charlotte, NC. He was performing the managerial role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monitor role is combined with the ____ role, the manager emerges as a vital link in the organizational chain of communication.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The gecko in the Geico commercials is playing the ____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Sara Blakely started Spanx from scratch in her one bedroom apartment, she was performing the ____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A research and development company has been asked to see if a rare flower found only in the Amazon River Valley has the potential to shrink certain types of brain tumors. Since there is only a limited supply of the flower, the lab supervisor has to take on the decisional role of ____ to make sure that each scientist gets an equitable amount.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decisional role involves the manager in resolving conflicts?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Disturbance handler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Chrysler Group, operated by Fiat, repaid $551 million in one quarter to the U.S. government for a loan provided during bankruptcy reorganization. Fiat's CEO was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disturbance handler.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Bob Lisbonne developed and launched Pixazza, a platform to link web pictures with where to buy the items the person was wearing in the photo. What role was he fulfilling?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two roles, when combined, make the manager a vital link in the organization's communication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 and figurehead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 and liaison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 and disseminator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 and disseminator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 and monitor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Bill Bowman works in the labor relations department. One of his primary functions is to reach agreement with the labor union regarding the new labor contract. Mintzberg would put this activity in which role category?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Peggy Patterson works in the accounting department. One of her main functions is to determine the costs associated with each component of new sales contracts. How would Mintzberg classify the role Patterson is fulfilling?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Boeing CEO Dennis Mullenburg, answered questions from reporters, he was in the role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disturbance handler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____ skills, such as carrying plates of food, typing, or operating a computer-assisted design program, are needed to perform specialized tasks within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managerial skills least important to a top manager are ____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Nicole is learning to fly an Army helicopter. She is drawing mainly on her ____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____ skills enable a manager to visualize the most appropriate response to a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____ managerial level, technical skills are particularly important.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operational employee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supervisor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board of directors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Sanjay recognizes a need to reorganize his company from geographic regions into customer focused divisions. What skills is he using?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managerial skill is likely to be especially important to managers who occupy roles such as disturbance handler, negotiator, and resource allocator?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 are likely to be especially important to managers who are most often called upon to perform the ____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founder of an interior decoration firm has a reputation for being open and trustworthy in dealing with his employees. They feel free to talk to him about any problems they have. He has strong ____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concerning the relationship between managerial skills and managers' activities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 are probably most important at the level of the first-line supervisor.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 interpersonal skills are absolutely essential to a manager's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and analytic skills are important in the leader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 are most important to top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mix of skills required of a manager depends on the level of management at which he or she works.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regarding the relationship between managerial skills and managers' activities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 are probably most important at the level of the first-line supervisor.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 are most important to top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and analytic skills are extremely important to the decision-making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 interpersonal skills are essential to a manager's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mix of skills required of a manager depends on the level of management at which he or she works.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manager's ability to think in the abstract is a(n) ____ skill.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skills are most important for first-line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____ level of management, conceptual skills are most important.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operational employee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supervisor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intermediate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Many business school professors extensively use the case method of teaching in which students are asked to solve various kinds of business-related problems. Which managerial skills are most likely to be improved by this teaching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and interpersonal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and interpersonal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and decision-making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and conceptual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and decision-making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interpersonal skills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 are most important for top-level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 are most important for middle-level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 are most important for first-line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 are used by technical personnel, not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 are important at all organizational levels.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kind of skill enables managers to take an overall view of how the parts of the organization interrelate and to think strategically?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 enable managers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take an overall view of how the parts of the organization interrelate and to think strategically.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solve detailed problems for their subordinates.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interact with, and communicate effectively with others in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correctly diagnose organizational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to both effectively convey ideas and information to others and effectively receive ideas and information from others is referred to as a(n) ____ skill.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Ramon is a public relations manager. He manages the image of the company by responding to interview requests and promoting the good work the company and employees do. His most important skills are his ____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to prioritize work, to work efficiently, and to delegate appropriately is a(n) ____ skill.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Jeff works remotely on Fridays. He schedules conference calls on those days because he does not need to see others at work. He uses ____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science of management, management tasks should be approached in all of the following ways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intuitive.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skills necessary to become a successful manager usually are attained through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watching films and videos of managers in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combination of education and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 simulations and video training courses.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the role of education in management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Formal education is the best way to acquire the skills a manager requires.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skills are best learned through experience, not formal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Once a manager has a master's degree, additional formal education is unnecessary.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advantage of a college education to managers is that a person can become familiar with current research and thinking on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College courses are of little value to first-line supervisors.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Educational, healthcare, and international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so different from for-profit businesses that they do not need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little in common with one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 the use of management skills occasionally.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organized so that managers do not have a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is practiced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Indiana Heart Hospital.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Catholic Church.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International Olympic Committee.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McDonald's.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management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occurs solely among individuals at high levels in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exists only in business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is relatively unimportant in not-for-profit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exists in organized crime and street gangs.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All ____________________, regardless of whether they are large or small, profit-seeking or not-for-profit, domestic or multinational, use some combination of human, financial, physical, and information resources to achieve their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purpose of ____________________ is to ensure that an organization's goals are achieved in an efficient and effective manner.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an organization produces its goods or services without unnecessary waste of resources, we say that it is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is the management function that serves as a guide to future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and decision making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CEO changed the structure of an organization, she was engaging in the ____________________ function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 motivation, and working with groups are all parts of the ____________________ function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As the organization moves toward its goals, managers must ____________________ progress to ensure that it is performing in such a way as to stay on the path to success.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Choosing a course of action from alternatives is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4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managers make up the relatively ____________________ group of executives who manage the overall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small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Decisions such as United Technologies Corporation's decision to sell its Sikorsky division would be made at the ____________________ level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Jennifer is the head ER nurse at a large hospital. She is a(n) ____________________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managers work in areas related to getting consumers and clients to buy the organization's products or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managers deal primarily with activities such as accounting, cash management, and investments.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monitor, disseminator, and spokesperson roles make up the group of roles Henry Mintzberg termed ____________________ roles.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manager encourages employees to improve productivity, she is engaged in the ____________________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The entrepreneur and disturbance handler roles Mintzberg described would be included in the management category of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someone develops new ideas for innovation they are in the ____________________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149. </w:t>
            </w:r>
            <w:r>
              <w:rPr>
                <w:rStyle w:val="DefaultParagraphFont"/>
                <w:rFonts w:ascii="Times New Roman" w:eastAsia="Times New Roman" w:hAnsi="Times New Roman" w:cs="Times New Roman"/>
                <w:b w:val="0"/>
                <w:bCs w:val="0"/>
                <w:i w:val="0"/>
                <w:iCs w:val="0"/>
                <w:smallCaps w:val="0"/>
                <w:color w:val="000000"/>
                <w:sz w:val="22"/>
                <w:szCs w:val="22"/>
                <w:bdr w:val="nil"/>
                <w:rtl w:val="0"/>
              </w:rPr>
              <w:t>Washing dishes, waiting tables, and maintenance are examples of ____________________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degrees are common among business executives today.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MBA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151. </w:t>
            </w:r>
            <w:r>
              <w:rPr>
                <w:rStyle w:val="DefaultParagraphFont"/>
                <w:rFonts w:ascii="Times New Roman" w:eastAsia="Times New Roman" w:hAnsi="Times New Roman" w:cs="Times New Roman"/>
                <w:b w:val="0"/>
                <w:bCs w:val="0"/>
                <w:i w:val="0"/>
                <w:iCs w:val="0"/>
                <w:smallCaps w:val="0"/>
                <w:color w:val="000000"/>
                <w:sz w:val="22"/>
                <w:szCs w:val="22"/>
                <w:bdr w:val="nil"/>
                <w:rtl w:val="0"/>
              </w:rPr>
              <w:t>Most effective managers learn their skills through a combination of education  and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experience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managers use quantitative models and logic they are practicing the ____________________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people entering the workforce often seek work in smaller, more entrepreneurial firms that allow flexibility and individuality.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Younger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refers to differences among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Diversity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155. 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four types of organizational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156. </w:t>
            </w:r>
            <w:r>
              <w:rPr>
                <w:rStyle w:val="DefaultParagraphFont"/>
                <w:rFonts w:ascii="Times New Roman" w:eastAsia="Times New Roman" w:hAnsi="Times New Roman" w:cs="Times New Roman"/>
                <w:b w:val="0"/>
                <w:bCs w:val="0"/>
                <w:i w:val="0"/>
                <w:iCs w:val="0"/>
                <w:smallCaps w:val="0"/>
                <w:color w:val="000000"/>
                <w:sz w:val="22"/>
                <w:szCs w:val="22"/>
                <w:bdr w:val="nil"/>
                <w:rtl w:val="0"/>
              </w:rPr>
              <w:t>Can an organization be effective without being efficient?  Can it be efficient without being effective?  Describe an example to support your answers.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157. </w:t>
            </w:r>
            <w:r>
              <w:rPr>
                <w:rStyle w:val="DefaultParagraphFont"/>
                <w:rFonts w:ascii="Times New Roman" w:eastAsia="Times New Roman" w:hAnsi="Times New Roman" w:cs="Times New Roman"/>
                <w:b w:val="0"/>
                <w:bCs w:val="0"/>
                <w:i w:val="0"/>
                <w:iCs w:val="0"/>
                <w:smallCaps w:val="0"/>
                <w:color w:val="000000"/>
                <w:sz w:val="22"/>
                <w:szCs w:val="22"/>
                <w:bdr w:val="nil"/>
                <w:rtl w:val="0"/>
              </w:rPr>
              <w:t>Use </w:t>
            </w:r>
            <w:r>
              <w:rPr>
                <w:rStyle w:val="DefaultParagraphFont"/>
                <w:rFonts w:ascii="Times New Roman" w:eastAsia="Times New Roman" w:hAnsi="Times New Roman" w:cs="Times New Roman"/>
                <w:b w:val="0"/>
                <w:bCs w:val="0"/>
                <w:i w:val="0"/>
                <w:iCs w:val="0"/>
                <w:smallCaps w:val="0"/>
                <w:color w:val="000000"/>
                <w:sz w:val="22"/>
                <w:szCs w:val="22"/>
                <w:bdr w:val="nil"/>
                <w:rtl w:val="0"/>
              </w:rPr>
              <w:t>examples to support or refute the following statement,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manager’s job is unpredictable and fraught with challenges, but it is also filled with opportunities to make a difference."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158. 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management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159. 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and define the four basic management functions.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functions of management is the most important? Support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161. 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can be classified according to both the level of the organization at which they work and their area of expertise. Discuss these two classification schemes and how they are interrelated.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should recognize that the two schemes are complementary and that a manager could be classified according to both schemes simultaneously. For example, a manager is simultaneously a middle manager and a marketing manager.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describe the three levels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Define the term </w:t>
            </w:r>
            <w:r>
              <w:rPr>
                <w:rStyle w:val="DefaultParagraphFont"/>
                <w:rFonts w:ascii="Times New Roman" w:eastAsia="Times New Roman" w:hAnsi="Times New Roman" w:cs="Times New Roman"/>
                <w:b w:val="0"/>
                <w:bCs w:val="0"/>
                <w:i/>
                <w:iCs/>
                <w:smallCaps w:val="0"/>
                <w:color w:val="000000"/>
                <w:sz w:val="22"/>
                <w:szCs w:val="22"/>
                <w:bdr w:val="nil"/>
                <w:rtl w:val="0"/>
              </w:rPr>
              <w:t>top manager</w:t>
            </w:r>
            <w:r>
              <w:rPr>
                <w:rStyle w:val="DefaultParagraphFont"/>
                <w:rFonts w:ascii="Times New Roman" w:eastAsia="Times New Roman" w:hAnsi="Times New Roman" w:cs="Times New Roman"/>
                <w:b w:val="0"/>
                <w:bCs w:val="0"/>
                <w:i w:val="0"/>
                <w:iCs w:val="0"/>
                <w:smallCaps w:val="0"/>
                <w:color w:val="000000"/>
                <w:sz w:val="22"/>
                <w:szCs w:val="22"/>
                <w:bdr w:val="nil"/>
                <w:rtl w:val="0"/>
              </w:rPr>
              <w:t>, and describe what executives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164. 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and illustrate the connection between management roles and management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165. </w:t>
            </w:r>
            <w:r>
              <w:rPr>
                <w:rStyle w:val="DefaultParagraphFont"/>
                <w:rFonts w:ascii="Times New Roman" w:eastAsia="Times New Roman" w:hAnsi="Times New Roman" w:cs="Times New Roman"/>
                <w:b w:val="0"/>
                <w:bCs w:val="0"/>
                <w:i w:val="0"/>
                <w:iCs w:val="0"/>
                <w:smallCaps w:val="0"/>
                <w:color w:val="000000"/>
                <w:sz w:val="22"/>
                <w:szCs w:val="22"/>
                <w:bdr w:val="nil"/>
                <w:rtl w:val="0"/>
              </w:rPr>
              <w:t>Henry Mintzberg identified three broad categories of roles that managers play. List the three broad categories, and identify and define one of the roles contained in each category.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166. </w:t>
            </w:r>
            <w:r>
              <w:rPr>
                <w:rStyle w:val="DefaultParagraphFont"/>
                <w:rFonts w:ascii="Times New Roman" w:eastAsia="Times New Roman" w:hAnsi="Times New Roman" w:cs="Times New Roman"/>
                <w:b w:val="0"/>
                <w:bCs w:val="0"/>
                <w:i w:val="0"/>
                <w:iCs w:val="0"/>
                <w:smallCaps w:val="0"/>
                <w:color w:val="000000"/>
                <w:sz w:val="22"/>
                <w:szCs w:val="22"/>
                <w:bdr w:val="nil"/>
                <w:rtl w:val="0"/>
              </w:rPr>
              <w:t>How are Mintzberg's informational roles related to the monitor role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167. </w:t>
            </w:r>
            <w:r>
              <w:rPr>
                <w:rStyle w:val="DefaultParagraphFont"/>
                <w:rFonts w:ascii="Times New Roman" w:eastAsia="Times New Roman" w:hAnsi="Times New Roman" w:cs="Times New Roman"/>
                <w:b w:val="0"/>
                <w:bCs w:val="0"/>
                <w:i w:val="0"/>
                <w:iCs w:val="0"/>
                <w:smallCaps w:val="0"/>
                <w:color w:val="000000"/>
                <w:sz w:val="22"/>
                <w:szCs w:val="22"/>
                <w:bdr w:val="nil"/>
                <w:rtl w:val="0"/>
              </w:rPr>
              <w:t>Bob, an executive at Mars candy corporation, wants to increase revenue. He negotiates with apparel retailers to carry a line of M&amp;M merchandise. Which managerial skills did he use and when did he use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more important to successful management: education or experience?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processes by which managers typically attain the necessary management skills. What are some of the advantages and disadvantages of each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170. </w:t>
            </w:r>
            <w:r>
              <w:rPr>
                <w:rStyle w:val="DefaultParagraphFont"/>
                <w:rFonts w:ascii="Times New Roman" w:eastAsia="Times New Roman" w:hAnsi="Times New Roman" w:cs="Times New Roman"/>
                <w:b w:val="0"/>
                <w:bCs w:val="0"/>
                <w:i w:val="0"/>
                <w:iCs w:val="0"/>
                <w:smallCaps w:val="0"/>
                <w:color w:val="000000"/>
                <w:sz w:val="22"/>
                <w:szCs w:val="22"/>
                <w:bdr w:val="nil"/>
                <w:rtl w:val="0"/>
              </w:rPr>
              <w:t>Is management in a not-for-profit organization different from management in a profit seeking organization? How?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171. </w:t>
            </w:r>
            <w:r>
              <w:rPr>
                <w:rStyle w:val="DefaultParagraphFont"/>
                <w:rFonts w:ascii="Times New Roman" w:eastAsia="Times New Roman" w:hAnsi="Times New Roman" w:cs="Times New Roman"/>
                <w:b w:val="0"/>
                <w:bCs w:val="0"/>
                <w:i w:val="0"/>
                <w:iCs w:val="0"/>
                <w:smallCaps w:val="0"/>
                <w:color w:val="000000"/>
                <w:sz w:val="22"/>
                <w:szCs w:val="22"/>
                <w:bdr w:val="nil"/>
                <w:rtl w:val="0"/>
              </w:rPr>
              <w:t>How is technology affecting management today?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172. 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three characteristics of the new workplace emerging in organizations today.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 the following. You may use a response once, more than once, or not at 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2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resource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resource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Informational resource</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173. </w:t>
            </w:r>
            <w:r>
              <w:rPr>
                <w:rStyle w:val="DefaultParagraphFont"/>
                <w:rFonts w:ascii="Times New Roman" w:eastAsia="Times New Roman" w:hAnsi="Times New Roman" w:cs="Times New Roman"/>
                <w:b w:val="0"/>
                <w:bCs w:val="0"/>
                <w:i w:val="0"/>
                <w:iCs w:val="0"/>
                <w:smallCaps w:val="0"/>
                <w:color w:val="000000"/>
                <w:sz w:val="22"/>
                <w:szCs w:val="22"/>
                <w:bdr w:val="nil"/>
                <w:rtl w:val="0"/>
              </w:rPr>
              <w:t>Custodial staff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174. </w:t>
            </w:r>
            <w:r>
              <w:rPr>
                <w:rStyle w:val="DefaultParagraphFont"/>
                <w:rFonts w:ascii="Times New Roman" w:eastAsia="Times New Roman" w:hAnsi="Times New Roman" w:cs="Times New Roman"/>
                <w:b w:val="0"/>
                <w:bCs w:val="0"/>
                <w:i w:val="0"/>
                <w:iCs w:val="0"/>
                <w:smallCaps w:val="0"/>
                <w:color w:val="000000"/>
                <w:sz w:val="22"/>
                <w:szCs w:val="22"/>
                <w:bdr w:val="nil"/>
                <w:rtl w:val="0"/>
              </w:rPr>
              <w:t>Tuition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175. </w:t>
            </w:r>
            <w:r>
              <w:rPr>
                <w:rStyle w:val="DefaultParagraphFont"/>
                <w:rFonts w:ascii="Times New Roman" w:eastAsia="Times New Roman" w:hAnsi="Times New Roman" w:cs="Times New Roman"/>
                <w:b w:val="0"/>
                <w:bCs w:val="0"/>
                <w:i w:val="0"/>
                <w:iCs w:val="0"/>
                <w:smallCaps w:val="0"/>
                <w:color w:val="000000"/>
                <w:sz w:val="22"/>
                <w:szCs w:val="22"/>
                <w:bdr w:val="nil"/>
                <w:rtl w:val="0"/>
              </w:rPr>
              <w:t>SAT scores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176. </w:t>
            </w:r>
            <w:r>
              <w:rPr>
                <w:rStyle w:val="DefaultParagraphFont"/>
                <w:rFonts w:ascii="Times New Roman" w:eastAsia="Times New Roman" w:hAnsi="Times New Roman" w:cs="Times New Roman"/>
                <w:b w:val="0"/>
                <w:bCs w:val="0"/>
                <w:i w:val="0"/>
                <w:iCs w:val="0"/>
                <w:smallCaps w:val="0"/>
                <w:color w:val="000000"/>
                <w:sz w:val="22"/>
                <w:szCs w:val="22"/>
                <w:bdr w:val="nil"/>
                <w:rtl w:val="0"/>
              </w:rPr>
              <w:t>Auditorium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 the following. You may use a response once, more than once, or not at 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1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177. </w:t>
            </w:r>
            <w:r>
              <w:rPr>
                <w:rStyle w:val="DefaultParagraphFont"/>
                <w:rFonts w:ascii="Times New Roman" w:eastAsia="Times New Roman" w:hAnsi="Times New Roman" w:cs="Times New Roman"/>
                <w:b w:val="0"/>
                <w:bCs w:val="0"/>
                <w:i w:val="0"/>
                <w:iCs w:val="0"/>
                <w:smallCaps w:val="0"/>
                <w:color w:val="000000"/>
                <w:sz w:val="22"/>
                <w:szCs w:val="22"/>
                <w:bdr w:val="nil"/>
                <w:rtl w:val="0"/>
              </w:rPr>
              <w:t>Luminate CEO, Bob Lisbonne, presented his business plan to Google Ventures seeking an investment. The presentation was part of the ____ function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178. </w:t>
            </w:r>
            <w:r>
              <w:rPr>
                <w:rStyle w:val="DefaultParagraphFont"/>
                <w:rFonts w:ascii="Times New Roman" w:eastAsia="Times New Roman" w:hAnsi="Times New Roman" w:cs="Times New Roman"/>
                <w:b w:val="0"/>
                <w:bCs w:val="0"/>
                <w:i w:val="0"/>
                <w:iCs w:val="0"/>
                <w:smallCaps w:val="0"/>
                <w:color w:val="000000"/>
                <w:sz w:val="22"/>
                <w:szCs w:val="22"/>
                <w:bdr w:val="nil"/>
                <w:rtl w:val="0"/>
              </w:rPr>
              <w:t>Luminate was originally called Pixazza, but the name was changed after several calls for pizza delivery. Lisbonne's decision to change the name was part of the ____ function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179. </w:t>
            </w:r>
            <w:r>
              <w:rPr>
                <w:rStyle w:val="DefaultParagraphFont"/>
                <w:rFonts w:ascii="Times New Roman" w:eastAsia="Times New Roman" w:hAnsi="Times New Roman" w:cs="Times New Roman"/>
                <w:b w:val="0"/>
                <w:bCs w:val="0"/>
                <w:i w:val="0"/>
                <w:iCs w:val="0"/>
                <w:smallCaps w:val="0"/>
                <w:color w:val="000000"/>
                <w:sz w:val="22"/>
                <w:szCs w:val="22"/>
                <w:bdr w:val="nil"/>
                <w:rtl w:val="0"/>
              </w:rPr>
              <w:t>Luminate partners with entertainment sites. Each Luminate manager is dedicated to a corporate partner. This is part of the ____ function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180. </w:t>
            </w:r>
            <w:r>
              <w:rPr>
                <w:rStyle w:val="DefaultParagraphFont"/>
                <w:rFonts w:ascii="Times New Roman" w:eastAsia="Times New Roman" w:hAnsi="Times New Roman" w:cs="Times New Roman"/>
                <w:b w:val="0"/>
                <w:bCs w:val="0"/>
                <w:i w:val="0"/>
                <w:iCs w:val="0"/>
                <w:smallCaps w:val="0"/>
                <w:color w:val="000000"/>
                <w:sz w:val="22"/>
                <w:szCs w:val="22"/>
                <w:bdr w:val="nil"/>
                <w:rtl w:val="0"/>
              </w:rPr>
              <w:t>Monitoring comments posted on photos for appropriateness is part of the ____ function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 the following. You may use a response once, more than once, or not at 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1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181. </w:t>
            </w:r>
            <w:r>
              <w:rPr>
                <w:rStyle w:val="DefaultParagraphFont"/>
                <w:rFonts w:ascii="Times New Roman" w:eastAsia="Times New Roman" w:hAnsi="Times New Roman" w:cs="Times New Roman"/>
                <w:b w:val="0"/>
                <w:bCs w:val="0"/>
                <w:i w:val="0"/>
                <w:iCs w:val="0"/>
                <w:smallCaps w:val="0"/>
                <w:color w:val="000000"/>
                <w:sz w:val="22"/>
                <w:szCs w:val="22"/>
                <w:bdr w:val="nil"/>
                <w:rtl w:val="0"/>
              </w:rPr>
              <w:t>Encourages employees to improve productivity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182. </w:t>
            </w:r>
            <w:r>
              <w:rPr>
                <w:rStyle w:val="DefaultParagraphFont"/>
                <w:rFonts w:ascii="Times New Roman" w:eastAsia="Times New Roman" w:hAnsi="Times New Roman" w:cs="Times New Roman"/>
                <w:b w:val="0"/>
                <w:bCs w:val="0"/>
                <w:i w:val="0"/>
                <w:iCs w:val="0"/>
                <w:smallCaps w:val="0"/>
                <w:color w:val="000000"/>
                <w:sz w:val="22"/>
                <w:szCs w:val="22"/>
                <w:bdr w:val="nil"/>
                <w:rtl w:val="0"/>
              </w:rPr>
              <w:t>Scans three papers a 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183. </w:t>
            </w:r>
            <w:r>
              <w:rPr>
                <w:rStyle w:val="DefaultParagraphFont"/>
                <w:rFonts w:ascii="Times New Roman" w:eastAsia="Times New Roman" w:hAnsi="Times New Roman" w:cs="Times New Roman"/>
                <w:b w:val="0"/>
                <w:bCs w:val="0"/>
                <w:i w:val="0"/>
                <w:iCs w:val="0"/>
                <w:smallCaps w:val="0"/>
                <w:color w:val="000000"/>
                <w:sz w:val="22"/>
                <w:szCs w:val="22"/>
                <w:bdr w:val="nil"/>
                <w:rtl w:val="0"/>
              </w:rPr>
              <w:t>Bargains with suppliers for the best deal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184. </w:t>
            </w:r>
            <w:r>
              <w:rPr>
                <w:rStyle w:val="DefaultParagraphFont"/>
                <w:rFonts w:ascii="Times New Roman" w:eastAsia="Times New Roman" w:hAnsi="Times New Roman" w:cs="Times New Roman"/>
                <w:b w:val="0"/>
                <w:bCs w:val="0"/>
                <w:i w:val="0"/>
                <w:iCs w:val="0"/>
                <w:smallCaps w:val="0"/>
                <w:color w:val="000000"/>
                <w:sz w:val="22"/>
                <w:szCs w:val="22"/>
                <w:bdr w:val="nil"/>
                <w:rtl w:val="0"/>
              </w:rPr>
              <w:t>A celebrity hired to perform in advertisements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 the following. You may use a response once, more than once, or not at 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1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Staying the same</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185. </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women in the workforce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186. </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Hispanics in the workforce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187. </w:t>
            </w: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diversity in the workforce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188. </w:t>
            </w: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flexibility and individuality in the workplace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Special Exercises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people begin learning management skills while they are children, as members of a family. Pat and Frank are parents of Louisa and Michael. Match the activity with the role. You may use a response once, more than once, or not at 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2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Disturbance handler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Negotiator</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189. </w:t>
            </w:r>
            <w:r>
              <w:rPr>
                <w:rStyle w:val="DefaultParagraphFont"/>
                <w:rFonts w:ascii="Times New Roman" w:eastAsia="Times New Roman" w:hAnsi="Times New Roman" w:cs="Times New Roman"/>
                <w:b w:val="0"/>
                <w:bCs w:val="0"/>
                <w:i w:val="0"/>
                <w:iCs w:val="0"/>
                <w:smallCaps w:val="0"/>
                <w:color w:val="000000"/>
                <w:sz w:val="22"/>
                <w:szCs w:val="22"/>
                <w:bdr w:val="nil"/>
                <w:rtl w:val="0"/>
              </w:rPr>
              <w:t>Louisa describes to her parents why she deserves a bigger allowance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190. </w:t>
            </w:r>
            <w:r>
              <w:rPr>
                <w:rStyle w:val="DefaultParagraphFont"/>
                <w:rFonts w:ascii="Times New Roman" w:eastAsia="Times New Roman" w:hAnsi="Times New Roman" w:cs="Times New Roman"/>
                <w:b w:val="0"/>
                <w:bCs w:val="0"/>
                <w:i w:val="0"/>
                <w:iCs w:val="0"/>
                <w:smallCaps w:val="0"/>
                <w:color w:val="000000"/>
                <w:sz w:val="22"/>
                <w:szCs w:val="22"/>
                <w:bdr w:val="nil"/>
                <w:rtl w:val="0"/>
              </w:rPr>
              <w:t>Pat buys a new watch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191. </w:t>
            </w:r>
            <w:r>
              <w:rPr>
                <w:rStyle w:val="DefaultParagraphFont"/>
                <w:rFonts w:ascii="Times New Roman" w:eastAsia="Times New Roman" w:hAnsi="Times New Roman" w:cs="Times New Roman"/>
                <w:b w:val="0"/>
                <w:bCs w:val="0"/>
                <w:i w:val="0"/>
                <w:iCs w:val="0"/>
                <w:smallCaps w:val="0"/>
                <w:color w:val="000000"/>
                <w:sz w:val="22"/>
                <w:szCs w:val="22"/>
                <w:bdr w:val="nil"/>
                <w:rtl w:val="0"/>
              </w:rPr>
              <w:t>Frank settles an argument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192. </w:t>
            </w:r>
            <w:r>
              <w:rPr>
                <w:rStyle w:val="DefaultParagraphFont"/>
                <w:rFonts w:ascii="Times New Roman" w:eastAsia="Times New Roman" w:hAnsi="Times New Roman" w:cs="Times New Roman"/>
                <w:b w:val="0"/>
                <w:bCs w:val="0"/>
                <w:i w:val="0"/>
                <w:iCs w:val="0"/>
                <w:smallCaps w:val="0"/>
                <w:color w:val="000000"/>
                <w:sz w:val="22"/>
                <w:szCs w:val="22"/>
                <w:bdr w:val="nil"/>
                <w:rtl w:val="0"/>
              </w:rPr>
              <w:t>Pat emails carpool partners the schedule for the week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193. </w:t>
            </w:r>
            <w:r>
              <w:rPr>
                <w:rStyle w:val="DefaultParagraphFont"/>
                <w:rFonts w:ascii="Times New Roman" w:eastAsia="Times New Roman" w:hAnsi="Times New Roman" w:cs="Times New Roman"/>
                <w:b w:val="0"/>
                <w:bCs w:val="0"/>
                <w:i w:val="0"/>
                <w:iCs w:val="0"/>
                <w:smallCaps w:val="0"/>
                <w:color w:val="000000"/>
                <w:sz w:val="22"/>
                <w:szCs w:val="22"/>
                <w:bdr w:val="nil"/>
                <w:rtl w:val="0"/>
              </w:rPr>
              <w:t>Frank checks Power School to find out the kids' current grades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194. </w:t>
            </w:r>
            <w:r>
              <w:rPr>
                <w:rStyle w:val="DefaultParagraphFont"/>
                <w:rFonts w:ascii="Times New Roman" w:eastAsia="Times New Roman" w:hAnsi="Times New Roman" w:cs="Times New Roman"/>
                <w:b w:val="0"/>
                <w:bCs w:val="0"/>
                <w:i w:val="0"/>
                <w:iCs w:val="0"/>
                <w:smallCaps w:val="0"/>
                <w:color w:val="000000"/>
                <w:sz w:val="22"/>
                <w:szCs w:val="22"/>
                <w:bdr w:val="nil"/>
                <w:rtl w:val="0"/>
              </w:rPr>
              <w:t>Grandparents arrive for a visit and Michael shows them around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195. </w:t>
            </w:r>
            <w:r>
              <w:rPr>
                <w:rStyle w:val="DefaultParagraphFont"/>
                <w:rFonts w:ascii="Times New Roman" w:eastAsia="Times New Roman" w:hAnsi="Times New Roman" w:cs="Times New Roman"/>
                <w:b w:val="0"/>
                <w:bCs w:val="0"/>
                <w:i w:val="0"/>
                <w:iCs w:val="0"/>
                <w:smallCaps w:val="0"/>
                <w:color w:val="000000"/>
                <w:sz w:val="22"/>
                <w:szCs w:val="22"/>
                <w:bdr w:val="nil"/>
                <w:rtl w:val="0"/>
              </w:rPr>
              <w:t>Louisa coordinates with Michael for her time on the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196. </w:t>
            </w:r>
            <w:r>
              <w:rPr>
                <w:rStyle w:val="DefaultParagraphFont"/>
                <w:rFonts w:ascii="Times New Roman" w:eastAsia="Times New Roman" w:hAnsi="Times New Roman" w:cs="Times New Roman"/>
                <w:b w:val="0"/>
                <w:bCs w:val="0"/>
                <w:i w:val="0"/>
                <w:iCs w:val="0"/>
                <w:smallCaps w:val="0"/>
                <w:color w:val="000000"/>
                <w:sz w:val="22"/>
                <w:szCs w:val="22"/>
                <w:bdr w:val="nil"/>
                <w:rtl w:val="0"/>
              </w:rPr>
              <w:t>Frank motivates the kids to clean their rooms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197. </w:t>
            </w:r>
            <w:r>
              <w:rPr>
                <w:rStyle w:val="DefaultParagraphFont"/>
                <w:rFonts w:ascii="Times New Roman" w:eastAsia="Times New Roman" w:hAnsi="Times New Roman" w:cs="Times New Roman"/>
                <w:b w:val="0"/>
                <w:bCs w:val="0"/>
                <w:i w:val="0"/>
                <w:iCs w:val="0"/>
                <w:smallCaps w:val="0"/>
                <w:color w:val="000000"/>
                <w:sz w:val="22"/>
                <w:szCs w:val="22"/>
                <w:bdr w:val="nil"/>
                <w:rtl w:val="0"/>
              </w:rPr>
              <w:t>Michael listens to his parents' conversation to learn about a job offer that requires a move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198. </w:t>
            </w:r>
            <w:r>
              <w:rPr>
                <w:rStyle w:val="DefaultParagraphFont"/>
                <w:rFonts w:ascii="Times New Roman" w:eastAsia="Times New Roman" w:hAnsi="Times New Roman" w:cs="Times New Roman"/>
                <w:b w:val="0"/>
                <w:bCs w:val="0"/>
                <w:i w:val="0"/>
                <w:iCs w:val="0"/>
                <w:smallCaps w:val="0"/>
                <w:color w:val="000000"/>
                <w:sz w:val="22"/>
                <w:szCs w:val="22"/>
                <w:bdr w:val="nil"/>
                <w:rtl w:val="0"/>
              </w:rPr>
              <w:t>Louisa writes and submits an article to the local paper about her Girls Scout gold award project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199. </w:t>
            </w:r>
            <w:r>
              <w:rPr>
                <w:rStyle w:val="DefaultParagraphFont"/>
                <w:rFonts w:ascii="Times New Roman" w:eastAsia="Times New Roman" w:hAnsi="Times New Roman" w:cs="Times New Roman"/>
                <w:b w:val="0"/>
                <w:bCs w:val="0"/>
                <w:i w:val="0"/>
                <w:iCs w:val="0"/>
                <w:smallCaps w:val="0"/>
                <w:color w:val="000000"/>
                <w:sz w:val="22"/>
                <w:szCs w:val="22"/>
                <w:bdr w:val="nil"/>
                <w:rtl w:val="0"/>
              </w:rPr>
              <w:t>Michael starts a lawn mowing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200. </w:t>
            </w:r>
            <w:r>
              <w:rPr>
                <w:rStyle w:val="DefaultParagraphFont"/>
                <w:rFonts w:ascii="Times New Roman" w:eastAsia="Times New Roman" w:hAnsi="Times New Roman" w:cs="Times New Roman"/>
                <w:b w:val="0"/>
                <w:bCs w:val="0"/>
                <w:i w:val="0"/>
                <w:iCs w:val="0"/>
                <w:smallCaps w:val="0"/>
                <w:color w:val="000000"/>
                <w:sz w:val="22"/>
                <w:szCs w:val="22"/>
                <w:bdr w:val="nil"/>
                <w:rtl w:val="0"/>
              </w:rPr>
              <w:t>Pat calls the pet sitter to coordinate services when no one is home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1—Managing and the Manager's Job</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1—Managing and the Manager's Job</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