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people have unlimited wants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want more of at least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person has an unlimited desire for every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unions demand wage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selfish people are not concerned about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goods without regard to what they can afford.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there are not enough jobs in some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could be solved if the unemployment rate fell.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that there are not enough resources to satisfy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that resources are used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solved by lowering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the best example of scarcity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Peter buys a hamburger.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John-Michael wants to spend his money on a new hoverboard.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Alexander is doing homework instead of going to the movies with his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a geography teacher, is retired.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is unemployed.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Analyitc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to a brain surgeon but not to a cab driver.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a problem for a politician.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when a resource is not freely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people's wants are unlimited but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rich get everything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more services produced than goods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search for spiritual fulfillment rather than material fulfillment.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never get anything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basic economic problem of scarcity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only exists in countries that are not highly industrialized.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likely to disappear as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sure to disappear as technology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exist as long as resources are available in limited amounts.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disappear as a person's income falls.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decide to use scarce resources in an attempt to satisfy their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can make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deal with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eliminate the problem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run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works as an economist for the federal government. Which of the following questions is he trying to answer as part of his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I get rich by playing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ways to reduce people's wants, given the scarcity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rational government officials determine what goods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do people use limited resources to try to satisfy unlimited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definition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investigation of the quantities and prices of the various goods produced by the nations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why inflation and unemployment periodically plague the U.S.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how individuals and societies deal with 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examination of the role that money plays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goods and services are distributed throughout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a retired economist who enjoys building toy trains for his grandkids. He uses a workbench and tools from his garage, lumber he bought from the lumber store for $10, and varnish and paint he had left over from another project last year. Since a retired economist is always an economist, which of the following statements does he make about building toy trains?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I’m not paying for any resources, so the toy trains I’m building are a good example of free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20"/>
                      <w:szCs w:val="20"/>
                      <w:bdr w:val="nil"/>
                      <w:rtl w:val="0"/>
                    </w:rPr>
                    <w:t>I only paid $10 for the lumber, so the toy trains I’m building are a good example of free goods.</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 using scarce resources to build the toy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I’m using to build the toy trains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had used lumber that I cut from the tree in my backyard instead of buying it from the store, then the toy trains I’m building would be a good example of free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described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choice when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production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consumer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art of spending money wisely.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Michigan has an abundant supply of fresh water. However, an economist would consider it a scarce resource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necessary for human 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will eventually destroy all life in the Great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limited relative to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commands a very high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nature can destroy water as well as create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human behavior when scarcity exists and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the only reasonable explanation of how people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accurately explain all human behavior since it is based on the assumption of 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better at showing the way things ought to be than the other social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only social science that can explain the existence and behavior of public institutions.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is the study of how people use their scarce resources to satisfy their unlimited wants. Because resources are not freely available, people have to choose how to use these scarce resources to produce the goods 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resource is something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provided by nature, not produced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produced by a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always available free of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no one pays for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desired for use in producing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included in the category of resources called gifts of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available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they are not produced by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fundamental resource that is the basis of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In economics, capital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such as water, oil, and iron 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unskilled abilities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creations used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and other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business owners to take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an economist classify as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shares of Microsoft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$50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credit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lawyer's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bauxite mine in Jamaica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classify all of the following as physical capital,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Which one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$20 bill in a firm's petty cash drawer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building where an economics class meets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plumber's wrench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railroad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factory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refer to capital, they might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used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bank loans.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a pizza shop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Bulldozers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Carpentry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payments in return for labor and capital are _____,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wages and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makes a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avoids risky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claims the profit after other resource suppliers are compensated.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parasite that benefits by not paying other resources for their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manager who runs an enterprise and keeps the customers happy.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business produces and sells only one unit of a good, its profit would be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received for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product minus the cost of the resources used to produce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return paid to the firm's bank on its outstanding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product minus the wages paid for the labor used to produce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wages paid for the labor used to produce the product minus the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must make choices among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human wants and desires can be satisfied.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prices are 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 are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broad categories are resources divided into?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money, and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spending, investment,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technological,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labor, capital, and 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scarce, abundant, and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bodies of water, trees, oil reserves, and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exhaustible as long as they are managed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result of human effort.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machines used in the production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stocks, bonds, and other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seat of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machines, buildings, tools, and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 worth (assets minus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has an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organizer who seeks profitable opportunities and is willing to accept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hired by a firm to manage its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earns profit without accepting any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appointed by the board of directors of a firm for a term of five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good and a service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helps satisfy unlimited wants, but a service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helps satisfy unlimited wants, but a good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is available in unlimited quantities, but a good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available in unlimited quantities, but a service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tangible, but a service is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Anything that is scarce and that satisfies unlimited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thing for which people pay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intangible activity that satisfies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output produced by a service sector industry, such as fast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less desirable than a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scarce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greedy.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using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keep production low in order to earn higher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by firms that seek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wants to maintain its power over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expression "There's no such thing as a free lunch"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may be free, but goods are never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if it has a price of zero, a good or service has 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organizations should not serve free lunches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are really the ones who pay for their allegedly free lunches.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has to pay the market price for a good or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best friend buys you lunch on your birthday. You think this was not a free lunch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if you didn’t pay dollars for it, you paid for it in extra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used to produce the lunch were not available to satisfy other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disagree with the expression "The best things in life are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eat only if you work out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sea water nor air is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or service is considered scarce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quantity of it can be consumed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 zero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 service,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resources to satisfy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physical and 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abundant and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exchanged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circular-flow model, households supply all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goods and services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resources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are sellers in the 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are buyers in the 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flow of money in the resource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made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government decisions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primary focus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important in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 infrequently.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involve ordinary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 and sell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play a very minor role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largest purchasers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the price for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that individuals act rationally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think only of themselves and disregard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undertake all those activities that yield benefits to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only consider the costs of an activity to decide whether it is worthwhile.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greater the cost of a charitable deed to a benefactor, the more likely he or she is to perform that deed.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implicitly calculate the costs and benefits of an activity to decide if it is worthwhile.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by an individual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a mathematical model when solving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decisions aimed at achieving some predetermined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scarcity can be eliminated for that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choose to promote the interests of others cannot be acting rationally in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show concern only for those whom they know personally.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donations would disappear if tax deductions for charitable giving were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notion of self-interest rules out concern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for the welfare of others is consistent with the concept of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 topic considered in the field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amazing recent growth of the Chinese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relocation of U.S. manufacturing firms to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differences in wages between men and women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effect of rent control on the housing market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impact of environmental regulations on the well-being of human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9"/>
              <w:gridCol w:w="7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need information to make good choices. In the context of this information, 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is always harmful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scarce and therefore valuable.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Brand names offer no informational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Acquiring more information is always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 does not apply to the acquisition of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buyers and sellers have all the information they can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information is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have complete knowledge of all the alternatives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decisions result from random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never make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economic decision makers will make a change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change is free of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costs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expectations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uncertainty about the results of the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marginal benefit exceeds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scarce and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available free to any decision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not required for rational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complete before any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useful only to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marginal usually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low-quality product or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unimportant and irrelevant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all-or-nothing economic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footnote or minor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5"/>
              <w:gridCol w:w="7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economic choice involves an adjustment to an existing situation,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practical applications or real-world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eliminates incorrect decisions and bad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comparing the additional costs and additional benefits of an activity before deciding.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examining only the total costs and total benefits of an activity before deciding.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guarantees an incorrect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 respond in a predictable way to changes in costs and benefits. The term that best describes this phenomenon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equal (or ceteris paribus).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that people act as rational decision makers,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gather all relevant information before making their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once a pattern of behavior has been established, people tend to become set in their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in predictable ways to changes in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rarely make errors when permitted to make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once made, decisions are never reversed.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marginal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level or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borderline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bad alternative.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that you no longer use, and your cousin wants to give you $300 for it. If you decide to sell your iPad to your cousin, you’ll have to pay $40 for shipping the iPad to your cousin. As a rational decision maker,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equal to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people make decisions at the margin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wait until the last minute before making a decision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weigh the additional costs and the additional benefits of various activities before they make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just barely get by on the incomes they earn and live from day-to-day on the very edge of subsistence.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given a choice, most people would prefer to make their own decisions concerning the things that affect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consider the total cost and the total benefit of various activities before they make a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shd w:val="clear" w:color="auto" w:fill="FFFFFF"/>
                <w:rtl w:val="0"/>
              </w:rPr>
              <w:t>Patrick decided to go to class today instead of going to the movies. He made this decision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exceeds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exceeds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exceeds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exceeds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equals the additional cost of going to the movies.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will take only those actions for which the expected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at its maximum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greater than or equal to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less than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equals the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because you no longer use it, and your cousin wants to give you $200 for it. If you decide to sell your iPad to her, you’ll have to pay the shipping fee to get the iPad to her. As a rational decision maker, you will sell your old iPad to your cousin when the shipping fee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currently subscribe to two magazines and are trying to decide whether you should subscribe to a third. What should determine your decision if you are economically rational?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 of the magazines compared to the total satisfaction you would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amount of satisfaction you would get from the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get from the third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including the time it takes to read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compared to the additional enjoyment you would get from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or inferior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how to use the fewest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producer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large firms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use the fewest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stabilizing influence on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 and the determination of price and output in specific markets are both studied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disequilibrium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Macroeconomists analyze: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arrangements through which specific products are exchanged.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influences on the decision making of particular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unemployment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that affect the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approaches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 much distortion of reality that it is worthless.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unique aspects of each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some simplification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bears no relation to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theory seeks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distort reality in order to improve forecasting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 phenomena without explaining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phenomena without predicting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confront reality in all its complexity by focusing on the unique aspects of each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simplify a complex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circular-flow model for households and firms is an economic model that focuses on the interaction between households and firms. Which of the following statements regarding the model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firms and the resource market. Therefore, it cannot predict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households and the product market. Therefore, it cannot predict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has too many simplifying assumptions, and it cannot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a simplification of the real world, and it can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firms and the product market. Therefore, it cannot predict well.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omits critical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presented in mathematical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simplifies reality in order to focus on its essential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never be proven wrong if its assumptions are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produces poor predictions if it includes an unrealistic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are as exact as theories in the physical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r>
                    <w:rPr>
                      <w:rStyle w:val="DefaultParagraphFont"/>
                      <w:rFonts w:ascii="Times New Roman" w:eastAsia="Times New Roman" w:hAnsi="Times New Roman" w:cs="Times New Roman"/>
                      <w:b w:val="0"/>
                      <w:bCs w:val="0"/>
                      <w:i w:val="0"/>
                      <w:iCs w:val="0"/>
                      <w:smallCaps w:val="0"/>
                      <w:color w:val="000000"/>
                      <w:sz w:val="22"/>
                      <w:szCs w:val="22"/>
                      <w:bdr w:val="nil"/>
                      <w:rtl w:val="0"/>
                    </w:rPr>
                    <w:t>eless because they are based on abstractions.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allow us to make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 complex to understand because they include all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in predicting events only if their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as much detail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proven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only be presented in mathematical terms.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purpose of economic models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simplifying assumptions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 empirical data to support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situations where controlled experiments can be carried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predict economic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constructing an economic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rely mostly on their own value judgments and ignore the far more complex world of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try to duplicate reality by including all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assumptions that are true for the individual but never true for the whole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rely on assumptions for the sake of simplification.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primarily concerned with making realistic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models must involve simplifications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would be unable to command high salaries if their models were so simple that anyone could understand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is very erratic and unpredictable.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 is too complex to understand in its entirety, so we must reduce the complexity to a level that we can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try to duplicate all possible information and cover all possible variables that might influence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must rely on value judgments and ignore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employ the scientific method. In part,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single economic theory accepted by all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hypotheses are tested to determine their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laws have been proven true by laboratory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 never enter into economic policy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are not necessary in economic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is useful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no unproven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expressed in equations.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makes accurate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simple enough to be understood by a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that sometimes makes incorrect predictions may be used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no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its assumptions are detailed and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mathematical and computerized.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simple enough for a child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until a better model is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expresses normative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invents imaginative and interesting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the behavior of a specific economic decision maker after an economic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the average behavior of a group of similar economic decision makers after an economic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only perfect and complete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accurate list, in order, of the steps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variables; state assumptions;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assumptions; define variables;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state assumptions; test; form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form a hypothesis; form behavioral assumptions;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assumptions; form behavioral assumptions; form hypothesis;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the economist to make useful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only to consumers' decisions and not to those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forces the economist to ignore reality, where things are constantly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rational self-interest on the part of all economic 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economic model of consumer behavior, rational self-interest would likely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method of testing the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economic models more complex than if these assumptions were removed.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pertain only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 all other things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ways to test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individuals are expected to behave.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assumption about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given certain assumptions.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regardless of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forecast of future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only if the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part of the scientific method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predictions to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means that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no concern for the welfare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reasonable decisions based on their expectations of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 with certainty which choice will have the best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welfare of others to be more important than their own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make incorrect decisions or bad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useful: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 fields of science such as chemistry and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theoretical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a model's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no economic variables can be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a theory has been proven to be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Step one in the scientific method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 an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specify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question and define relevant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respond in a predictable way to changes in costs and benefits. The term that best describes this belief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people make decisions by comparing the expected marginal benefits with the expected marginal costs of the action under consideration and acting only if the marginal benefits exceed the marginal costs.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with families should be paid at least the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crime rates reduced, the world would be a better place to live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rates should be reduced for individuals in the highest tax bracket.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gasoline will cause a reduction in the amount of gasoline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Corrupt politicians ought to be voted out of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of 7 percent or higher is a national disgrace.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less important problem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national unemployment rate is 7 percent, the unemployment rate among inner-city youth is often close to 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and inflation are equally important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inflation rate of 7 percent is too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hypothesis used to test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what ought to be, not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indicates what will occur if certain assumptions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enables economists to test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rate of unemployment was lower in 2004 than it was in 1994.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accounts earn interest, whereas checking accounts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must recognize that the growing national debt is the most serious problem that the country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increases when the percentage of the labor force without jobs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among teenagers is higher than the rate among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Incomes increase when national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Women should earn the same income as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price of a good rises, people will buy more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the higher your economics test scores will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for chemistry, the higher your economics test score will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money supply falls, interest rates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would be lower if there were no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quantity of shirts sold increases as the price of shirts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government's total spending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interest rates go up, then construction activity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the elderly." This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positive economic statement and a normative economic statement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true, while a normative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must be true, while a positive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can be verified, while a normative statement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can be verified, while a positive statement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 is a moral judgment, while a normative economic statement is not a moral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positive economic statements and normative economic statements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always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based on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true and normative statements are often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often false and normative statements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fact while normative statements are based on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tell stories: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breathe life into economic theory and personalize abstract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economics is an art, not a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way of rigorously testing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doing so is a required part of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how their theory can predict at least one real-world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tell a compelling story, an economist relies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and parables.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personal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anecdotes, parables, personal experience, and supporting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Economists use the scientific method to develop and evaluate theories, but to tell a compelling story, they rely on case studies, anecdotes, parables, their personal experience, and supporting data.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Alicia makes the statement that every time she eats chocolate, she gets acne. By ignoring the possibility that there may be another factor that causes Alicia to eat chocolate and which also causes her acne, Alicia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looking beyond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There are three common mistakes when doing economic analysis.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Elijah, a basketball fan, reasons that because his favorite team has three superstars on it, the team must be a great team and will win the championship. Elijah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second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Environmentalists have continually argued for the use of alternatives to fossil fuels to generate energy. Harnessing wind power by setting up wind farms had been one alternative proposed and implemented. As it is now known that these wind farms lead to the slicing and dicing of migratory birds and the decimation of the local bat population, we could say that environmentalists have committed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notices that U.S. auto production and U.S. population growth have moved together over several decades. He reasons that one way to slow population growth is for the government to order the auto makers to cut back on production. You gently point out to him that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economy was in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ignored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United States enjoyed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might commit the fallacy of composition by concluding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are true during prosperity are necessarily true during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good for the individual is necessarily good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event that precedes another is necessarily the cause of the latter.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intentions need not coincide with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a complex product is not revealed by its exterior appearance.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to work fastest by taking the interstate, so can everyone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only get away from it all by going to Fairbanks, everyone who needs to get away should go to Fairbanks.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I play with my dog, it rains, so playing with my dog brings rain.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best TV reception can be gotten with a Couch Potato antenna, then everyone should have a Couch Potato antenna.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a better view by standing up at the baseball game, then everyone can get a better view by standing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fallacy of composition involves assuming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determine the composition of a complex product just by examining its exterior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durable goods today do not last as long as they did a generation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mistakes made in producing a product using an assembly line technique will lead to a compounding of errors as the product moves down the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any individual component in a group is true for the group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true when a person was younger will still be true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difficulties with an economic policy such as rent control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makers do not consider its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disagree about the impacts of the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to enforce antidiscrimination laws in the rental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makes landlords wealthy at the expense of renters.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pressure from landlords has resulted in its repeal in many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committed the association is causation fallacy might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the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commits the fallacy of composition is likely to assume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government's decision-making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how the economy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 which stock prices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psychology of participants in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 individuals decide to use limited resources in an attempt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studies how decision makers use scarce resources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money is an example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received by resource owners for the use of their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is the payment received by resource owners for the use of their 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would classify 100 shares of the Apple Computers stock as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made for land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used only in the production of goods, not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Resources are the inputs, or factors of production, used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both product markets and resource markets, most economic decision makers participate in the economy as both buyers and sellers.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and capital are exchanged in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gives more to charity when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would make charitable contributions only if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does not rule out the possibility of concern for other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rational to acquire more information before making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self-interest is equivalent to pure selfishness.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Sara is considering the purchase of a new car. Rational self-interest demands that she do an exhaustive research study to acquire every bit of information possible about her potential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adjustment only refers to a minor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5"/>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Marginal refers to a change in an economic variable; it means incremental, additional,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compares the expected marginal cost to the expected marginal benefit of any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real economic choices involve small (or marginal) changes rather than all-or-nothing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 makers will continue to acquire information only as long as the expected additional benefit exceeds the expected additional cost of the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entertainment industry in a city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will produce poor predictions if it includes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model is a simplification of the real world that is used to make predictions;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model is a simplification of the real world that is used to make predictions;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brings clarity to chaos.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economists consider a theory a good one if it predicts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 is 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a behavioral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 statements refer to what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women"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ahoma" w:eastAsia="Tahoma" w:hAnsi="Tahoma" w:cs="Tahoma"/>
                <w:b w:val="0"/>
                <w:bCs w:val="0"/>
                <w:i w:val="0"/>
                <w:iCs w:val="0"/>
                <w:smallCaps w:val="0"/>
                <w:color w:val="000000"/>
                <w:sz w:val="20"/>
                <w:szCs w:val="20"/>
                <w:bdr w:val="nil"/>
                <w:shd w:val="clear" w:color="auto" w:fill="FFFFFF"/>
                <w:rtl w:val="0"/>
              </w:rPr>
              <w:t>Microeconomics: A Contemporary Introduction, McEeachern 11e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product causes consumers to purchase more of that product"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as much an art as it is a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Economists use the scientific method to develop and evaluate theories, but they need good intuition and imagination to tell a story about how they think the economy works.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often focus on average behavior because it is easier to predict.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 allows economists to predict the behavior of a specific person or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association is causation fallacy is the error of assuming that what is true for one member of a group must be true for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error of believing that a cause and effect relationship exists between two events that are associated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3"/>
              <w:gridCol w:w="7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of composition involves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problem with rent controls is that policy makers often ignore its secondary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primary effect of rent controls is to keep rents from rising. An unintended effect of this policy is a decline in the quantity and quality of rental units.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 are consequences of economic actions that develop slowly over time as people react to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Secondary effects are the unintended consequences of a policy; they develop more slowly and may not be immediately obvious.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Secondary effects are the unintended consequences of a policy; they develop more slowly and may not be immediately obvious.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 become wealthy.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Though some economists are wealthy, personal wealth is not the goal of the discipline; those who study economics acquire skills that appreciate with experience.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Though some economists are wealthy, personal wealth is not the goal of the discipline; those who study economics acquire skills that appreciate with experience.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 graduates with history or literature as their major tend to earn more than those who choose more quantitative disciplines like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College graduates who opt for more challenging majors such as engineering or economics are likely to earn more than graduates who choose history or literature.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College graduates who opt for more challenging majors such as engineering or economics are likely to earn more than graduates who choose history or literature.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only social science and the only business discipline for which the Nobel Prize is awarded.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is the only social science and the only business discipline for which the Nobel Prize is awarded chart.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is the only social science and the only business discipline for which the Nobel Prize is awarded chart.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Art and Science of Economic Analysis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julia chase</vt:lpwstr>
  </property>
</Properties>
</file>