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 that people have unlimited wants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always want more of at least one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each person has an unlimited desire for every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 unions demand wage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selfish people are not concerned about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buy goods without regard to what they can afford.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Our wants are unlimited because we always want more of a good thing. Because resources are scarce, we have to choose from among our many wants, and in doing so, we must forgo satisfying some other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of scarce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means that there are not enough jobs in some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could be solved if the unemployment rate fell.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that there are not enough resources to satisfy people's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that resources are used inefficiently.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be solved by lowering taxes.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sentences is the best example of scarcity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Peter buys a hamburger.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John-Michael wants to spend his money on a new hoverboard.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Alexander is doing homework instead of going to the movies with his friends.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Amanda, a geography teacher, is retired.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Bill is unemployed.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Analyitc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applies to a brain surgeon but not to a cab driver.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a problem for a politician.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rich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only in poor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occurs when a resource is not freely available.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Scarcity is the condition in which our unlimited wants cannot be satisfied by our limited resources.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people's wants are unlimited but resources are scarce,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the rich get everything they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will be more services produced than goods</w:t>
                  </w:r>
                  <w:r>
                    <w:rPr>
                      <w:rStyle w:val="DefaultParagraphFont"/>
                      <w:rFonts w:ascii="Calibri" w:eastAsia="Calibri" w:hAnsi="Calibri" w:cs="Calibri"/>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search for spiritual fulfillment rather than material fulfillment.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poor people never get anything they want.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 is not freely available. Because resources are scarce, we have to choose from among our many wants, and in doing so, we must forgo satisfying some other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the basic economic problem of scarcity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only exists in countries that are not highly industrialized.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is likely to disappear as production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is sure to disappear as technology improves.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will exist as long as resources are available in limited amounts.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problem will disappear as a person's income falls.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Scarcity is the condition in which our unlimited wants cannot be satisfied by our limited resources. Everybody faces the problem of scarcity.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Scarcity is the condition in which our unlimited wants cannot be satisfied by our limited resources. Everybody faces the problem of scarcity.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defined as the study of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decide to use scarce resources in an attempt to satisfy their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can make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should deal with unemployment and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eliminate the problem of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run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they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Benjamin works as an economist for the federal government. Which of the following questions is he trying to answer as part of his job?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can I get rich by playing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best ways to reduce people's wants, given the scarcity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can rational government officials determine what goods should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w:t>
                  </w:r>
                  <w:r>
                    <w:rPr>
                      <w:rStyle w:val="DefaultParagraphFont"/>
                      <w:rFonts w:ascii="Times New Roman" w:eastAsia="Times New Roman" w:hAnsi="Times New Roman" w:cs="Times New Roman"/>
                      <w:b w:val="0"/>
                      <w:bCs w:val="0"/>
                      <w:i w:val="0"/>
                      <w:iCs w:val="0"/>
                      <w:smallCaps w:val="0"/>
                      <w:color w:val="000000"/>
                      <w:sz w:val="22"/>
                      <w:szCs w:val="22"/>
                      <w:bdr w:val="nil"/>
                      <w:rtl w:val="0"/>
                    </w:rPr>
                    <w:t>ow do people use limited resources to try to satisfy unlimited wants?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best definition of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investigation of the quantities and prices of the various goods produced by the nations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why inflation and unemployment periodically plague the U.S.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analysis of how individuals and societies deal with the problem of 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examination of the role that money plays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study of how goods and services are distributed throughout the world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Alan is a retired economist who enjoys building toy trains for his grandkids. He uses a workbench and tools from his garage, lumber he bought from the lumber store for $10, and varnish and paint he had left over from another project last year. Since a retired economist is always an economist, which of the following statements does he make about building toy trains?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I’m not paying for any resources, so the toy trains I’m building are a good example of free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shd w:val="clear" w:color="auto" w:fill="FFFFFF"/>
                    <w:bidi w:val="0"/>
                    <w:spacing w:before="0" w:beforeAutospacing="0" w:after="0" w:afterAutospacing="0"/>
                    <w:jc w:val="left"/>
                  </w:pPr>
                  <w:r>
                    <w:rPr>
                      <w:rStyle w:val="DefaultParagraphFont"/>
                      <w:b w:val="0"/>
                      <w:bCs w:val="0"/>
                      <w:i w:val="0"/>
                      <w:iCs w:val="0"/>
                      <w:smallCaps w:val="0"/>
                      <w:color w:val="000000"/>
                      <w:sz w:val="20"/>
                      <w:szCs w:val="20"/>
                      <w:bdr w:val="nil"/>
                      <w:rtl w:val="0"/>
                    </w:rPr>
                    <w:t>I only paid $10 for the lumber, so the toy trains I’m building are a good example of free goods.</w:t>
                  </w: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 using scarce resources to build the toy trains.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I’m using to build the toy trains 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had used lumber that I cut from the tree in my backyard instead of buying it from the store, then the toy trains I’m building would be a good example of free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Because resources are not freely available, people have to choose how to use these scarce resources to produce the goods and services that people want. The toy trains may seem free to Alan’s grandkids, but the resources used to build them could have been used to produce other goods and services.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described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 of choice when scarcity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study of the production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 of consumer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science of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art of spending money wisely.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studies how people use their scarce resources to satisfy their unlimited wants.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Michigan has an abundant supply of fresh water. However, an economist would consider it a scarce resource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is necessary for human survival.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pollution will eventually destroy all life in the Great Lakes.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is limited relative to people's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 commands a very high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nature can destroy water as well as create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there is a finite supply, no matter how abundant.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studies human behavior when scarcity exists and choices must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the only reasonable explanation of how people make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accurately explain all human behavior since it is based on the assumption of rationality.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better at showing the way things ought to be than the other social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only social science that can explain the existence and behavior of public institutions.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Economics is the study of how people use their scarce resources to satisfy their unlimited wants. Because resources are not freely available, people have to choose how to use these scarce resources to produce the goods 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Economics is the study of how people use their scarce resources to satisfy their unlimited wants.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resource is something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used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provided by nature, not produced by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exists in unlimited quantities.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produced by a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always available free of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There are four broad categories of resources: labor, capital, natural resources, and entrepreneurial ability.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considered scarce because no one pays for them.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desired for use in producing other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included in the category of resources called gifts of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available in unlimited quantities.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considered scarce because they are not produced by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include all gifts of nature and can be divided into renewable resources and exhaustible resources.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fundamental resource that is the basis of labor?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b w:val="0"/>
                      <w:bCs w:val="0"/>
                      <w:i w:val="0"/>
                      <w:iCs w:val="0"/>
                      <w:smallCaps w:val="0"/>
                      <w:color w:val="000000"/>
                      <w:sz w:val="22"/>
                      <w:szCs w:val="22"/>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There are four broad categories of resources: labor, capital, natural resources, and entrepreneurial ability. Labor comes from a more fundamental resource, time. Without time we can accomplish nothing.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In economics, capital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such as water, oil, and iron 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 unskilled abilities of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creations used in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 and other financial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willingness of business owners to take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an economist classify as physical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shares of Microsoft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$50 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credit card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lawyer's laptop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bauxite mine in Jamaica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Economists classify all of the following as physical capital,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one. Which one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$20 bill in a firm's petty cash drawer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building where an economics class meets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plumber's wrench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railroad car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factory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refer to capital, they might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skills used in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bank loans.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physical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 of a pizza shop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Bulldozers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college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Carpentry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payments in return for labor and capital are _____, respectively.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and 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interest and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rent and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and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wages and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makes a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avoids risky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claims the profit after other resource suppliers are compensated.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parasite that benefits by not paying other resources for their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manager who runs an enterprise and keeps the customers happy.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 business produces and sells only one unit of a good, its profit would be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received for the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of the product minus the cost of the resources used to produce the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return paid to the firm's bank on its outstanding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price of the product minus the wages paid for the labor used to produce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wages paid for the labor used to produce the product minus the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Profit is the reward for entrepreneurial ability. An entrepreneur pays resource owners for the opportunity to employ their resources in the firm.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resources are scarce,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costs are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must make choices among alternatives.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human wants and desires can be satisfied.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prices are fixed.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commodities are free.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resource is scarce when its price exceeds zero. As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broad categories are resources divided into?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money, and machines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Savings, spending, investment,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technological, and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 labor, capital, and 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scarce, abundant, and unlimited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the inputs, or factors of production, used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 bodies of water, trees, oil reserves, and 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not scarce.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exhaustible as long as they are managed properly.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result of human effort.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machines used in the production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Natural resources is one of the four categories of resources used to produce goods and services. Natural resources include all gifts of nature and can be divided into renewable resources and exhaustible resources.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capital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stocks, bonds, and other financial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seat of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machines, buildings, tools, and knowledge.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 worth (assets minus 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who has an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organizer who seeks profitable opportunities and is willing to accept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hired by a firm to manage its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earns profit without accepting any risks.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is appointed by the board of directors of a firm for a term of five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Entrepreneurial ability is one of the four categories of resources used to produce goods and services. An entrepreneur is a profit-seeking decision maker who starts with an idea, organizes an enterprise to bring that idea to life, and then assumes the risk of operation.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a good and a service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helps satisfy unlimited wants, but a service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service helps satisfy unlimited wants, but a good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service is available in unlimited quantities, but a good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available in unlimited quantities, but a service is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is tangible, but a service is not.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combined to produce goods and services that people want. A good is something that you can see, feel, and touch; a service is intangible.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Anything that is scarce and that satisfies unlimited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thing for which people pay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intangible activity that satisfies human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output produced by a service sector industry, such as fast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less desirable than a good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scarce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are greedy.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produced using scarce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keep production low in order to earn higher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produced by firms that seek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wants to maintain its power over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Scarce resources are combined to produce goods and services that people want. A good or a service is scarce if the amount people want exceeds what’s available at a price of zero.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expression "There's no such thing as a free lunch"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services may be free, but goods are never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 if it has a price of zero, a good or service has a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charitable organizations should not serve free lunches to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poor people are really the ones who pay for their allegedly free lunches.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has to pay the market price for a good or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best friend buys you lunch on your birthday. You think this was not a free lunch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 if you didn’t pay dollars for it, you paid for it in extra calories.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resources used to produce the lunch were not available to satisfy other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disagree with the expression "The best things in life are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eat only if you work out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sea water nor air is free.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“free lunch” may seem free to you, but the resources used for your “free lunch” could have been used to produce other goods and services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or service is considered scarce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quantity of it can be consumed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exceeds the amount available at a zero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exceeds the amount available at any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is less than the amount available at any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people desire is less than the amount available at a zero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Goods and services are scarce because they are produced using scarce resources. A resource is scarce if it is not freely available.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a service, a good: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desirable.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resources to satisfy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physical and 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abundant and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Resources are combined to produce goods and services that people want. A good is something that you can see, feel, and touch; a service is intangible.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 are exchanged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inventory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classified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 circular-flow model, households supply all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about the resource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the exchange of goods and services between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facilitates the exchange of resources between buyers and sellers.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are sellers in the resource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are buyers in the resource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flow of money in the resource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resources prices, such as wages, rent, interest, and profit,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choices made by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government decisions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primary focus of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not important in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occur infrequently.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involve ordinary citizens.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four types of economic decision makers in the economy are households, firms, governments, and the rest of the world. Their interaction determines how an economy’s resources are allocated.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Households: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own and sell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play a very minor role in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 largest purchasers of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 the price for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labor market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classified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Households supply labor, capital, natural resources, and entrepreneurial ability to firms through resource markets. In return, firms pay wages, interest, rent, and profit that flow to households as income.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that individuals act rationally implies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think only of themselves and disregard the well-being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undertake all those activities that yield benefits to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only consider the costs of an activity to decide whether it is worthwhile.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greater the cost of a charitable deed to a benefactor, the more likely he or she is to perform that deed.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implicitly calculate the costs and benefits of an activity to decide if it is worthwhile.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choice by an individual implies: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a mathematical model when solving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making decisions aimed at achieving some predetermined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only monetary costs and benefits are weighed.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only monetary costs and benefits are weighed.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that scarcity can be eliminated for that individual.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People try to make the best choices they can, given the available time and information.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choose to promote the interests of others cannot be acting rationally in their own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show concern only for those whom they know personally.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charitable donations would disappear if tax deductions for charitable giving were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notion of self-interest rules out concern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 for the welfare of others is consistent with the concept of self-interest.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 topic considered in the field of macroeconomics?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amazing recent growth of the Chinese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relocation of U.S. manufacturing firms to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differences in wages between men and women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effect of rent control on the housing market in New York 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impact of environmental regulations on the well-being of human populations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59"/>
              <w:gridCol w:w="7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Consumers need information to make good choices. In the context of this information, which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Advertising is always harmful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scarce and therefore valuable.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Brand names offer no informational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Acquiring more information is always rational.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 does not apply to the acquisition of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making choices, individuals rationally select what they perceive to be in their best interests. Rational choice takes time and requires information; both are scarce and valuable.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generally believe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buyers and sellers have all the information they can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additional information is costly to acquire.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makers have complete knowledge of all the alternatives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decisions result from random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makers never make mistakes.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economic decision makers will make a change only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change is free of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costs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expectations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uncertainty about the results of the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expected marginal benefit exceeds expected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scarce and costly to acquire.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available free to any decision maker.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not required for rational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complete before any decision is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usually useful only to governments.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choice takes time and information, both scarce and valuable. Rational decision-makers continue to acquire information as long as the additional benefit from that information exceeds the expected cost of gathering it.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the term marginal usually refers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change in an economic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low-quality product or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unimportant and irrelevant economic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all-or-nothing economic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footnote or minor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45"/>
              <w:gridCol w:w="7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it means incremental, additional,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economic choice involves an adjustment to an existing situation, marginal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no practical applications or real-world 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eliminates incorrect decisions and bad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comparing the additional costs and additional benefits of an activity before deciding.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examining only the total costs and total benefits of an activity before deciding.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guarantees an incorrect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people respond in a predictable way to changes in costs and benefits. The term that best describes this phenomenon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other things equal (or ceteris paribus).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economists say that people act as rational decision makers, they mean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gather all relevant information before making their purchases.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once a pattern of behavior has been established, people tend to become set in their 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respond in predictable ways to changes in costs and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rarely make errors when permitted to make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once made, decisions are never reversed.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If the marginal benefits or the marginal costs change, the decision may change as well.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marginal means: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unimportant.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level or 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borderline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bad alternative.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Marginal refers to a change in an economic variable and it means additional, incremental,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sell your old iPad that you no longer use, and your cousin wants to give you $300 for it. If you decide to sell your iPad to your cousin, you’ll have to pay $40 for shipping the iPad to your cousin. As a rational decision maker, you should: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smaller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sell it because the marginal benefit is smaller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sell it because the marginal benefit is greater than the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sell it because the marginal benefit is equal to the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say that people make decisions at the margin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usually wait until the last minute before making a decision to buy.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weigh the additional costs and the additional benefits of various activities before they make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just barely get by on the incomes they earn and live from day-to-day on the very edge of subsistence.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given a choice, most people would prefer to make their own decisions concerning the things that affect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consider the total cost and the total benefit of various activities before they make a purchase.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Marginal refers to a change in an economic variable and it means additional, incremental,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Calibri" w:eastAsia="Calibri" w:hAnsi="Calibri" w:cs="Calibri"/>
                <w:b w:val="0"/>
                <w:bCs w:val="0"/>
                <w:i w:val="0"/>
                <w:iCs w:val="0"/>
                <w:smallCaps w:val="0"/>
                <w:color w:val="000000"/>
                <w:sz w:val="22"/>
                <w:szCs w:val="22"/>
                <w:bdr w:val="nil"/>
                <w:shd w:val="clear" w:color="auto" w:fill="FFFFFF"/>
                <w:rtl w:val="0"/>
              </w:rPr>
              <w:t>Patrick decided to go to class today instead of going to the movies. He made this decision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exceeds the additional cost of going to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the movies exceeds the additional cost of going to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exceeds the additional cost of going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the movies exceeds the additional cost of going to the movies.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Patrick’s additional benefit of going to class equals the additional cost of going to the movies.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will take only those actions for which the expected marginal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at its maximum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greater than or equal to the expected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less than the expected marginal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exactly equals the expected marginal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want to sell your old iPad because you no longer use it, and your cousin wants to give you $200 for it. If you decide to sell your iPad to her, you’ll have to pay the shipping fee to get the iPad to her. As a rational decision maker, you will sell your old iPad to your cousin when the shipping fee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$299.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currently subscribe to two magazines and are trying to decide whether you should subscribe to a third. What should determine your decision if you are economically rational?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cost of the magazines compared to the total satisfaction you would receive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amount of satisfaction you would get from the magazines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enjoyment you would get from the third magazine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third magazine including the time it takes to read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of the third magazine compared to the additional enjoyment you would get from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or inferior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how to use the fewest natural resources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the behavior of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behavior of individual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role as a producer in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 is the study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large firms in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behavior of individual decision makers.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the economy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to use the fewest natural resources to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role as a stabilizing influence on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behavior of individual decision makers and the determination of price and output in specific markets are both studied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disequilibrium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microeconomics.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Macroeconomists analyze: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labor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arrangements through which specific products are exchanged.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influences on the decision making of particular households.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of unemployment on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factors that affect the decisions of individual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approaches reality in all its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so much distortion of reality that it is worthless.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the unique aspects of each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some simplification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bears no relation to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theory seeks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distort reality in order to improve forecasting 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 phenomena without explaining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phenomena without predicting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confront reality in all its complexity by focusing on the unique aspects of each phenomenon.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simplify a complex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real world that is used to make predictions.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 circular-flow model for households and firms is an economic model that focuses on the interaction between households and firms. Which of the following statements regarding the model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missing the interaction between firms and the resource market. Therefore, it cannot predict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missing the interaction between households and the product market. Therefore, it cannot predict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has too many simplifying assumptions, and it cannot be used to make predictions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a simplification of the real world, and it can be used to make predictions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model is missing the interaction between firms and the product market. Therefore, it cannot predict well.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simple circular-flow model for households and firms shows the flow of money, resources, and goods and services between households and firms through the resource market and the product market. An economic model, such as the simple circular-flow model, is a simplification of the real world that is used</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omits critical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be presented in mathematical terms.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simplifies reality in order to focus on its essential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never be proven wrong if its assumptions are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produces poor predictions if it includes an unrealistic assumption.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theories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because they are as exact as theories in the physical sciences.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w:t>
                  </w:r>
                  <w:r>
                    <w:rPr>
                      <w:rStyle w:val="DefaultParagraphFont"/>
                      <w:rFonts w:ascii="Times New Roman" w:eastAsia="Times New Roman" w:hAnsi="Times New Roman" w:cs="Times New Roman"/>
                      <w:b w:val="0"/>
                      <w:bCs w:val="0"/>
                      <w:i w:val="0"/>
                      <w:iCs w:val="0"/>
                      <w:smallCaps w:val="0"/>
                      <w:color w:val="000000"/>
                      <w:sz w:val="22"/>
                      <w:szCs w:val="22"/>
                      <w:bdr w:val="nil"/>
                      <w:rtl w:val="0"/>
                    </w:rPr>
                    <w:t>eless because they are based on abstractions.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because they allow us to make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 complex to understand because they include all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in predicting events only if their assumptions are realistic.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realistic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contains as much detail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be proven false.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predicts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only be presented in mathematical terms.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purpose of economic models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 simplifying assumptions about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reality in all its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collect empirical data to support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construct situations where controlled experiments can be carried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and predict economic events.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constructing an economic model, economists: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rely mostly on their own value judgments and ignore the far more complex world of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always try to duplicate reality by including all available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assumptions that are true for the individual but never true for the whole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must rely on assumptions for the sake of simplification.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primarily concerned with making realistic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economic models must involve simplifications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would be unable to command high salaries if their models were so simple that anyone could understand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is very erratic and unpredictable.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reality is too complex to understand in its entirety, so we must reduce the complexity to a level that we can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always try to duplicate all possible information and cover all possible variables that might influence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must rely on value judgments and ignore reality.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employ the scientific method. In part,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single economic theory accepted by all economists.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hypotheses are tested to determine their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economic laws have been proven true by laboratory tests.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personal values never enter into economic policy recommendations.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assumptions are not necessary in economic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is useful if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includes every detail of reality.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involves no unproven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expressed in equations.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makes accurate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simple enough to be understood by a child.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model is a simplification of the real world that is used to make predictions about the real world;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model is a simplification of the real world that is used to make predictions about the real world;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that sometimes makes incorrect predictions may be used by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 no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if its assumptions are detailed and realistic.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it is mathematical and computerized.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it is simple enough for a child to understand.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until a better model is developed.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Testing the hypothesis, the last step of the scientific method, can lead to two possible outcomes: we reject the hypothesis if it predicts worse than the best alternate theory or we use the hypothesis until a better one comes along.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expresses normative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invents imaginative and interesting stories.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predicts the behavior of a specific economic decision maker after an economic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predicts the average behavior of a group of similar economic decision makers after an economic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uses only perfect and complete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economic theory is a simplification of the real world that is used to make predictions about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economic theory is a simplification of the real world that is used to make predictions about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accurate list, in order, of the steps of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variables; state assumptions; form a hypothesis;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assumptions; define variables; form a hypothesis;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variables; state assumptions; test; form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variables; form a hypothesis; form behavioral assumptions; test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assumptions; form behavioral assumptions; form hypothesis; test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other-things-constant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allows the economist to make useful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prediction.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applies only to consumers' decisions and not to those of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forces the economist to ignore reality, where things are constantly changing.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implies rational self-interest on the part of all economic 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Specifying assumptions is the second step of the scientific method.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economic model of consumer behavior, rational self-interest would likely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 key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hypothesis of the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behavioral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the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method of testing the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assumptions: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economic models more complex than if these assumptions were removed.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pertain only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hold all other things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ways to test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how individuals are expected to behave.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other-things-constant assumption allows the economist to focus only on the relevant variables, and the behavioral assumption allows the economist to assume that each decision maker is rationally self-interested when making choices.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assumption about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what will occur given certain assumptions.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prediction of what will occur regardless of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forecast of future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only if the assumptions are realistic.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third step in the scientific method is to formulate a hypothesis, a theory about how key variables relate to each other, to help make predictions about cause and effect in the real world.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part of the scientific method in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 predictions to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Formulating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assumptions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of rational self-interest means that economic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have no concern for the welfare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reasonable decisions based on their expectations of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know with certainty which choice will have the best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 the welfare of others to be more important than their own happiness.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 not make incorrect decisions or bad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behavioral assumptions allow the economist to assume that each decision maker is rationally self-interested when making choices; they specify how we expect economic decision makers to behave.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useful: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in fields of science such as chemistry and physics.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testing the validity of theoretical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 testing the validity of a model's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no economic variables can be assumed to be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if a theory has been proven to be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Step one in the scientific method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formulate a 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 an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specify assumptions.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question and define relevant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test the hypothesis.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scientific method is a process of theoretical investigation in four steps: identifying the question and defining the relevant variables, specifying the assumptions, formulating a hypothesis, and testing the hypothesis.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believe that individuals respond in a predictable way to changes in costs and benefits. The term that best describes this belief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opportunity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scarcity.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Rational people make decisions by comparing the expected marginal benefits with the expected marginal costs of the action under consideration and acting only if the marginal benefits exceed the marginal costs.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Rational people make decisions by comparing the expected marginal benefits with the expected marginal costs of the action under consideration and acting only if the marginal benefits exceed the marginal costs.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with families should be paid at least the minimum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crime rates reduced, the world would be a better place to live 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Marginal tax rates should be reduced for individuals in the highest tax bracket.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gasoline will cause a reduction in the amount of gasoline purchased.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Corrupt politicians ought to be voted out of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positive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of 7 percent or higher is a national disgrace.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is a less important problem than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national unemployment rate is 7 percent, the unemployment rate among inner-city youth is often close to 40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and inflation are equally important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inflation rate of 7 percent is too high.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hypothesis used to test economic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statement of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statement of what ought to be, not what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indicates what will occur if certain assumptions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enables economists to test 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rate of unemployment was lower in 2004 than it was in 1994.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Savings accounts earn interest, whereas checking accounts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must recognize that the growing national debt is the most serious problem that the country faces.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increases when the percentage of the labor force without jobs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unemployment rate among teenagers is higher than the rate among adults.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Incomes increase when national production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Women should earn the same income as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price of a good rises, people will buy more of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time you spend studying, the higher your economics test scores will 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time you spend studying for chemistry, the higher your economics test score will be.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normative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money supply falls, interest rates will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Teenage unemployment would be lower if there were no minimum wage.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quantity of shirts sold increases as the price of shirts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government's total spending should be reduced.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interest rates go up, then construction activity will fall.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89"/>
              <w:gridCol w:w="71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less discrimination against the elderly." This is an example of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forecast.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a positive economic statement and a normative economic statement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must be true, while a normative statement is often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must be true, while a positive statement is often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statement can be verified, while a normative statement cannot.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normative statement can be verified, while a positive statement cannot.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positive economic statement is a moral judgment, while a normative economic statement is not a moral judgment.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difference between positive economic statements and normative economic statements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opinion while normative statements are always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opinion while normative statements are based on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true and normative statements are often false.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often false and normative statements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statements are based on fact while normative statements are based on opinion.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while 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positive economic statement is an assertion about economic reality that can be proven or disproven by reference to the facts, while 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tell stories: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breathe life into economic theory and personalize abstract 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economics is an art, not a science.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way of rigorously testing economic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doing so is a required part of the scientific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show how their theory can predict at least one real-world situation.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they need good intuition and imagination to tell a story about how they think the economy works.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 tell a compelling story, an economist relies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 and parables.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anecdotes and personal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irrelevant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anecdotes and irrelevant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studies, anecdotes, parables, personal experience, and supporting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Economists use the scientific method to develop and evaluate theories, but to tell a compelling story, they rely on case studies, anecdotes, parables, their personal experience, and supporting data. See 1-3: The Science of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Economists use the scientific method to develop and evaluate theories, but to tell a compelling story, they rely on case studies, anecdotes, parables, their personal experience, and supporting data.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Alicia makes the statement that every time she eats chocolate, she gets acne. By ignoring the possibility that there may be another factor that causes Alicia to eat chocolate and which also causes her acne, Alicia is committing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looking beyond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There are three common mistakes when doing economic analysis.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Elijah, a basketball fan, reasons that because his favorite team has three superstars on it, the team must be a great team and will win the championship. Elijah is committing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second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Environmentalists have continually argued for the use of alternatives to fossil fuels to generate energy. Harnessing wind power by setting up wind farms had been one alternative proposed and implemented. As it is now known that these wind farms lead to the slicing and dicing of migratory birds and the decimation of the local bat population, we could say that environmentalists have committed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fallacy of segmentation.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mistake of ignoring the obvious.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mistake of ignoring secondary effects involves ignoring unintended consequences.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mistake of ignoring secondary effects involves ignoring unintended consequences.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friend notices that U.S. auto production and U.S. population growth have moved together over several decades. He reasons that one way to slow population growth is for the government to order the auto makers to cut back on production. You gently point out to him that 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be correct only when the economy was in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committed the fallacy that association is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ignored the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has committed the fallacy of composition.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be correct only when the United States enjoyed economic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might commit the fallacy of composition by concluding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statements that are true during prosperity are necessarily true during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good for the individual is necessarily good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event that precedes another is necessarily the cause of the latter.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intentions need not coincide with 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composition of a complex product is not revealed by its exterior appearance.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 example of the fallacy of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can get to work fastest by taking the interstate, so can everyone else.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can only get away from it all by going to Fairbanks, everyone who needs to get away should go to Fairbanks.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Every time I play with my dog, it rains, so playing with my dog brings rain.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best TV reception can be gotten with a Couch Potato antenna, then everyone should have a Couch Potato antenna.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I can get a better view by standing up at the baseball game, then everyone can get a better view by standing 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fallacy of composition involves assuming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determine the composition of a complex product just by examining its exterior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durable goods today do not last as long as they did a generation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mistakes made in producing a product using an assembly line technique will lead to a compounding of errors as the product moves down the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any individual component in a group is true for the group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true when a person was younger will still be true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difficulties with an economic policy such as rent control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makers do not consider its secondary effects.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disagree about the impacts of the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difficult to enforce antidiscrimination laws in the rental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makes landlords wealthy at the expense of renters.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pressure from landlords has resulted in its repeal in many cities.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effect of rent controls is to keep rents from rising. An unintended effect of this policy is a decline in the quantity and quality of rental units.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who committed the association is causation fallacy might conclude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caused by the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not necessarily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simplest model is the best predictor.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also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that association is causation involves wrongly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Someone who commits the fallacy of composition is likely to assume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simplest model is the best predictor.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B, which followed event A, was not necessarily caused by event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also true for the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true for the individual is not necessarily true for the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fallacy of composition involves wrongly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fallacy of composition involves wrongly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scientist, an economist's main professional objective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become wealthy.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the government's decision-making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how the economy 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discover which stock prices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 the psychology of participants in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Though some economists are wealthy and some economists have been appointed to various government cabinet posts, the main professional objective for an economist is to understand how the economy works.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best defined as the study of how individuals decide to use limited resources in an attempt to satisfy unlimited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studies how decision makers use scarce resources to satisfy unlimited wants.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studies how people make decisions in a world of scarcity. Because resources are not freely available, people have to choose how to use these scarce resources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economics, money is an example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is the payment received by resource owners for the use of their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Rent is the payment received by resource owners for the use of their natural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economist would classify 100 shares of the Apple Computers stock as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Capital is one of the four categories of resources used to produce goods and services. Physical capital includes all human creations used to produce goods and services, while human capital consists of the knowledge and skill people acquire to increase their productivity.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is the payment made for land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receiving in return payments for these resources—wages, interest, rent, and profit—that flow as income to households.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are used only in the production of goods, not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Resources are the inputs, or factors of production, used to produce the goods and services that people want.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Resources are the inputs, or factors of production, used to produce the goods and services that people want.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Considering both product markets and resource markets, most economic decision makers participate in the economy as both buyers and sellers.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Labor and capital are exchanged in the resource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Households supply labor, capital, natural resources, and entrepreneurial ability to firms through resource markets. In return, households demand goods and services from firms through product markets. See 1-1: The Economic Problem: Scarce Resources, Unlimited Wants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MACR.MCEACH.17.01.01 - Explain the economic problem of scarce resources and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Problem: Scarce Resources, Unlimited Wants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individual gives more to charity when such contributions receive favorable tax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individual would make charitable contributions only if such contributions receive favorable tax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assumption of rational self-interest does not rule out the possibility of concern for other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always rational to acquire more information before making a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Rational self-interest is equivalent to pure selfishness.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self-interest should not be viewed as blind materialism or pure selfishness. Self-interest often includes the welfare of family, friends, and even the poor of the world.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Sara is considering the purchase of a new car. Rational self-interest demands that she do an exhaustive research study to acquire every bit of information possible about her potential options.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When making choices, individuals rationally select what they perceive to be in their best interests. Rational choice takes time and requires information; both are scarce and valuable.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marginal adjustment only refers to a minor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5"/>
              <w:gridCol w:w="7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Marginal refers to a change in an economic variable; it means incremental, additional, or extra.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Marginal refers to a change in an economic variable; it means incremental, additional, or extra.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rational decision maker compares the expected marginal cost to the expected marginal benefit of any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real economic choices involve small (or marginal) changes rather than all-or-nothing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decision makers will continue to acquire information only as long as the expected additional benefit exceeds the expected additional cost of the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People make decisions by comparing the expected marginal benefits with the expected marginal costs of the action under consideration and acting only if the marginal benefits exceed the marginal costs.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 of the entertainment industry in a city is a microeconomics topic.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Microeconomics studies the economic behavior in particular markets, whereas macroeconomics studies the economic behavior of entire economies. See 1-2: 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Microeconomics studies the economic behavior in particular markets, whereas macroeconomics studies the economic behavior of entire economies. See 1-2: The Art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MACR.MCEACH.17.01.02 - Describe the forces that shape economic choices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Art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economic model will produce poor predictions if it includes assumptions.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model is a simplification of the real world that is used to make predictions;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model is a simplification of the real world that is used to make predictions;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good economic theory brings clarity to chaos.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it captures the important elements but too many details may make a theory less useful.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it captures the important elements but too many details may make a theory less useful.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economists consider a theory a good one if it predicts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A good theory offers a helpful guide to sorting, saving, and understanding information.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An economic theory is a simplification of the real world that is used to make predictions. A good theory offers a helpful guide to sorting, saving, and understanding information.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assumption is the other-things-constant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ceteris paribus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assumption is a behavioral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There are two categories of assumptions: the other-things-constant assumption, or ceteris paribus in Latin; and the behavioral assumptions, that of rational self-interest.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economic statements refer to what should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should be less discrimination against women"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Incorrect. 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ahoma" w:eastAsia="Tahoma" w:hAnsi="Tahoma" w:cs="Tahoma"/>
                <w:b w:val="0"/>
                <w:bCs w:val="0"/>
                <w:i w:val="0"/>
                <w:iCs w:val="0"/>
                <w:smallCaps w:val="0"/>
                <w:color w:val="000000"/>
                <w:sz w:val="20"/>
                <w:szCs w:val="20"/>
                <w:bdr w:val="nil"/>
                <w:shd w:val="clear" w:color="auto" w:fill="FFFFFF"/>
                <w:rtl w:val="0"/>
              </w:rPr>
              <w:t>Microeconomics: A Contemporary Introduction, McEeachern 11e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0"/>
              <w:gridCol w:w="7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normative economic statement is a statement that reflects an opinion.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price of a product causes consumers to purchase more of that product" is an example of a positive economic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positive economic statement is an assertion about economic reality that can be proven or disproven by reference to the facts.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positive economic statement is an assertion about economic reality that can be proven or disproven by reference to the facts.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as much an art as it is a science.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Economists use the scientific method to develop and evaluate theories, but they need good intuition and imagination to tell a story about how they think the economy works.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Economists use the scientific method to develop and evaluate theories, but they need good intuition and imagination to tell a story about how they think the economy works.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Economists often focus on average behavior because it is easier to predict.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 theory allows economists to predict the behavior of a specific person or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random actions of individuals tend to offset one another, so the average behavior of a large group can be predicted more accurately than the behavior of a particular individual. See 1-3: The Science of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MACR.MCEACH.17.01.03 - Explain the relationship between economic theory and economic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Science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association is causation fallacy is the error of assuming that what is true for one member of a group must be true for the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that association is causation involves assuming that since two events are associated in time, one is the cause and the other is the effect.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that association is causation involves assuming that since two events are associated in time, one is the cause and the other is the effect.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fallacy of composition is the error of believing that a cause and effect relationship exists between two events that are associated in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3"/>
              <w:gridCol w:w="73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of composition involves assuming that what is true for one is also true for the group.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fallacy of composition involves assuming that what is true for one is also true for the group.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problem with rent controls is that policy makers often ignore its secondary effects.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primary effect of rent controls is to keep rents from rising. An unintended effect of this policy is a decline in the quantity and quality of rental units.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primary effect of rent controls is to keep rents from rising. An unintended effect of this policy is a decline in the quantity and quality of rental units.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Secondary effects are consequences of economic actions that develop slowly over time as people react to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Secondary effects are the unintended consequences of a policy; they develop more slowly and may not be immediately obvious. See 1-4: 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Secondary effects are the unintended consequences of a policy; they develop more slowly and may not be immediately obvious. See 1-4: Some Pitfalls of Faulty Economic Analysis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MACR.MCEACH.17.01.04 - Identify some pitfalls of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Pitfalls of Faulty Economic Analysis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a scientist, an economist's main professional objective is to become wealthy.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Though some economists are wealthy, personal wealth is not the goal of the discipline; those who study economics acquire skills that appreciate with experience. See 1-5: 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Though some economists are wealthy, personal wealth is not the goal of the discipline; those who study economics acquire skills that appreciate with experience.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College graduates with history or literature as their major tend to earn more than those who choose more quantitative disciplines like economics.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College graduates who opt for more challenging majors such as engineering or economics are likely to earn more than graduates who choose history or literature. See 1-5: 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College graduates who opt for more challenging majors such as engineering or economics are likely to earn more than graduates who choose history or literature.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Economics is the only social science and the only business discipline for which the Nobel Prize is awarded.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is the only social science and the only business discipline for which the Nobel Prize is awarded chart. See 1-5: 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Economics is the only social science and the only business discipline for which the Nobel Prize is awarded chart. See 1-5: If Economists Are So Smart, Why Aren't They Rich?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MACR.MCEACH.17.01.05 - Describe several reasons to study economics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Analytic - Communication 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Economists Are So Smart, Why Aren't They Rich?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Art and Science of Economic Analysis</dc:title>
  <cp:revision>0</cp:revision>
</cp:coreProperties>
</file>