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beginning of the historical period, humans had accomplished all of the following EXCEPT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created art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mastered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developed religions.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developed written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Based on current evidence, where did </w:t>
            </w:r>
            <w:r>
              <w:rPr>
                <w:rStyle w:val="DefaultParagraphFont"/>
                <w:rFonts w:ascii="Times New Roman" w:eastAsia="Times New Roman" w:hAnsi="Times New Roman" w:cs="Times New Roman"/>
                <w:b w:val="0"/>
                <w:bCs w:val="0"/>
                <w:i/>
                <w:iCs/>
                <w:smallCaps w:val="0"/>
                <w:color w:val="000000"/>
                <w:sz w:val="22"/>
                <w:szCs w:val="22"/>
                <w:bdr w:val="nil"/>
                <w:rtl w:val="0"/>
              </w:rPr>
              <w:t>Homo sapiens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originate?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East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Antarctica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specialists is essential to understanding ancient writing?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paleoanthropologists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paleoenvironmentalists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paleographers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linguists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geneticists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what time period did humans develop the first true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Holocene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Paleolithic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Neolithic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marks the beginning of the Paleolithic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cave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stone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Homo sapiens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livestock breeding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ways was Paleolithic society different from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urban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complex developed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particular metals and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unit was larger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global climate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most crucial factor in the success of the Paleolithic family?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bravery of a few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 with outside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hunting and childbearing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skill in farming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people would usually be found in Paleolithic hunting and gathering groups?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problems did NOT cause conflict with hunter and gatherer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territorial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changed in humans during the Paleolithic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irrigation techniques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might be a reason for past forms of humans to die out?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lack of emphasis on fertility in the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inability to adapt to environmental changes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diminished ability to reason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disasters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no hierarchy in societal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changes listed below would be associated with physical changes in hominids during the Paleolithic Age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sharper eyesight.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shorter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skulls.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sharper sense of smell.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Paleolithic Age, the change in the physical environment and the changes in human development gave humans the ability to do which of the following?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irrigation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codify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breed livestock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smelt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semi-permanent shelters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associated with the Neolithic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hunting mammoth and gathering grasses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in caves and painting horses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primarily scavenging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choosing livestock specifically for breeding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devising new tools for a specific 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Paleolithic Age came to an end, what happened to the tendency for humans to move from place to place in a nomadic lifestyle?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strengthened.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weakened.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disappeared altogether.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replaced all other lifestyles.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took place seasonally.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intentional use of fire indicate?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manipulation of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the food that was eaten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reliance on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global climate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true of the Neolithic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agriculture usually occurred over a 50 to 100 year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Agriculture first emerged in the Near East and then gradually spread into Asia and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Food production developed independently in at least seven separate areas at about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began to use agricultural practices in northern China much earlier than in West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society of people in the world had now experienced a true food-production lifeway.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considered a new development of the Neolithic 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privately owned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 of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enlarged public roles for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family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of people in permanent locations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necessary for Neolithic populations to grow?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women than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domesticated draft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intensive dependable food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fire and stone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domesticated draft animals and use of fire and stone 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aspect about women explains the Neolithic emphasis on women in religion?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ability to have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physical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stronger body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larger brains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perceived moral superiority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artifacts is considered to be the earliest human artwork?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rock and cave paintings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clay pots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 art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scrolls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Çatal Hüyük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would NOT have been a member of an agrarian society?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 leaders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merchants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artisans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ruling elites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animal was among the last domesticated?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sheep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NOT a characteristic of Neolithic religions?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phenomena that they could not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participation in rituals and sacrifices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leaders to communicate with supernatural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males could communicate with the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gods and spirits could assume human and animal forms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metal is referred to as the key metal of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bronze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Agrarian civilizations had social values that emphasized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and kin.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hunting and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sacrifice and rituals.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kin, hunting, and warfare.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considering the many needs of advancing civilizations, which of the following geographical features would most likely help an early society develop?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mountains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deserts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a disadvantage of bronze when compared to iron?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extremely hard to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not resistant to weathering.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too easy to make.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very light-weight.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difficult to obtain.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iron had all of the following effects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warfare.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bringing new areas of land into cultivation.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more durable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art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a cheaper alternative material.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Rivers were a prominent geographical feature in the early development of civilizations, and these rivers tended to have very different characteristics. Which of the following civilizations had a river that was usually peaceful and predictable?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Egypt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Mesopotamia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Southwestern Steppes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past cultures and civilizations through an examination of their artifacts, or anything made by humans, is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archaeology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good definition of history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systematic record of human activity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social unit during the Paleolithic Age was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change with the most significant impact on humans during the Paleolithic was their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enlarged skulls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Significant changes in human societies, such as expanding populations, permanent settlements, private property and systematized regulation for the protection of private rights, as well as specialization of labor, came about during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Neolithic (food-producing) Revolution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ability that is the primary indicator of the development of human beings.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Toolmaking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thought that women played a significant role in Neolithic societies based on farming; those societies developed into a ____________________, or a society characterized by female social and political dominance.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matriarchy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lived a nomadic lifestyle that required frequent raiding and skills in mounted warfare to survive.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Pastoralists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Agrarian civilizations believed time to be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cyclic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metal used by humans appears to have been copper, then bronze came into widespread use, but ____________________ is the key metal of history because it was more common, cheaper, lasted longer, and held an edge better than previous metals.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Bronze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Primary 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Term for identification: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Linguistic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Natural selection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Historiography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Hominid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Agrarian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Pastoral civilization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w:t>
            </w:r>
            <w:r>
              <w:rPr>
                <w:rStyle w:val="DefaultParagraphFont"/>
                <w:rFonts w:ascii="Times New Roman" w:eastAsia="Times New Roman" w:hAnsi="Times New Roman" w:cs="Times New Roman"/>
                <w:b w:val="0"/>
                <w:bCs w:val="0"/>
                <w:i/>
                <w:iCs/>
                <w:smallCaps w:val="0"/>
                <w:color w:val="000000"/>
                <w:sz w:val="22"/>
                <w:szCs w:val="22"/>
                <w:bdr w:val="nil"/>
                <w:rtl w:val="0"/>
              </w:rPr>
              <w:t>​Homo sapiens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Term for identification: Holocene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Elaborate on the multidisciplinary nature of the study of early human societies. </w:t>
            </w:r>
            <w:r>
              <w:rPr>
                <w:rStyle w:val="DefaultParagraphFont"/>
                <w:rFonts w:ascii="Times New Roman" w:eastAsia="Times New Roman" w:hAnsi="Times New Roman" w:cs="Times New Roman"/>
                <w:b w:val="0"/>
                <w:bCs w:val="0"/>
                <w:i w:val="0"/>
                <w:iCs w:val="0"/>
                <w:smallCaps w:val="0"/>
                <w:color w:val="000000"/>
                <w:sz w:val="22"/>
                <w:szCs w:val="22"/>
                <w:bdr w:val="nil"/>
                <w:rtl w:val="0"/>
              </w:rPr>
              <w:t>Also give examples of the types of artifacts that might be found in the local area.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on the lack of sources, the field of anthropology, subfields within anthropology and archaeology, and the nature of the study of early human societies.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life in Paleolithic society. Then di</w:t>
            </w:r>
            <w:r>
              <w:rPr>
                <w:rStyle w:val="DefaultParagraphFont"/>
                <w:rFonts w:ascii="Times New Roman" w:eastAsia="Times New Roman" w:hAnsi="Times New Roman" w:cs="Times New Roman"/>
                <w:b w:val="0"/>
                <w:bCs w:val="0"/>
                <w:i w:val="0"/>
                <w:iCs w:val="0"/>
                <w:smallCaps w:val="0"/>
                <w:color w:val="000000"/>
                <w:sz w:val="22"/>
                <w:szCs w:val="22"/>
                <w:bdr w:val="nil"/>
                <w:rtl w:val="0"/>
              </w:rPr>
              <w:t>scuss some of the many aspects and challenges that a member of a modern society would face in reverting to a hunter-gatherer lifestyle.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of the hunter-gatherer lifestyle and significant challenges and issues including food procurement, cave art, group size, and conflicts among groups.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development of hominids and societies during the </w:t>
            </w:r>
            <w:r>
              <w:rPr>
                <w:rStyle w:val="DefaultParagraphFont"/>
                <w:rFonts w:ascii="Times New Roman" w:eastAsia="Times New Roman" w:hAnsi="Times New Roman" w:cs="Times New Roman"/>
                <w:b w:val="0"/>
                <w:bCs w:val="0"/>
                <w:i w:val="0"/>
                <w:iCs w:val="0"/>
                <w:smallCaps w:val="0"/>
                <w:color w:val="000000"/>
                <w:sz w:val="22"/>
                <w:szCs w:val="22"/>
                <w:bdr w:val="nil"/>
                <w:rtl w:val="0"/>
              </w:rPr>
              <w:t>Paleolithic</w:t>
            </w:r>
            <w:r>
              <w:rPr>
                <w:rStyle w:val="DefaultParagraphFont"/>
                <w:rFonts w:ascii="Times New Roman" w:eastAsia="Times New Roman" w:hAnsi="Times New Roman" w:cs="Times New Roman"/>
                <w:b w:val="0"/>
                <w:bCs w:val="0"/>
                <w:i w:val="0"/>
                <w:iCs w:val="0"/>
                <w:smallCaps w:val="0"/>
                <w:color w:val="000000"/>
                <w:sz w:val="22"/>
                <w:szCs w:val="22"/>
                <w:bdr w:val="nil"/>
                <w:rtl w:val="0"/>
              </w:rPr>
              <w:t> Age and the Neolithic Age.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physical changes in humans, migration patterns, hunter and </w:t>
                  </w:r>
                  <w:r>
                    <w:rPr>
                      <w:rStyle w:val="DefaultParagraphFont"/>
                      <w:rFonts w:ascii="Times New Roman" w:eastAsia="Times New Roman" w:hAnsi="Times New Roman" w:cs="Times New Roman"/>
                      <w:b w:val="0"/>
                      <w:bCs w:val="0"/>
                      <w:i w:val="0"/>
                      <w:iCs w:val="0"/>
                      <w:smallCaps w:val="0"/>
                      <w:color w:val="000000"/>
                      <w:sz w:val="22"/>
                      <w:szCs w:val="22"/>
                      <w:bdr w:val="nil"/>
                      <w:rtl w:val="0"/>
                    </w:rPr>
                    <w:t>gatherer</w:t>
                  </w:r>
                  <w:r>
                    <w:rPr>
                      <w:rStyle w:val="DefaultParagraphFont"/>
                      <w:rFonts w:ascii="Times New Roman" w:eastAsia="Times New Roman" w:hAnsi="Times New Roman" w:cs="Times New Roman"/>
                      <w:b w:val="0"/>
                      <w:bCs w:val="0"/>
                      <w:i w:val="0"/>
                      <w:iCs w:val="0"/>
                      <w:smallCaps w:val="0"/>
                      <w:color w:val="000000"/>
                      <w:sz w:val="22"/>
                      <w:szCs w:val="22"/>
                      <w:bdr w:val="nil"/>
                      <w:rtl w:val="0"/>
                    </w:rPr>
                    <w:t> lifestyle, food production lifestyle, and the development of written and spoken languages.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the Neolithic (food-producing) Revolution was one of man's greatest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a discussion on sedentary versus nomadic lifestyle, resulting increase in population, and development of complex societies. Above-standard critical thinking would include a discussion to the relevance of the issue today.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society change with the adoption of food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diversification and specialization of labor, private property issues and the development of laws and systematized regulations, gender issues in addition to a treatment of agrarian civilizations and their social structures, as well as thoughts on whether modern society is more matriarchal or patriarchal.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role did metals play in early human societies? Why has iron been called one of history's "key metals"? Furthermore, are these metals still useful today?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would include the evolution of metallurgy especially as it relates to copper, bronze, and iron. A more thorough treatment of iron and warfare would be required along with a critical thinking argument as to iron's significance to warfare and the spread of iron usage in different civilizations.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The Earliest Human Societies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Earliest Human Societies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