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Since resources are abundant, we do not have to make choices about their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choices we make among our many wants and desires.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to completely eliminate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applies to decision makers in macroeconomics but not in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forces us to choose, and choices are costly because we must give up other opportunities that we valu</w:t>
            </w: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Wealthy consumers do not have to make decisions on what to buy or how much to save.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we choose more work we sacrifice leisure.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 Is All Around 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Living in a world of scarcity involves trade-offs.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 Is All Around 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prefer to look at declared preferences (how they say they behave) rather than revealed preferences (how people actually behave).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Economists and Survey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topic that microeconomics explores is how prices are determined in individual markets, while macroeconomics is concerned with issues such as the economy's overall rate of inflation, economic growth and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branch of economics in which you study inflation and unemployment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explores the allocation of scarce resources from the perspective of small economic units such as consumers and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assume that most individuals act as if they are motivated by self-interest and respond in predictable ways to changing circumstances.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Self-Interest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only a small part of human behavior can be explained and predicted by assuming that most people act as if they are motivated by their own self-interest in an effort to increase their expected personal satisfaction.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Self-Interest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could never include benevolence.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Self-Interest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an economist, individuals are acting "rationally" if they are striving to do their best to achieve their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What Is Rational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an economist, rational self-interest means that individuals try to weigh the expected marginal (additional) benefits and marginal (additional) costs of their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What Is Rational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people make choices they typically know with certainty which choice is best.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What Is Rational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most people's actions are rational and purposeful, not random and chaotic.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What Is Rational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 is always more useful when it includes detailed facts, even if the facts are not relevant to the questions being investigated.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9-10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Economic Theories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 or model, weeds out the irrelevant facts from the relevant 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9-10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Economic Theories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models are of limited use since they cannot be tested empirically.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Developing a Testable Proposition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Developing a Testable Proposition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 testable proposition that predicts how people will react to changed circumstances is called a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Developing a Testable Proposition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Theories and models are explanations of how things work that help us understand and predict how and why economic agents like consumers, producers, firms, government, etc. behave they way they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Economic Theories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is a Latin expression that means "holding everything else constant."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Ceteris Paribus Assumption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states that even if something is true for an individual, it is not necessarily true for many individuals as a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3"/>
              <w:gridCol w:w="6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The Fallacy of Composition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two variables repeatedly change at the same time, there must be a causal relationship between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4"/>
              <w:gridCol w:w="6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Confusing Correlation and Causation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is prescriptive—it prescribes what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8"/>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 is descriptive—it describes what happens and why it happens.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analysis focuses on statements that can be tested against real-world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cut will lead to higher inflation"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8"/>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be a positive economic statement, an assertion must be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8"/>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disagreements among economists stem from normative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Disagreement Is Common in Most Disciplines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most importantly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profit from trading in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taxation and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studying how we allocate scarce resources to satisfy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successfully launch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question in economics is how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regulate the supply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the best use of scarce resources to satisfy our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wants of individuals, businesses and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more resources to satisfy everyone's wants.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exists for those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average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because resources are limited relative to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because resources are unlimited relative to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eliminated through appropriate government intervention into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does not exist in communist societies.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forces us to choose among alternatives?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mechanism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the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inappropriate normative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wants that exceed the resources necessary to provide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exists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allocation of goods by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 and division of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 mechanism.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unlimited wants and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a social science that primarily explores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market products under competitive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 and bond prices fluctuate when there are changes in demand or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allocates its budget among competing political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consumed,  produced and distributed in a world with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primarily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greed.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firms compete for profits in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limited resources are allocated to satisfy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successful investors make money in the stock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goods would be considered scarce?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iPods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crude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tax preparation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only in centrally planned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will likely be eliminated by technological progress.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poor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if there are insufficient resources to provide for human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economic problem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individual motivated by self-interest?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student volunteering at a soup kitchen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attorney providing free legal service to low income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man buying a new Camaro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Self-Interest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oil is considered a non-renewable resource, than oil is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unlimited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scarce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a productive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no 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are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Wealthy people face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of scarcity, individuals must make choices and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impossible to satisfy unlimited human wants with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true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determine if a hypothesis is valid we must utilize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empirical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average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Abstraction Is Important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primarily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choices are made in a world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corporate balance sheets and income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operate 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make money in the stock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parts of the economic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explains many things, but only things that are related directly to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are scarce but human-made resources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forces us to choose and choices are costly because we must give up other opportunities that we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have unlimited wants and unlimited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choices people must make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decision makers and the factors that influence their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allocation of limited resources to satisfy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a problem in modern industrialized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a problem in impoverished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a problem in centrally planned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problem that necessitates making choices and tradeoffs.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 Is All Around 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unlimited.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wants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 cannot satisfy all of our unlimited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choices are unnecessary.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how people cope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fluctuations in stock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society can not produce all the goods and services people want, it is faced with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surpluses.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inequalities.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Fundamentally, economics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scarce resources are allocated to satisfy 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limited resources are allocated to satisfy scarce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limited resources are allocated to satisfy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limited wants can be used to satisfy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study of "scarcity," an economist means how we best utilize 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 in order to promote full employment and price 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unlimited desires in order to best use our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unlimited resources to best satisfy our unlimited desires.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 in order to best satisfy our unlimited desires.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would cease to exist as an economic problem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learned to cooperate and not compete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were new discoveries of an abundance of 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output per worker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 terms, religious and spiritual services are treated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that people desire.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or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priceless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commodities.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5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primarily concerned with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problems such as poverty and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desires pursuing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and distribution of goods in a world of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and distribution of goods in a world of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a science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typically uses controlled experiments to learn about consumer and firm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models that cannot be tested empirically due to the complex nature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explores how choices are made between conflicting wants and desires in a world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relies entirely upon normative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natural science like biology and chemistry.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science built on survey data and declared preferences (what people say they are going to do) not on revealed preferences (how people actually behave).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science concerned with reaching generalizations about human behavior, not unlike sociology or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concerned with predicting business conditions in the future, not with the current state of the stock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real core of the economic problem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amount of leisure time available to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guarantee everyone on the planet a minimum level of food, shelter and clean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allocate limited resources among competing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eliminate scarcity.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economics would be helpful to which of the following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college student planning her next semester courses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fashion designer selecting fabric for a new spring collection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restaurant owner deciding whether to expand his establishment's hours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Who Studies 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narrowly focused 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broad-ranging, problem-solving 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concerns itself only with monetary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says very little about "everyday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Who Studies 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likely to be studied in a microeconomics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choices made by individual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causes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the economy's total output is measured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an increase in government spending affects the level of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difference between macroeconomics and microeconomics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concentrates on individual markets while macroeconomics focuses primarily on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concentrates on the behavior of individual consumers while macroeconomics focuses on the behavior of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concentrates on the behavior of individual consumers and firms while macroeconomics focuses on the performance of the entire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explores the causes of inflation while macroeconomics focuses on the causes of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can be divided into two main branches of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capitalism and 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capitalism and 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demand and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and 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a topic of discussion in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a pizza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production of DVD players by a consumer electronics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wage rate paid to automobile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unemployment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microeconomic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impact of taxation on national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rate of increase in the national 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between inflation and interest rates set by the Federal Reserve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studies the aggregate decisions of all households and all firms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most likely lies within the realm of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rises during a recession and falls during an 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rapid acceleration of the supply of money may create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government spending will increase the aggregate demand for goods and services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labor costs will increase the additional cost of producing another airplane.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most likely lies within the realm of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automobiles will lead to a decrease in the quantity of automobiles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to process innovations in computer chip manufacturing, the market supply of computers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to an economic recession, manufacturing firms began implementing layoffs of their workforces.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Anticipating that the benefits would outweigh costs involved, an undergraduate student purchases the course textbook.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 topics do not usually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profit maximizing decisions of an individual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lies primarily within the realm of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empirical analysis of the relationship between the growth of the money supply and the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forecasting the impact of a tax increase on consumer spending and national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supply and demand conditions in the market for orange juice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model forecasting the impact of a change in interest rates on the level of investment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lies primarily within the realm of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the elasticity of demand for gasoline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how tax cuts stimulate aggregate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analysis of supply and demand conditions in the electricity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the impact of "mad cow" disease on the price of beef worldwide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a topic of discussion in a microeconomics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share of national income paid to the government in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lumber used to construct houses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jobless individuals filing unemployment claims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difference between macroeconomics and microeconomics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looks at aggregate markets while macroeconomics is concerned with individual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concerned with policy decisions while microeconomics applies only to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concerned with individual markets while macroeconomics is concerned with aggregate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concerned with positive economics while microeconomics is concerned with normative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focuses on outcomes in highly aggregated markets, such as the markets for labor or consumption goods,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focuses on the conduct of affairs within narrowly defined units, such as households or business firms,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applied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 topics do not usually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wages are determined in the labor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magnitude of national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firms choose output to maximize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consumers maximize utility subject to a budget constraint.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studies the economy as a whole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narrower in scope than 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analyzes mergers and acquisitions between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concerned with the expansion and contraction of the overall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primarily concerned with the decisions of individual households.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 topics do not usually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large government budget deficits on private investment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determinants of the supply of wheat by farmers.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determinants of the demand for DVD players by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a change in the price of leather used to manufacture shoes.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 topics do not generally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spending and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decisions of individual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Measuring the rate of inflation is primarily a concern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determination of prices in the market for automobiles is primarily a concern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provides an overall view of the economy and how it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explores the behavior of individual consumers and firms when confronted with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examines the aggregate behavior of consumers and firms when confronted with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"positive" science, whereas macroeconomics is a "normative" 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primarily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overall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firms but not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households but not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both firms and households and how they interact in the marketplace.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primarily examines: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individual households and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prices are determined within individual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output levels that maximize the profits of business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broad issues such as national output, employment and 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differs from macroeconomics in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studies individual decision making while macroeconomics examines aggregate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studies aggregate decision making while macroeconomics examines individual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utilizes positive economic analysis while macroeconomics utilizes normative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concerned with consumer behavior while macroeconomics is concerned with firm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assume that people act rationally, it means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based on complete and accurate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that will not be regretted later 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based on what they believe is best for themselves using available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based solely on what is best for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What Is Rational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economic analysis assumes that most people act as if they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motivated by submerged emotional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driven by magnetic forces generated by planetary movements.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motivated primarily by concern for the well-being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motivated by self-interest.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Self-Interest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most individuals act as if they are motivated by self-interest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 selfishly.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 in predictable ways to changing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leads to inconsistent and unpredictable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Self-Interest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From an economists' perspective, which of the following observations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is purely monetary in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can include benevolence.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is a good predictor of human behavior in most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is not the same as selfishness.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Self-Interest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making decisions, economists believe that individuals act rationally if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seek to improve their own situations and not try to anticipate future consequences of their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pursue the goals of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do the best they can, based on their values and information, under current and future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choose alternatives that offer the greatest financial reward.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 | 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What Is Rational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individuals act as if they are motivated: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primarily by the opinions of their peers.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primarily by human emotions.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primarily by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by concern for the larger community.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Self-Interest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assume that most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 purposefully.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 with some expected outcome in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choices that are not random and chaotic.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What Is Rational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behaving rationally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never make mistakes.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that are random and chaotic.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others determine whether their decisions are 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try to weigh the expected marginal benefits and marginal costs of their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What Is Rational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considered the founder of modern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wrote An Inquiry into the Nature and Causes of the Wealth of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did not believe the wealth of nations came from an accumulation of gold and silver.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7"/>
              <w:gridCol w:w="6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Great Economic Thinkers Adam Smith (1723-1790)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his book, </w:t>
            </w:r>
            <w:r>
              <w:rPr>
                <w:rStyle w:val="DefaultParagraphFont"/>
                <w:rFonts w:ascii="Times New Roman" w:eastAsia="Times New Roman" w:hAnsi="Times New Roman" w:cs="Times New Roman"/>
                <w:b w:val="0"/>
                <w:bCs w:val="0"/>
                <w:i/>
                <w:iCs/>
                <w:smallCaps w:val="0"/>
                <w:color w:val="000000"/>
                <w:sz w:val="22"/>
                <w:szCs w:val="22"/>
                <w:bdr w:val="nil"/>
                <w:rtl w:val="0"/>
              </w:rPr>
              <w:t>The Wealth of Nations,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Adam Smith made the following observation</w:t>
            </w:r>
            <w:r>
              <w:rPr>
                <w:rStyle w:val="DefaultParagraphFont"/>
                <w:rFonts w:ascii="Times New Roman" w:eastAsia="Times New Roman" w:hAnsi="Times New Roman" w:cs="Times New Roman"/>
                <w:b w:val="0"/>
                <w:bCs w:val="0"/>
                <w:i/>
                <w:iCs/>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such thing as a free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buy more when prices are low than when prices are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matter how much people make, they tend to spend more than they make.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tend to pursue their own personal interest and that an invisible hand (the market) guides their self-interest, increasing social welfare and economic well being.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7"/>
              <w:gridCol w:w="6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Great Economic Thinkers Adam Smith (1723-1790)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in prediction social sciences is the result of analyzing ____ but can be overcome by focusing on ____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 small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 large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small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large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Why Do Economists Predict on a Group Level?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be as detailed as possible in order to model the complexity of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an abstraction from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only useful if it rests on realistic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unrealistic and therefore of dubious usefulness in explaining what occurs in a complex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Abstraction Is Important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rests on realistic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explains economic behavior and predicts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best be expressed mathematically.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provides a highly detailed analysis of an economic sector.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Economic Theories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every detail that affects the economic behavior of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relies on simplifying assumptions in order to explain economic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does not rely on simplifying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impossible to achieve because of the difficulty of conducting controlled experiments.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Abstraction Is Important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different from a "hard" science like physics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abstract from reality in creating their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easier to study than physics.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must explain their theories to policy makers who lack formal mathematical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cannot easily control all the variables that might influence human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Developing a Testable Proposition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tested using empirical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tested using 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tested since it is normative in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tested since it is a positive economic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Developing a Testable Proposition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testable proposition.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statement that cannot be evaluated using real-world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model with no connection to the real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Developing a Testable Proposition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most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something is rare it is also has to be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can and will be eliminated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can and will be eliminated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cannot be eliminated in any time frame.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8"/>
              <w:gridCol w:w="7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Economics: A Brief Introduction | Economics—A Word with Many Different Meanings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and "hypothesis" are interchangeable terms meaning the same 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may result from a tested and confirmed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may result from a tested and confirmed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 theory whose formulation relies on mathematics.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Developing a Testable Proposition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theories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abstract from the complexities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economic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and help predict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Economic Theories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theory is tested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assessing the realism of its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polling economists to see if there is consensus as to the validity of the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 and contrasting its simplicity with related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 its predictions with real-world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Developing a Testable Proposition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test of an economic theory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rigor of its mathematical formulation.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its ability to explain and predict.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accuracy of its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level of real-world detail it captures.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Economic Theories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need to develop abstractions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 analyzing real-world economic interactions, which are too complicated to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 normative economic behavior from positive economic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 committing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and explain economic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4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Abstraction Is Important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economist at the University of Alaska at Anchorage has been asked to explain why the price of Alaskan crude oil has fallen recently. In order to assemble a scholarly answer, the professor should take which steps?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 a hypothesis, test the proposition by engaging in empirical analysis, and examine the data to see if it fits with the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Gather data on crude oil prices and seemingly unrelated variables in order to look for associations, then formulate a hypothesis based on those unexpected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Ask people in Alaska why they are not purchasing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The oil industry is controlled by a cartel; therefore price changes in the industry cannot be explained using economic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Developing a Testable Proposition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use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they mean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causal relationship between two economic variables 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analysis is true for the individual but not for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other variables except the ones specified are assumed to be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conclusions are based on normative rather than positive economic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Ceteris Paribus Assumption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everything is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variables except those specified are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one knows which variables will change and which will remain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not necessarily true for the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Ceteris Paribus Assumption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to indicate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analysis is true for the individual but not for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supply and demand are in 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conclusions are based on normative rather than positive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other things are assumed to remain 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Ceteris Paribus Assumption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events A and B occur together, one must cause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relevant details are included.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must be true for the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holding other things 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Ceteris Paribus Assumption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importance of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that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separate normative economic issues from positive economic 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generalize from the whole to the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analyze the relationship between two variables apart from the influence of other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hold all variables constant so the economy can be carefully observed in a suspended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Ceteris Paribus Assumption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asserts that manufacturers are less willing to sell units of output as the price of a good decreases, ceteris paribus. However, as the price of computers fell throughout the 1990s, more computers were sold. Which of the following best explains the apparent conflict between theory and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must be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rests on assumptions that are too simplistic.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likely that variables other than the price and quantity of computers sold were 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variables other than the price and quantity of computers sold were unchanged.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Ceteris Paribus Assumption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asserts that consumers will purchase less of a good at higher prices than they will at lower prices, ceteris paribus. However, when the average price of cars increased throughout the 1990s, more cars were purchased. Which of the following best explains the apparent conflict between theory and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likely that variables other than the price and quantity of cars demanded were 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is valid. However, the price and quantity data gathered by researchers was clearly measured incorrectly.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must be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Ceteris Paribus Assumption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leading game-console manufacturer slashes the price of its flagship product by ten percent. Holding other things such as income and preferences constant, which of the following is the most likely group behavior prediction?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reduction will have no impact on purchase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reduction will be associated with a reduction in quality; thereby reducing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game consoles will be sold at lower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Group behavior cannot be predicted.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Ceteris Paribus Assumption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can explain why an association between Event A and Event B may not imply causality from A to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observed association may be coincidental.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may be a third variable that is responsible for causing both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Causality may run from Event B to Event A instead of in the opposite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can explain why an association between Event A and Event B may not imply causality from A to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4"/>
              <w:gridCol w:w="6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Confusing Correlation and Causation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discussion of correlation and causation, correlation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 sets of phenomena may be related, but one does not necessarily cause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 sets of phenomena are not related and one may in fact cause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when two phenomena are repeatedly observed together, one must cause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if a groundhog sees his shadow in February, this phenomena causes there to be six more weeks of bad weather.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4"/>
              <w:gridCol w:w="6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Confusing Correlation and Causation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individuals who sit in the back of the classroom receive lower grades on average than the rest of the class, does that mean that sitting in the back of a classroom causes one to perform poorly on exams?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necessarily. The reoccurrence of a certain relationship between two variables does not necessarily imply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not possible for an economist to determine causation between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reoccurrence of such a relationship is sufficient evidence that sitting in the back of a classroom will lead to lower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4"/>
              <w:gridCol w:w="6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Confusing Correlation and Causation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have heard that the stock market rises when a team from the National Football Conference (NFC) wins the Super Bowl, and falls when a team from the American Football Conference (AFC) is victorious. If you conclude that there is a causal relationship between the outcome of the Super Bowl and stock prices, you probably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correlation with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committing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the direction of causality, since everyone knows that stock prices determine which team wins the Super Bowl.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4"/>
              <w:gridCol w:w="6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Confusing Correlation and Causation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one basketball team spends a large sum of money acquiring better players, it is better off. If all teams do the same thing, all of them are better off." These statements demonstrate: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association with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misunderstanding of the direction of causality.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condition.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3"/>
              <w:gridCol w:w="6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The Fallacy of Composition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Europe, birth rates have fallen as the stork population decreased. This is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correlation and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4"/>
              <w:gridCol w:w="6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Confusing Correlation and Causation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erroneous view that an economic activity can sometimes exceed the sum of its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erroneous view that what is true for the individual will also be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view that the aggregation of economic activity will necessarily lead to an outcome that is different than the outcome generated by each individual in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association need not imply causation.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3"/>
              <w:gridCol w:w="6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The Fallacy of Composition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stand up at a baseball game I will be able to see the game better; if all fans stood up at a baseball game they would all be able to see the game better.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wore a jacket to a baseball game in October, I would be warmer; if all fans wore jackets they would all be warmer.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purchase fewer concessions at a baseball game, I will save money; if all fans purchase fewer concessions then all can save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yell more during a baseball game it will be louder if all fans yell more during the game it will be much louder.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3"/>
              <w:gridCol w:w="6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The Fallacy of Composition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the erroneous view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supply of money will cause a general increase in the level of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change in an economic variable will have an unrecognizable but significant effect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two events are associated, the one observed first must have caused the 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something is true for an individual, then it must also be true for a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3"/>
              <w:gridCol w:w="6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The Fallacy of Composition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price of a product rises, the quantity supplied will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wage rate tends to increase at approximately the same rate as inflation; hence, wage increases must cause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scarce; therefore, there is no such thing as a free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talk loudly at a party, I have a better chance of being heard by my listeners. If everyone at the party talks loudly, everyone can be heard more clearly.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3"/>
              <w:gridCol w:w="6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The Fallacy of Composition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 hate driving to work when the traffic is so heavy, so I decide to leave 30 minutes earlier than in the past. If everyone were to leave 30 minutes earlier for work, we'd all get to work faster.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great many people have been immunized against polio because it can be such a devastating disease. As a result, I probably do not personally need to be immunized against polio.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Whenever I attend a baseball game at the local stadium, the home team wins. Therefore, if I attend all of the team's local games, they will achieve a perfect winning record at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parking at Ohio State University is in short supply on the main campus. It would be better for more people to ride the bus to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3"/>
              <w:gridCol w:w="6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The Fallacy of Composition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essentially the error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association with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normative economics with 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generalizing from the individual to the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omitting relevant variables from an economic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3"/>
              <w:gridCol w:w="6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The Fallacy of Composition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 woke up earlier today to beat other fishermen to the fish and yet I caught the same number of fish at 5 a.m. as I did at noon." Which of the following best explains this occurrence?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Many other fishermen also believe that they can catch a greater quantity of fish if they arrive earlier at the fishing area. So the area is crowded early in the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fish do not care when they eat, so they are likely to bite on the bait at any time during the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catching of fish is mostly luck, so timing is not 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early bird catches the worm.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3"/>
              <w:gridCol w:w="6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The Fallacy of Composition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congressional debate about agricultural price supports, senators, members of congress, and other experts made the following four statements. Which of these is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supports are important because America should preserve the small family farm."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"Without price supports, the price of wheat and corn will fall by over twenty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decline in commodity prices caused by the removal of price supports will result in fewer, larger farms."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decline in commodity prices caused by the removal of price supports will reduce the number of tractors sold in the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mother tells you, "Watching ten hours of TV per day will make you stupid." This is a positive statement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mother says it with a positive tone in her voice.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your mother's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proposition that can be tested.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mother is only thinking of your best 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8"/>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there are two members of the U.S. Congress who were once economics professors. Why is it important to be able to distinguish their positive from their normative statements about economic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positive statements help us understand the economy's response to a particular policy, while their normative statements reflect their value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positive statements help us understand the good results of a policy change, and their normative statements help us understand the negative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really do not have to worry about them since trained economists never make normative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are always making assumptions, and policy should not be based on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7"/>
              <w:gridCol w:w="7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Versus Normative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making claims about how the world ought to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making claims about how the world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optimistic, putting the best possible interpretation on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affirmative, justifying existing economic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8"/>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making claims about how the world ought to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making claims about how the world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optimistic, putting the best possible interpretation on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that establish production goals for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high temperature in Miami, Florida in February is lower than the average high temperature in Chicago, Illinois.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cigarette smoking will lead to a decrease in the likelihood of getting lung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 minutes of exercise three or more times per week will decrease the occurrence of heart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8"/>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represents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price leads to an increase in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economics is more important than the study of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will buy less butter at $1.50 per pound then they will at $1.00 per 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an economy develops, the nation's birth rate tends to fall.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statement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tax laws are needed to help the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Teenage unemployment should be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should increase Social Security payments to the elderly.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tax rates will reduce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8"/>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should levy higher taxes on the rich and use the additional revenues to provide better housing for the poor." This statement illustrates: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principle of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minimum wage should be increased so that low-income workers can afford to feed their families."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the rate at which stock dividends are taxed will lead to greater investment in the stock market."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8"/>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unemployment rates are common among young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Young people should learn how to prepare their own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 insurance rates are generally lower for younger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Persons under the age of 30 watch more movies than those over the age of 30.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study concludes that an investment tax credit would increase business investment next year.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negative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8"/>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taxes will cause higher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tariffs will increase the domestic prices paid by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Income should be redistributed from the top 2% of wage earners to the lower income brackets.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Running government budget deficits leads to higher market interest 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President Harry Truman said that he wanted to find a one-armed economist because his economic advisors always said, "On the one hand... and on the other hand... " he recognized that the advice of economists is often open to more than one interpretation. Why is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cannot make up their minds on policy matters.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agree with each other on all policy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are aware that tradeoffs are involved in most policy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are often unable to identify the critical questions involved in policy issues.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Disagreement Is Common in Most Disciplines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some well-respected economists that believe we should substitute a national sales tax for the income tax. Other equally well-respected economists do not agree.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accounts for the difference in opinion?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might be over their interpretation of fairness.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might be over different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Disagreement Is Common in Most Disciplines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Graphs are useful because of the way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facilitate interpretation and analysis of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clarify interpretation and analysis of ideas.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permit a person to more easily see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Working with Graphs | Graphs Are an Important Economic Tool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 point of a graph (the 0,0 point) is known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ground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 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Working with Graphs | Graphs Are an Important Economic Tool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graphs or charts must add up to one hundred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labor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time-series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scatter diagram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8"/>
              <w:gridCol w:w="6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26-27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Working with Graphs | Graphs Are an Important Economic Tool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hotter it gets, the more water people drink." This statement implies that the relationship between temperature and water consumption must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either positive or negative slope.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Working with Graphs | Using Graphs to Show the Relationship Between Two Variables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relationship with a negative slope?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spending increases as incomes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items purchased when prices drop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items sold when quality improves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items purchased when quality decreases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Working with Graphs | Using Graphs to Show the Relationship Between Two Variables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students expect that if they spend more time studying, the outcome will be improved grades in the course. This supposes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relationship exists between studying and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relationship exists between studying and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grades are independent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grades are not dependent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26-27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Working with Graphs | Using Graphs to Show the Relationship Between Two Variables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Exhibit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position w:val="-18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95pt;width:236.25pt">
                  <v:imagedata r:id="rId4"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Referring to </w:t>
            </w:r>
            <w:r>
              <w:rPr>
                <w:rStyle w:val="DefaultParagraphFont"/>
                <w:rFonts w:ascii="Times New Roman" w:eastAsia="Times New Roman" w:hAnsi="Times New Roman" w:cs="Times New Roman"/>
                <w:b/>
                <w:bCs/>
                <w:i w:val="0"/>
                <w:iCs w:val="0"/>
                <w:smallCaps w:val="0"/>
                <w:color w:val="000000"/>
                <w:sz w:val="22"/>
                <w:szCs w:val="22"/>
                <w:bdr w:val="nil"/>
                <w:rtl w:val="0"/>
              </w:rPr>
              <w:t>Exhibit 1-1</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point on the demand curve represents the maximum number of DVDs purchased?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Working with Graphs | The Graph of a Demand Curve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Exhibit 1-1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and quantity purchased are positively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an inverse relationship between price and quantity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price increases, the quantity purchased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and quantity purchased share a direct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Working with Graphs | The Graph of a Demand Curve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table demonstrates that: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592"/>
              <w:gridCol w:w="3024"/>
              <w:gridCol w:w="3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u w:val="single"/>
                      <w:bdr w:val="nil"/>
                      <w:rtl w:val="0"/>
                    </w:rPr>
                    <w:t>Combination</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Price of Apples</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u w:val="single"/>
                      <w:bdr w:val="nil"/>
                      <w:rtl w:val="0"/>
                    </w:rPr>
                    <w:t>per Bushel in Dollars</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Quantity of Apples</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u w:val="single"/>
                      <w:bdr w:val="nil"/>
                      <w:rtl w:val="0"/>
                    </w:rPr>
                    <w:t>Purchased in Bushels</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3096" w:type="dxa"/>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apples are purchased at each and every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apples are purchased as the price declines.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fewer apples are purchased as the price declines.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fewer apples are purchased at each and every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27-28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Working with Graphs | Using Graphs to Show the Relationship Between Two Variables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topics would be covered in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of an increase in the supply of lumber on the homebuilding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of interest rates on the overall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inflation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questions is addressed primarily by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allocation of scarce satellite orbit slots.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Decisions made by a manufacturer of a particular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Policies to control the inflation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consumer's decision to buy more clothing and less food.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microeconomist would most likely study the effect of a reduction in income tax rates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total output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output of the steel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Virtually all theories in economics are expressed using a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("let everything else be equal" or "holding everything else constant")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that, even if something is true for an individual, it is not necessarily true for many individuals as a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must always be careful not to confuse correlation with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Theories and Models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not be held constant in testing a theory that if a student studies harder, he will get a better grade?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course being taken.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and effort of the other students in the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grading scale in the 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hours the student spends studying.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Ceteris Paribus Assumption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used in economic analyses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cover special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all relevant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add 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keep the relationship between the two variables isolated from other events.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Ceteris Paribus Assumption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have more money, I will be better off; therefore if we all had more money, we all would be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buy more gas each week, my gas consumption increases; therefore, if all gas consumers buy more gas each week, total gas consumption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spend more time studying, I will learn more; therefore, if all students spend more time studying, they will learn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women's hemlines are higher this year, the Dow Jones Industrials average will fall.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3"/>
              <w:gridCol w:w="6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The Fallacy of Composition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must be testable but need not be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 normative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analysis involves subjective, non-testable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majority of disagreements in economics stem from normative issues.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money supply growth will lead to a higher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more millionaires in Uganda than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watch more TV during finals week than during the rest of the term.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positive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8"/>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"Mandating longer sentences for any criminal's third arrest will lead to a reduction in crime. Less crime will reduce the number of police officers cities will hire." This quotation: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positive statements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normative statements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both normative and positive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neither normative nor positive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8"/>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contains only normative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birth rate is reduced as economies urbanize, but that also leads to a decreased average age of developing countries' 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corn will decrease the amount of corn purchased. However, it will increase the amount of wheat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price of butter will increase the amount of butter purchased, but that would be bad because it would increase Americans' cholesterol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contain only normative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statement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tax reduces after-tax incomes of the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tax rates makes the after-tax distribution of income fairer.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Tax rates ought to be reduced so that people will work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statements of positive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8"/>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statement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is a more severe problem in societies than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Our current unemployment rate is a serious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overall unemployment rate is 6 percent, teenage unemployment rates will exceed 12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unemployment rate of 4 percent would be too 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8"/>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 says: "The imposition of a tax on tequila will increase its price." Bob says: "Taxes should be imposed on tequila because college students drink too much."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Bill's statement is normative, and Bob's statement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Bill's statement is positive, and Bob's statement is normative.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7"/>
              <w:gridCol w:w="7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Versus Normative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fell last month to its lowest level in the last six years"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7"/>
              <w:gridCol w:w="7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Versus Normative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whether each of the following topics would be primarily a concern of microeconomics or macroeconomics: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69"/>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 by a household to eat in rather than go out for dinner this evening.</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increased from 4.5% to 4.8%.</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 decision by the Federal Reserve Bank to decrease the supply of money in the economy.</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level of prices increased by 5% last year.</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bicycles increased by $30 last year.</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restaurant chain closed down after losing much of its customer base to fast-food competitors over the last few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 topics: a, e, and f</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 topics: b, c, and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The Two Branches of Economics: Microeconomics and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activities like driving faster than the speed limit or driving without wearing a seat belt be considered rational behavior?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activities would be considered rational if the perceived benefits are greater than the perceived costs. The decision to act in a certain way can be rational even if the actions turns out to be something that the individual later regrets.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What Is Rational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economists believe that an individual who commits a crime does so acting in his/her own self-interest.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expected that the individual committing a crime is trying to make her/himself better off, and has considered the potential consequences of her/his actions (perhaps getting caught and punished).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Economic Behavior | Self-Interest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hypothesis and a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about behavior is the first step in developing and constructing a theory. A hypothesis is testable and makes a prediction about behavior in response to changed circumstances. If a hypothesis is shown to be consistent with real-world data, it can be tentatively accepted as an economic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Economic Theories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abstraction important in developing economic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theories cannot realistically include every event that has ever occurred. A theory weeds out the irrelevant facts from the relevant ones. An economic theory provides a broad view, not a detailed examination, of human economic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Abstraction Is Important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Environmental Protection Agency asks you to help them understand the causes of urban pollution. You develop the following two hypotheses. Test each hypothesis against the given facts, identify which fits the facts better, and offer a theory based on your observation.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75"/>
              <w:gridCol w:w="7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Air pollution will be a greater problem the higher the average temperature in an urban area.</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Air pollution will be a greater problem the greater the population located in an urban area.</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205"/>
              <w:gridCol w:w="2065"/>
              <w:gridCol w:w="2222"/>
              <w:gridCol w:w="2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396" w:type="dxa"/>
                  <w:tcBorders>
                    <w:top w:val="single" w:sz="8" w:space="0" w:color="808080"/>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Urban Area</w:t>
                  </w:r>
                </w:p>
              </w:tc>
              <w:tc>
                <w:tcPr>
                  <w:tcW w:w="2386" w:type="dxa"/>
                  <w:tcBorders>
                    <w:top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Days with</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Polluted Air</w:t>
                  </w:r>
                </w:p>
              </w:tc>
              <w:tc>
                <w:tcPr>
                  <w:tcW w:w="2386" w:type="dxa"/>
                  <w:tcBorders>
                    <w:top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Average Max</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Temperature</w:t>
                  </w:r>
                </w:p>
              </w:tc>
              <w:tc>
                <w:tcPr>
                  <w:tcW w:w="2386" w:type="dxa"/>
                  <w:tcBorders>
                    <w:top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Population</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(in thousands)</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Los Angeles, CA</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104.3</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70.4</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15,302</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Portland, ME</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11.8</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54.9</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445</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Cincinnati, OH</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63.2</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1,894</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Milwaukee, WI</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3.9</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54.3</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1,637</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San Diego, CA</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11.8</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70.8</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2,632</w:t>
                  </w:r>
                </w:p>
              </w:tc>
            </w:tr>
            <w:tr>
              <w:tblPrEx>
                <w:jc w:val="left"/>
                <w:tblCellMar>
                  <w:top w:w="0" w:type="dxa"/>
                  <w:left w:w="0" w:type="dxa"/>
                  <w:bottom w:w="0" w:type="dxa"/>
                  <w:right w:w="0" w:type="dxa"/>
                </w:tblCellMar>
              </w:tblPrEx>
              <w:trPr>
                <w:cantSplit w:val="0"/>
                <w:trHeight w:val="24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El Paso, TX</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3.7</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77.5</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665</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Atlanta, GA</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4.2</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71.2</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3,331</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Philadelphia, PA</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10.3</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63.4</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5,957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data supports hypothesis II better than hypothesis I. Four of the five cities that experienced the most days of polluted air are large population centers. Only three of the five hottest cities ranked among the lowest in air quality, by contrast. The other two, El Paso and Atlanta, experienced a comparatively low number of days of polluted air. Therefore we can make a theoretical statement that, in general, air pollution will increase as population increases. Surprisingly, Portland, Maine, has the coldest climate and also a small population base and it experienced a low quality of air more often than most cities.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Developing a Testable Proposition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Darla is surprised to find that the quality of in-flight service remains much the same despite a steep hike in air-fares recently. What could be wrong in her assumption that a higher price naturally translates into better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two variables might be related does not necessarily mean that one causes the other to occur. Darla could be ignoring other variables involved in this scenario. Increase in fares might have been necessitated by factors such as increase in aviation fuel prices, margin pressures etc.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Confusing Correlation and Causation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error in judgment in each of the following statements: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76"/>
              <w:gridCol w:w="7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leave a concert during the encore, you will avoid traffic and get home more rapidly; therefore everyone should leave during the encore."</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"Whenever I wear my lucky baseball cap to an exam, I receive an "A." My baseball cap must induce the teacher to give me good grades."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4"/>
              <w:gridCol w:w="6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I is an example of the fallacy of composition.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II is an example of confusing association with causation.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Pitfalls to Avoid in Scientific Thinking | Confusing Correlation and Causation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do all it can to slow the process of global warming." Is this a positive or normative statement?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 normative statement. The key is the inclusion of the word "should" in the statement. It is a value judgment.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of the world's biggest polluter (the United States) needs to do more than propose well-intentioned but insufficient measures that amount to using a squirt gun to quell a raging fire." Is this a positive or a normative economic statement?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statement is normative. The key is the phrase "the president... needs to do more." This is a value judgment on the speaker's part.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Normative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price of wine increases, the quantity purchased will increase." Is this a positive or a normative economic statement?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it is a testable proposition, it is a positive economic statement. The statement need not be true, only testable.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whether each of the following is a positive or normative economic statement: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75"/>
              <w:gridCol w:w="7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imposition of a price ceiling below equilibrium price will lead to a shortage of housing.</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8388" w:type="dxa"/>
                  <w:noWrap w:val="0"/>
                  <w:tcMar>
                    <w:top w:w="0" w:type="dxa"/>
                    <w:left w:w="90" w:type="dxa"/>
                    <w:bottom w:w="0" w:type="dxa"/>
                    <w:right w:w="9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government should control the rate of increase in rents so that low-income residents are not forced to move from the area.</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6"/>
              <w:gridCol w:w="6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I is a positive economic statement because it is testable.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II is a normative economic statement because it reflects a value judgment.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Statement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disagree, it is often over what type of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generally disagree on policy issues that require utilizing normative economic analysis. Differences in beliefs or values lead to conflicts as to the best resolution of an economic problem.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Disagreement Is Common in Most Disciplines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would economists disagree over positive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might disagree over positive analysis for at least two reasons. One, a particular model may yield mixed results. Two, the information available may be insufficient to make a compelling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1.5 Positive Statements and Normative Statements | Positive Versus Normative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dependent and independent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variable is a quantity that can take on different numeric values. A dependent variable is one that depends on the independent variables. That is, the dependent variable value changes according to the values of independent variables, while an independent variable is truly independent.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Working with Graphs | Using Graphs to Show the Relationship Between Two Variables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are graphs such an important tool in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Graphs allow us to express a substantial amount of information in a limited space and represent relationships between different variables.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Working with Graphs | Graphs Are an Important Economic Tool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we measure the slope of a linear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straight-line curve is called a linear curve. The slope of a linear curve between two points measures the relative rates of change of two variables. Specifically, the slope of a linear curve can be defined as the ratio of the change in the Y value to the change in the X value. The slope can also be expressed as the ratio of the rise to the run, where the rise is the change in the Y variable (along the vertical axis) and the run is the change in the X variable (along the horizontal axis).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Working with Graphs | Using Graphs to Show the Relationship Among Three Variables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we find the slope of a nonlinear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can find the slope at a given point by drawing a straight-line tangent to that point on the curve (when a straight line just touches the curve without actually crossing it) and calculating the slope of the tangent line.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32-33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APPENDIX Working with Graphs | Using Graphs to Show the Relationship Among Three Variables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prediction in social sciences like economics more difficult than in physical sciences?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major reason for the difference is that the social scientists are concerned with human behavior. Human behavior is more variable and often less readily predictable than the behavior of experiments observed in a laboratory.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Economic Theory | Why Are Observation and Prediction Harder in the Social Sciences?</w:t>
                  </w:r>
                </w:p>
              </w:tc>
            </w:tr>
          </w:tbl>
          <w:p/>
        </w:tc>
      </w:tr>
    </w:tbl>
    <w:p>
      <w:pPr>
        <w:bidi w:val="0"/>
        <w:spacing w:after="75"/>
        <w:jc w:val="left"/>
      </w:pPr>
    </w:p>
    <w:p>
      <w:pPr>
        <w:bidi w:val="0"/>
        <w:spacing w:after="75"/>
        <w:jc w:val="left"/>
      </w:pPr>
    </w:p>
    <w:sectPr>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Role and Method of Economics</dc:title>
  <cp:revision>0</cp:revision>
</cp:coreProperties>
</file>