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Since resources are abundant, we do not have to make choices about their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the study of choices we make among our many wants and desires.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possible to completely eliminate scarcity.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 applies to decision makers in macroeconomics but not in microeconomics.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 forces us to choose, and choices are costly because we must give up other opportunities that we valu</w:t>
            </w: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Wealthy consumers do not have to make decisions on what to buy or how much to save.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we choose more work we sacrifice leisure.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Living in a world of scarcity involves trade-offs.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prefer to look at declared preferences (how they say they behave) rather than revealed preferences (how people actually behave).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One topic that microeconomics explores is how prices are determined in individual markets, while macroeconomics is concerned with issues such as the economy's overall rate of inflation, economic growth and unemployment.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 is the branch of economics in which you study inflation and unemployment in the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 explores the allocation of scarce resources from the perspective of small economic units such as consumers and firms.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assume that most individuals act as if they are motivated by self-interest and respond in predictable ways to changing circumstances.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believe that only a small part of human behavior can be explained and predicted by assuming that most people act as if they are motivated by their own self-interest in an effort to increase their expected personal satisfaction.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Self-interest could never include benevolence.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 an economist, individuals are acting "rationally" if they are striving to do their best to achieve their goals.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 an economist, rational self-interest means that individuals try to weigh the expected marginal (additional) benefits and marginal (additional) costs of their decisions.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people make choices they typically know with certainty which choice is best.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believe that most people's actions are rational and purposeful, not random and chaotic.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good economic theory is always more useful when it includes detailed facts, even if the facts are not relevant to the questions being investigated.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good economic theory, or model, weeds out the irrelevant facts from the relevant ones.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 models are of limited use since they cannot be tested empirically.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hypothesis is a normative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A testable proposition that predicts how people will react to changed circumstances is called a hypothesis.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Theories and models are explanations of how things work that help us understand and predict how and why economic agents like consumers, producers, firms, government, etc. behave they way they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is a Latin expression that means "holding everything else constant."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fallacy of composition states that even if something is true for an individual, it is not necessarily true for many individuals as a group.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two variables repeatedly change at the same time, there must be a causal relationship between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positive statement is prescriptive—it prescribes what should be done.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A normative statement is descriptive—it describes what happens and why it happens.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Normative analysis focuses on statements that can be tested against real-world data.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"A tax cut will lead to higher inflation" is an example of a positive economic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 be a positive economic statement, an assertion must be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Most disagreements among economists stem from normative issues.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most importantly concerned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to profit from trading in the stock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taxation and spending.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studying how we allocate scarce resources to satisfy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to successfully launch a business.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central question in economics is how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regulate the supply of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make the best use of scarce resources to satisfy our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reduce the wants of individuals, businesses and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find more resources to satisfy everyone's wants.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 exists for those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lower incomes.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average incomes.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higher incomes.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problem of scarcity: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exists because resources are limited relative to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exists because resources are unlimited relative to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 be eliminated through appropriate government intervention into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does not exist in communist societies.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forces us to choose among alternatives?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Market mechanism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 is the result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inappropriate normative judgments.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wants that exceed the resources necessary to provide them.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 exists because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allocation of goods by 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specialization and division of 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market mechanism.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unlimited wants and limited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a social science that primarily explores how: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3"/>
              <w:gridCol w:w="8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businesses market products under competitive conditions.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stock and bond prices fluctuate when there are changes in demand or supply.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 allocates its budget among competing political interests.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goods and services are consumed,  produced and distributed in a world with limited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primarily the study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human greed.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firms compete for profits in the marketplace.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limited resources are allocated to satisfy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successful investors make money in the stock market.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goods would be considered scarce?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iPods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crude oil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tax preparation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occurs only in centrally planned economies.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will likely be eliminated by technological progress.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exists only in poor nations.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occurs if there are insufficient resources to provide for human wants.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fundamental economic problem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poverty.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inflation.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an individual motivated by self-interest?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student volunteering at a soup kitchen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attorney providing free legal service to low income families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man buying a new Camaro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oil is considered a non-renewable resource, than oil is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unlimited resource.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scarce resource.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not a productive resource.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has no opportunity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are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Wealthy people face 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 a result of scarcity, individuals must make choices and face trade-offs.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impossible to satisfy unlimited human wants with limited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true statements.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order to determine if a hypothesis is valid we must utilize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qualitative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empirical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marginal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average analysis.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primarily the study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choices are made in a world of 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corporate balance sheets and income statements.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to operate a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to make money in the stock market.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two parts of the economic problem?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6"/>
              <w:gridCol w:w="80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explains many things, but only things that are related directly to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natural resources are scarce but human-made resources are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 forces us to choose and choices are costly because we must give up other opportunities that we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 have unlimited wants and unlimited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concerned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choices people must make because resources are scarce.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human decision makers and the factors that influence their choices.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allocation of limited resources to satisfy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only a problem in modern industrialized economies.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only a problem in impoverished economies.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only a problem in centrally planned economies.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problem that necessitates making choices and tradeoffs.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 means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resources are unlimited.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human wants are limited.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limited resources cannot satisfy all of our unlimited human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choices are unnecessary.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the study of how people cope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fluctuations in stock 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greed.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limited human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limited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society can not produce all the goods and services people want, it is faced with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surpluses.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inefficiencies.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inequalities.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Fundamentally, economics is concerned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scarce resources are allocated to satisfy 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limited resources are allocated to satisfy scarce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limited resources are allocated to satisfy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limited wants can be used to satisfy limited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By the study of "scarcity," an economist means how we best utilize our: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limited resources in order to promote full employment and price stability.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unlimited desires in order to best use our unlimited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unlimited resources to best satisfy our unlimited desires.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limited resources in order to best satisfy our unlimited desires.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 would cease to exist as an economic problem if: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 learned to cooperate and not compete with each 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there were new discoveries of an abundance of natural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output per worker increased.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economic terms, religious and spiritual services are treated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goods that people desire.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resources or inputs.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marginal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priceless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commodities.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primarily concerned with the study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problems such as poverty and 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limited desires pursuing unlimited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production and distribution of goods in a world of unlimited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production and distribution of goods in a world of limited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a science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7"/>
              <w:gridCol w:w="8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typically uses controlled experiments to learn about consumer and firm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uses models that cannot be tested empirically due to the complex nature of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explores how choices are made between conflicting wants and desires in a world of 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relies entirely upon normative analysis.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 natural science like biology and chemistry.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 science built on survey data and declared preferences (what people say they are going to do) not on revealed preferences (how people actually behave).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 science concerned with reaching generalizations about human behavior, not unlike sociology or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concerned with predicting business conditions in the future, not with the current state of the stock market.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real core of the economic problem is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increase the amount of leisure time available to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guarantee everyone on the planet a minimum level of food, shelter and clean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allocate limited resources among competing uses.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eliminate scarcity.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Understanding economics would be helpful to which of the following individuals?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college student planning her next semester courses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fashion designer selecting fabric for a new spring collection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restaurant owner deciding whether to expand his establishment's hours of operation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 narrowly focused discipline.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 broad-ranging, problem-solving discipline.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concerns itself only with monetary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says very little about "everyday life."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are likely to be studied in a microeconomics course?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choices made by individual consumers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causes of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the economy's total output is measured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an increase in government spending affects the level of unemployment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basic difference between macroeconomics and microeconomics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 concentrates on individual markets while macroeconomics focuses primarily on international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 concentrates on the behavior of individual consumers while macroeconomics focuses on the behavior of firms.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 concentrates on the behavior of individual consumers and firms while macroeconomics focuses on the performance of the entire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 explores the causes of inflation while macroeconomics focuses on the causes of unemployment.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can be divided into two main branches of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capitalism and communism.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capitalism and socialism.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demand and supply.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 and macroeconomics.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most likely a topic of discussion in macroeconomics?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price of a pizza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in the production of DVD players by a consumer electronics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wage rate paid to automobile workers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in the unemployment rate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microeconomic analysis?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impact of taxation on national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rate of increase in the national debt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relationship between inflation and interest rates set by the Federal Reserve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branch of economics that studies the aggregate decisions of all households and all firms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normative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most likely lies within the realm of microeconomics?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3"/>
              <w:gridCol w:w="80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Unemployment rises during a recession and falls during an expansion.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rapid acceleration of the supply of money may create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government spending will increase the aggregate demand for goods and services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labor costs will increase the additional cost of producing another airplane.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most likely lies within the realm of macroeconomics?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price of automobiles will lead to a decrease in the quantity of automobiles demanded.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Due to process innovations in computer chip manufacturing, the market supply of computers increased.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Due to an economic recession, manufacturing firms began implementing layoffs of their workforces.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Anticipating that the benefits would outweigh costs involved, an undergraduate student purchases the course textbook.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 topics do not usually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rate of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rate of 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 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profit maximizing decisions of an individual firm.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lies primarily within the realm of microeconomics?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3"/>
              <w:gridCol w:w="80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empirical analysis of the relationship between the growth of the money supply and the rate of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economic model forecasting the impact of a tax increase on consumer spending and national output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study of supply and demand conditions in the market for orange juice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model forecasting the impact of a change in interest rates on the level of investment in the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lies primarily within the realm of macroeconomics?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study of the elasticity of demand for gasoline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study of how tax cuts stimulate aggregate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analysis of supply and demand conditions in the electricity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study of the impact of "mad cow" disease on the price of beef worldwide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most likely a topic of discussion in a microeconomics course?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in the share of national income paid to the government in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price of lumber used to construct houses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rate of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number of jobless individuals filing unemployment claims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basic difference between macroeconomics and microeconomics is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 looks at aggregate markets while macroeconomics is concerned with individual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 is concerned with policy decisions while microeconomics applies only to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 is concerned with individual markets while macroeconomics is concerned with aggregate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 is concerned with positive economics while microeconomics is concerned with normative 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branch of economics that focuses on outcomes in highly aggregated markets, such as the markets for labor or consumption goods,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normative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branch of economics that focuses on the conduct of affairs within narrowly defined units, such as households or business firms,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applied 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 topics do not usually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wages are determined in the labor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magnitude of national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firms choose output to maximize profits.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consumers maximize utility subject to a budget constraint.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branch of economics that studies the economy as a whole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normative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narrower in scope than microeconomics.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analyzes mergers and acquisitions between firms.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concerned with the expansion and contraction of the overall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primarily concerned with the decisions of individual households.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 topics do not usually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impact of large government budget deficits on private investment spending.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determinants of the supply of wheat by farmers.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determinants of the demand for DVD players by consumers.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impact of a change in the price of leather used to manufacture shoes.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 topics do not generally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aggregate demand.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spending and taxation.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production decisions of individual firms.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Measuring the rate of inflation is primarily a concern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normative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determination of prices in the market for automobiles is primarily a concern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normative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5"/>
              <w:gridCol w:w="8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provides an overall view of the economy and how it functions.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explores the behavior of individual consumers and firms when confronted with 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examines the aggregate behavior of consumers and firms when confronted with 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 "positive" science, whereas macroeconomics is a "normative" science.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 primarily models: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overall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behavior of firms but not households.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behavior of households but not firms.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behavior of both firms and households and how they interact in the marketplace.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 primarily examines: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behavior of individual households and firms.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prices are determined within individual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output levels that maximize the profits of business firms.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broad issues such as national output, employment and inflation.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 differs from macroeconomics in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0"/>
              <w:gridCol w:w="80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 studies individual decision making while macroeconomics examines aggregate 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 studies aggregate decision making while macroeconomics examines individual 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 utilizes positive economic analysis while macroeconomics utilizes normative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 is concerned with consumer behavior while macroeconomics is concerned with firm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economists assume that people act rationally, it means they: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4"/>
              <w:gridCol w:w="80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make decisions based on complete and accurate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make decisions that will not be regretted later 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make decisions based on what they believe is best for themselves using available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make decisions based solely on what is best for society.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Most of economic analysis assumes that most people act as if they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motivated by submerged emotional needs.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driven by magnetic forces generated by planetary movements.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motivated primarily by concern for the well-being of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motivated by self-interest.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believe that most individuals act as if they are motivated by self-interest 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respond selfishly.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respond in predictable ways to changing circumstances.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leads to inconsistent and unpredictable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From an economists' perspective, which of the following observations is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Self-interest is purely monetary in nature.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Self-interest can include benevolence.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Self-interest is a good predictor of human behavior in most situations.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Self-interest is not the same as selfishness.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making decisions, economists believe that individuals act rationally if they: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1"/>
              <w:gridCol w:w="8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seek to improve their own situations and not try to anticipate future consequences of their 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only pursue the goals of the community.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do the best they can, based on their values and information, under current and future circumstances.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always choose alternatives that offer the greatest financial reward.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believe that individuals act as if they are motivated: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primarily by the opinions of their peers.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primarily by human emotions.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primarily by self-interest.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only by concern for the larger community.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assume that most people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act purposefully.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make decision with some expected outcome in mind.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make choices that are not random and chaotic.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person behaving rationally will: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never make mistakes.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make decisions that are random and chaotic.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have others determine whether their decisions are rational.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try to weigh the expected marginal benefits and marginal costs of their decision.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Adam Smith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considered the founder of modern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wrote An Inquiry into the Nature and Causes of the Wealth of Nations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did not believe the wealth of nations came from an accumulation of gold and silver.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his book, </w:t>
            </w:r>
            <w:r>
              <w:rPr>
                <w:rStyle w:val="DefaultParagraphFont"/>
                <w:rFonts w:ascii="Times New Roman" w:eastAsia="Times New Roman" w:hAnsi="Times New Roman" w:cs="Times New Roman"/>
                <w:b w:val="0"/>
                <w:bCs w:val="0"/>
                <w:i/>
                <w:iCs/>
                <w:smallCaps w:val="0"/>
                <w:color w:val="000000"/>
                <w:sz w:val="22"/>
                <w:szCs w:val="22"/>
                <w:bdr w:val="nil"/>
                <w:rtl w:val="0"/>
              </w:rPr>
              <w:t>The Wealth of Nations,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Adam Smith made the following observation</w:t>
            </w:r>
            <w:r>
              <w:rPr>
                <w:rStyle w:val="DefaultParagraphFont"/>
                <w:rFonts w:ascii="Times New Roman" w:eastAsia="Times New Roman" w:hAnsi="Times New Roman" w:cs="Times New Roman"/>
                <w:b w:val="0"/>
                <w:bCs w:val="0"/>
                <w:i/>
                <w:iCs/>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 such thing as a free lunch.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buy more when prices are low than when prices are high.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 matter how much people make, they tend to spend more than they make.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tend to pursue their own personal interest and that an invisible hand (the market) guides their self-interest, increasing social welfare and economic well being.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in prediction social sciences is the result of analyzing ____ but can be overcome by focusing on ____ groups.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experiments; small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experiments; large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human behavior; small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human behavior; large groups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economic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4"/>
              <w:gridCol w:w="80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should be as detailed as possible in order to model the complexity of an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an abstraction from reality.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only useful if it rests on realistic assumptions.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unrealistic and therefore of dubious usefulness in explaining what occurs in a complex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good economic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rests on realistic assumptions.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explains economic behavior and predicts well.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 best be expressed mathematically.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always provides a highly detailed analysis of an economic sector.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good economic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8"/>
              <w:gridCol w:w="80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includes every detail that affects the economic behavior of 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relies on simplifying assumptions in order to explain economic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does not rely on simplifying assumptions.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impossible to achieve because of the difficulty of conducting controlled experiments.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different from a "hard" science like physics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0"/>
              <w:gridCol w:w="8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abstract from reality in creating their theories.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easier to study than physics.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must explain their theories to policy makers who lack formal mathematical training.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cannot easily control all the variables that might influence human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economic hypothesis: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 be tested using empirical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 be tested using normative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cannot be tested since it is normative in nature.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cannot be tested since it is a positive economic statement.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hypothesis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normative economic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testable proposition.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statement that cannot be evaluated using real-world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model with no connection to the real world.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most accurate?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something is rare it is also has to be scarce.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 can and will be eliminated in the short run.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 can and will be eliminated in the long run.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 cannot be eliminated in any time frame.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"Theory" and "hypothesis" are interchangeable terms meaning the same thing.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hypothesis may result from a tested and confirmed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theory may result from a tested and confirmed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hypothesis is a theory whose formulation relies on mathematics.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use theories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abstract from the complexities of the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understand economic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and help predict human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do 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economic theory is tested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assessing the realism of its assumptions.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polling economists to see if there is consensus as to the validity of the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comparing and contrasting its simplicity with related theories.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comparing its predictions with real-world data.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best test of an economic theory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rigor of its mathematical formulation.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its ability to explain and predict.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accuracy of its assumptions.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level of real-world detail it captures.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need to develop abstractions in order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avoid analyzing real-world economic interactions, which are too complicated to understand.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distinguish normative economic behavior from positive economic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avoid committing the fallacy of composition.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understand and explain economic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economist at the University of Alaska at Anchorage has been asked to explain why the price of Alaskan crude oil has fallen recently. In order to assemble a scholarly answer, the professor should take which steps?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Develop a hypothesis, test the proposition by engaging in empirical analysis, and examine the data to see if it fits with the facts.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Gather data on crude oil prices and seemingly unrelated variables in order to look for associations, then formulate a hypothesis based on those unexpected associations.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Ask people in Alaska why they are not purchasing oil.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 The oil industry is controlled by a cartel; therefore price changes in the industry cannot be explained using economic theories.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economists use the term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they mean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causal relationship between two economic variables cannot be determined.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analysis is true for the individual but not for the economy as a whole.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other variables except the ones specified are assumed to be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their conclusions are based on normative rather than positive economic analysis.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term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means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everything is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variables except those specified are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 one knows which variables will change and which will remain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true for the individual is not necessarily true for the whole.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use the term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to indicate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analysis is true for the individual but not for the economy as a whole.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supply and demand are in balance.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their conclusions are based on normative rather than positive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other things are assumed to remain constant.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means: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events A and B occur together, one must cause the 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relevant details are included.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true for the individual must be true for the whole.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holding other things constant.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importance of the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assumption is that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5"/>
              <w:gridCol w:w="80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allows one to separate normative economic issues from positive economic ones.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allows one to generalize from the whole to the individual.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allows one to analyze the relationship between two variables apart from the influence of other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allows one to hold all variables constant so the economy can be carefully observed in a suspended state.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theory asserts that manufacturers are less willing to sell units of output as the price of a good decreases, ceteris paribus. However, as the price of computers fell throughout the 1990s, more computers were sold. Which of the following best explains the apparent conflict between theory and data?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9"/>
              <w:gridCol w:w="8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theory must be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theory rests on assumptions that are too simplistic.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likely that variables other than the price and quantity of computers sold were changing.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variables other than the price and quantity of computers sold were unchanged.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theory asserts that consumers will purchase less of a good at higher prices than they will at lower prices, ceteris paribus. However, when the average price of cars increased throughout the 1990s, more cars were purchased. Which of the following best explains the apparent conflict between theory and data?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8"/>
              <w:gridCol w:w="8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assumption is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likely that variables other than the price and quantity of cars demanded were changing.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theory is valid. However, the price and quantity data gathered by researchers was clearly measured incorrectly.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theory must be invalid.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leading game-console manufacturer slashes the price of its flagship product by ten percent. Holding other things such as income and preferences constant, which of the following is the most likely group behavior prediction?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Price reduction will have no impact on purchase patterns.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Price reduction will be associated with a reduction in quality; thereby reducing sales.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More game consoles will be sold at lower 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Group behavior cannot be predicted.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can explain why an association between Event A and Event B may not imply causality from A to 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6"/>
              <w:gridCol w:w="80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observed association may be coincidental.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There may be a third variable that is responsible for causing both events.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Causality may run from Event B to Event A instead of in the opposite direction.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can explain why an association between Event A and Event B may not imply causality from A to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discussion of correlation and causation, correlation means: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8"/>
              <w:gridCol w:w="8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two sets of phenomena may be related, but one does not necessarily cause the 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two sets of phenomena are not related and one may in fact cause the 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that when two phenomena are repeatedly observed together, one must cause the 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that if a groundhog sees his shadow in February, this phenomena causes there to be six more weeks of bad weather.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individuals who sit in the back of the classroom receive lower grades on average than the rest of the class, does that mean that sitting in the back of a classroom causes one to perform poorly on exams?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Not necessarily. The reoccurrence of a certain relationship between two variables does not necessarily imply 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not possible for an economist to determine causation between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reoccurrence of such a relationship is sufficient evidence that sitting in the back of a classroom will lead to lower grades.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Many people have heard that the stock market rises when a team from the National Football Conference (NFC) wins the Super Bowl, and falls when a team from the American Football Conference (AFC) is victorious. If you conclude that there is a causal relationship between the outcome of the Super Bowl and stock prices, you probably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confusing correlation with 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committing the fallacy of composition.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confusing the direction of causality, since everyone knows that stock prices determine which team wins the Super Bowl.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one basketball team spends a large sum of money acquiring better players, it is better off. If all teams do the same thing, all of them are better off." These statements demonstrate: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fallacy of composition.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confusing association with 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misunderstanding of the direction of causality.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condition.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Europe, birth rates have fallen as the stork population decreased. This is likely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normative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confusing correlation and 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fallacy of composition.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fallacy of composition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erroneous view that an economic activity can sometimes exceed the sum of its components.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erroneous view that what is true for the individual will also be true for the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view that the aggregation of economic activity will necessarily lead to an outcome that is different than the outcome generated by each individual in the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idea that association need not imply causation.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illustrates the fallacy of composition?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I stand up at a baseball game I will be able to see the game better; if all fans stood up at a baseball game they would all be able to see the game better.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I wore a jacket to a baseball game in October, I would be warmer; if all fans wore jackets they would all be warmer.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I purchase fewer concessions at a baseball game, I will save money; if all fans purchase fewer concessions then all can save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I yell more during a baseball game it will be louder if all fans yell more during the game it will be much louder.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134. </w:t>
            </w:r>
            <w:r>
              <w:rPr>
                <w:rStyle w:val="DefaultParagraphFont"/>
                <w:rFonts w:ascii="Times New Roman" w:eastAsia="Times New Roman" w:hAnsi="Times New Roman" w:cs="Times New Roman"/>
                <w:b w:val="0"/>
                <w:bCs w:val="0"/>
                <w:i w:val="0"/>
                <w:iCs w:val="0"/>
                <w:smallCaps w:val="0"/>
                <w:color w:val="000000"/>
                <w:sz w:val="22"/>
                <w:szCs w:val="22"/>
                <w:bdr w:val="nil"/>
                <w:rtl w:val="0"/>
              </w:rPr>
              <w:t>​The fallacy of composition is the erroneous view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1"/>
              <w:gridCol w:w="8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supply of money will cause a general increase in the level of 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small change in an economic variable will have an unrecognizable but significant effect on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two events are associated, the one observed first must have caused the second.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something is true for an individual, then it must also be true for a group.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illustrates the fallacy of composition?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price of a product rises, the quantity supplied will decline.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average wage rate tends to increase at approximately the same rate as inflation; hence, wage increases must cause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Resources are scarce; therefore, there is no such thing as a free lunch.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I talk loudly at a party, I have a better chance of being heard by my listeners. If everyone at the party talks loudly, everyone can be heard more clearly.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illustrates the fallacy of composition?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 hate driving to work when the traffic is so heavy, so I decide to leave 30 minutes earlier than in the past. If everyone were to leave 30 minutes earlier for work, we'd all get to work faster.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great many people have been immunized against polio because it can be such a devastating disease. As a result, I probably do not personally need to be immunized against polio.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Whenever I attend a baseball game at the local stadium, the home team wins. Therefore, if I attend all of the team's local games, they will achieve a perfect winning record at home.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parking at Ohio State University is in short supply on the main campus. It would be better for more people to ride the bus to school.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fallacy of composition is essentially the error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confusing association with 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confusing normative economics with positive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generalizing from the individual to the whole.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omitting relevant variables from an economic model.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 woke up earlier today to beat other fishermen to the fish and yet I caught the same number of fish at 5 a.m. as I did at noon." Which of the following best explains this occurrence?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Many other fishermen also believe that they can catch a greater quantity of fish if they arrive earlier at the fishing area. So the area is crowded early in the 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fish do not care when they eat, so they are likely to bite on the bait at any time during the 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catching of fish is mostly luck, so timing is not important.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early bird catches the worm.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a congressional debate about agricultural price supports, senators, members of congress, and other experts made the following four statements. Which of these is a normative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"Price supports are important because America should preserve the small family farm."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"Without price supports, the price of wheat and corn will fall by over twenty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decline in commodity prices caused by the removal of price supports will result in fewer, larger farms."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decline in commodity prices caused by the removal of price supports will reduce the number of tractors sold in the United States."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Your mother tells you, "Watching ten hours of TV per day will make you stupid." This is a positive statement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your mother says it with a positive tone in her voice.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your mother's opinion.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a proposition that can be tested.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your mother is only thinking of your best interest.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there are two members of the U.S. Congress who were once economics professors. Why is it important to be able to distinguish their positive from their normative statements about economic policy?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Their positive statements help us understand the economy's response to a particular policy, while their normative statements reflect their value judgments.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Their positive statements help us understand the good results of a policy change, and their normative statements help us understand the negative results.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 really do not have to worry about them since trained economists never make normative statements.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are always making assumptions, and policy should not be based on assumptions.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Positive statements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prescriptive, making claims about how the world ought to 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descriptive, making claims about how the world 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optimistic, putting the best possible interpretation on things.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affirmative, justifying existing economic policy.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Normative statements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prescriptive, making claims about how the world ought to 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descriptive, making claims about how the world 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optimistic, putting the best possible interpretation on things.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that establish production goals for the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positive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average high temperature in Miami, Florida in February is lower than the average high temperature in Chicago, Illinois.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cigarette smoking will lead to a decrease in the likelihood of getting lung cancer.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30 minutes of exercise three or more times per week will decrease the occurrence of heart disease.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represents a normative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in price leads to an increase in quantity demanded.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economics is more important than the study of history.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will buy less butter at $1.50 per pound then they will at $1.00 per pound.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 an economy develops, the nation's birth rate tends to fall.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statement of positive 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New tax laws are needed to help the poor.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Teenage unemployment should be reduced.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 should increase Social Security payments to the elderly.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tax rates will reduce unemployment.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 should levy higher taxes on the rich and use the additional revenues to provide better housing for the poor." This statement illustrates: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fallacy of composition.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basic principle of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normative economic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positive economic statement.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minimum wage should be increased so that low-income workers can afford to feed their families." This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positive economic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negative economic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fallacy of composition.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normative economic statement.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reduction in the rate at which stock dividends are taxed will lead to greater investment in the stock market." This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positive economic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negative economic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fallacy of composition.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normative economic statement.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 normative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Higher unemployment rates are common among young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Young people should learn how to prepare their own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Auto insurance rates are generally lower for younger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Persons under the age of 30 watch more movies than those over the age of 30.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economic study concludes that an investment tax credit would increase business investment next year. This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normative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positive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negative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fallacy of composition.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normative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3"/>
              <w:gridCol w:w="8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taxes will cause higher 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tariffs will increase the domestic prices paid by consumers.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Income should be redistributed from the top 2% of wage earners to the lower income brackets.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Running government budget deficits leads to higher market interest rates.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President Harry Truman said that he wanted to find a one-armed economist because his economic advisors always said, "On the one hand... and on the other hand... " he recognized that the advice of economists is often open to more than one interpretation. Why is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cannot make up their minds on policy matters.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agree with each other on all policy issues.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are aware that tradeoffs are involved in most policy questions.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are often unable to identify the critical questions involved in policy issues.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There are some well-respected economists that believe we should substitute a national sales tax for the income tax. Other equally well-respected economists do not agree.</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What accounts for the difference in opinion?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might be over their interpretation of fairness.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might be over different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Graphs are useful because of the way they: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facilitate interpretation and analysis of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clarify interpretation and analysis of ideas.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permit a person to more easily see relationships.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do 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156. </w:t>
            </w:r>
            <w:r>
              <w:rPr>
                <w:rStyle w:val="DefaultParagraphFont"/>
                <w:rFonts w:ascii="Times New Roman" w:eastAsia="Times New Roman" w:hAnsi="Times New Roman" w:cs="Times New Roman"/>
                <w:b w:val="0"/>
                <w:bCs w:val="0"/>
                <w:i w:val="0"/>
                <w:iCs w:val="0"/>
                <w:smallCaps w:val="0"/>
                <w:color w:val="000000"/>
                <w:sz w:val="22"/>
                <w:szCs w:val="22"/>
                <w:bdr w:val="nil"/>
                <w:rtl w:val="0"/>
              </w:rPr>
              <w:t>The beginning point of a graph (the 0,0 point) is known as: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ground 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quadrant.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origin.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variable one.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graphs or charts must add up to one hundred percent?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labor graph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pie chart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time-series graph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scatter diagram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hotter it gets, the more water people drink." This statement implies that the relationship between temperature and water consumption must have: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 relationship.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negative slope.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positive slope.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either positive or negative slope.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 relationship with a negative slope?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spending increases as incomes rise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more items purchased when prices drop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more items sold when quality improves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less items purchased when quality decreases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Most students expect that if they spend more time studying, the outcome will be improved grades in the course. This supposes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positive relationship exists between studying and grades.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negative relationship exists between studying and grades.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grades are independent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grades are not dependent variables.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bCs/>
                <w:i w:val="0"/>
                <w:iCs w:val="0"/>
                <w:smallCaps w:val="0"/>
                <w:color w:val="000000"/>
                <w:sz w:val="22"/>
                <w:szCs w:val="22"/>
                <w:bdr w:val="nil"/>
                <w:rtl w:val="0"/>
              </w:rPr>
              <w:t>Exhibit 1-1</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183"/>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195pt;width:236.25pt">
                  <v:imagedata r:id="rId4" o:title=""/>
                </v:shape>
              </w:pic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Referring to </w:t>
            </w:r>
            <w:r>
              <w:rPr>
                <w:rStyle w:val="DefaultParagraphFont"/>
                <w:rFonts w:ascii="Times New Roman" w:eastAsia="Times New Roman" w:hAnsi="Times New Roman" w:cs="Times New Roman"/>
                <w:b/>
                <w:bCs/>
                <w:i w:val="0"/>
                <w:iCs w:val="0"/>
                <w:smallCaps w:val="0"/>
                <w:color w:val="000000"/>
                <w:sz w:val="22"/>
                <w:szCs w:val="22"/>
                <w:bdr w:val="nil"/>
                <w:rtl w:val="0"/>
              </w:rPr>
              <w:t>Exhibit 1-1</w:t>
            </w:r>
            <w:r>
              <w:rPr>
                <w:rStyle w:val="DefaultParagraphFont"/>
                <w:rFonts w:ascii="Times New Roman" w:eastAsia="Times New Roman" w:hAnsi="Times New Roman" w:cs="Times New Roman"/>
                <w:b w:val="0"/>
                <w:bCs w:val="0"/>
                <w:i w:val="0"/>
                <w:iCs w:val="0"/>
                <w:smallCaps w:val="0"/>
                <w:color w:val="000000"/>
                <w:sz w:val="22"/>
                <w:szCs w:val="22"/>
                <w:bdr w:val="nil"/>
                <w:rtl w:val="0"/>
              </w:rPr>
              <w:t>, which point on the demand curve represents the maximum number of DVDs purchased?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bCs/>
                <w:i w:val="0"/>
                <w:iCs w:val="0"/>
                <w:smallCaps w:val="0"/>
                <w:color w:val="000000"/>
                <w:sz w:val="22"/>
                <w:szCs w:val="22"/>
                <w:bdr w:val="nil"/>
                <w:rtl w:val="0"/>
              </w:rPr>
              <w:t>Exhibit 1-1</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demonstrates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price and quantity purchased are positively related.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there is an inverse relationship between price and quantity purchased.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 the price increases, the quantity purchased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price and quantity purchased share a direct relationship.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table demonstrates that: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2592"/>
              <w:gridCol w:w="3024"/>
              <w:gridCol w:w="30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376" w:type="dxa"/>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u w:val="single"/>
                      <w:bdr w:val="nil"/>
                      <w:rtl w:val="0"/>
                    </w:rPr>
                    <w:t>Combination</w:t>
                  </w:r>
                </w:p>
              </w:tc>
              <w:tc>
                <w:tcPr>
                  <w:tcW w:w="3096" w:type="dxa"/>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Price of Apples</w:t>
                  </w:r>
                </w:p>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u w:val="single"/>
                      <w:bdr w:val="nil"/>
                      <w:rtl w:val="0"/>
                    </w:rPr>
                    <w:t>per Bushel in Dollars</w:t>
                  </w:r>
                </w:p>
              </w:tc>
              <w:tc>
                <w:tcPr>
                  <w:tcW w:w="3096" w:type="dxa"/>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Quantity of Apples</w:t>
                  </w:r>
                </w:p>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u w:val="single"/>
                      <w:bdr w:val="nil"/>
                      <w:rtl w:val="0"/>
                    </w:rPr>
                    <w:t>Purchased in Bushels</w:t>
                  </w:r>
                </w:p>
              </w:tc>
            </w:tr>
            <w:tr>
              <w:tblPrEx>
                <w:jc w:val="left"/>
                <w:tblCellMar>
                  <w:top w:w="0" w:type="dxa"/>
                  <w:left w:w="0" w:type="dxa"/>
                  <w:bottom w:w="0" w:type="dxa"/>
                  <w:right w:w="0" w:type="dxa"/>
                </w:tblCellMar>
              </w:tblPrEx>
              <w:trPr>
                <w:cantSplit w:val="0"/>
                <w:jc w:val="left"/>
              </w:trPr>
              <w:tc>
                <w:tcPr>
                  <w:tcW w:w="2376" w:type="dxa"/>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3096" w:type="dxa"/>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9</w:t>
                  </w:r>
                </w:p>
              </w:tc>
              <w:tc>
                <w:tcPr>
                  <w:tcW w:w="3096" w:type="dxa"/>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tcW w:w="2376" w:type="dxa"/>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3096" w:type="dxa"/>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c>
                <w:tcPr>
                  <w:tcW w:w="3096" w:type="dxa"/>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tcW w:w="2376" w:type="dxa"/>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3096" w:type="dxa"/>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c>
                <w:tcPr>
                  <w:tcW w:w="3096" w:type="dxa"/>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r>
              <w:tblPrEx>
                <w:jc w:val="left"/>
                <w:tblCellMar>
                  <w:top w:w="0" w:type="dxa"/>
                  <w:left w:w="0" w:type="dxa"/>
                  <w:bottom w:w="0" w:type="dxa"/>
                  <w:right w:w="0" w:type="dxa"/>
                </w:tblCellMar>
              </w:tblPrEx>
              <w:trPr>
                <w:cantSplit w:val="0"/>
                <w:jc w:val="left"/>
              </w:trPr>
              <w:tc>
                <w:tcPr>
                  <w:tcW w:w="2376" w:type="dxa"/>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3096" w:type="dxa"/>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c>
                <w:tcPr>
                  <w:tcW w:w="3096" w:type="dxa"/>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r>
              <w:tblPrEx>
                <w:jc w:val="left"/>
                <w:tblCellMar>
                  <w:top w:w="0" w:type="dxa"/>
                  <w:left w:w="0" w:type="dxa"/>
                  <w:bottom w:w="0" w:type="dxa"/>
                  <w:right w:w="0" w:type="dxa"/>
                </w:tblCellMar>
              </w:tblPrEx>
              <w:trPr>
                <w:cantSplit w:val="0"/>
                <w:jc w:val="left"/>
              </w:trPr>
              <w:tc>
                <w:tcPr>
                  <w:tcW w:w="2376" w:type="dxa"/>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3096" w:type="dxa"/>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c>
                <w:tcPr>
                  <w:tcW w:w="3096" w:type="dxa"/>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more apples are purchased at each and every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more apples are purchased as the price declines.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fewer apples are purchased as the price declines.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fewer apples are purchased at each and every price.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topics would be covered in microeconomics?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effects of an increase in the supply of lumber on the homebuilding industry.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unemployment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effects of interest rates on the overall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inflation rate.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questions is addressed primarily by macroeconomics?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allocation of scarce satellite orbit slots.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Decisions made by a manufacturer of a particular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Policies to control the inflation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consumer's decision to buy more clothing and less food.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microeconomist would most likely study the effect of a reduction in income tax rates 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total output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output of the steel industry.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unemployment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Virtually all theories in economics are expressed using a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("let everything else be equal" or "holding everything else constant") assumption.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fallacy of composition is that, even if something is true for an individual, it is not necessarily true for many individuals as a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One must always be careful not to confuse correlation with 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would not be held constant in testing a theory that if a student studies harder, he will get a better grade?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course being taken.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ability and effort of the other students in the class.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grading scale in the course.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number of hours the student spends studying.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assumption is used in economic analyses in order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cover special cases.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include all relevant factors.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add realism.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keep the relationship between the two variables isolated from other events.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illustrates the fallacy of composition?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I have more money, I will be better off; therefore if we all had more money, we all would be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I buy more gas each week, my gas consumption increases; therefore, if all gas consumers buy more gas each week, total gas consumption will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I spend more time studying, I will learn more; therefore, if all students spend more time studying, they will learn more.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women's hemlines are higher this year, the Dow Jones Industrials average will fall.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false?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positive statement must be testable but need not be 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hypothesis is a normative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Normative analysis involves subjective, non-testable statements.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majority of disagreements in economics stem from normative issues.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positive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Increased money supply growth will lead to a higher rate of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There are more millionaires in Uganda than in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watch more TV during finals week than during the rest of the term.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positive statements.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"Mandating longer sentences for any criminal's third arrest will lead to a reduction in crime. Less crime will reduce the number of police officers cities will hire." This quotation: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contains positive statements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contains normative statements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contains both normative and positive statements.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contains neither normative nor positive statements.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contains only normative statements?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birth rate is reduced as economies urbanize, but that also leads to a decreased average age of developing countries' populations.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price of corn will decrease the amount of corn purchased. However, it will increase the amount of wheat purchased.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in the price of butter will increase the amount of butter purchased, but that would be bad because it would increase Americans' cholesterol levels.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 contain only normative statements.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statement of positive 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income tax reduces after-tax incomes of the rich.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reduction in tax rates makes the after-tax distribution of income fairer.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Tax rates ought to be reduced so that people will work more.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statements of positive 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statement of positive 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5"/>
              <w:gridCol w:w="8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Unemployment is a more severe problem in societies than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Our current unemployment rate is a serious problem.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overall unemployment rate is 6 percent, teenage unemployment rates will exceed 12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unemployment rate of 4 percent would be too low.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Bill says: "The imposition of a tax on tequila will increase its price." Bob says: "Taxes should be imposed on tequila because college students drink too much."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Both statements are normative.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Both statements are 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Bill's statement is normative, and Bob's statement is 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Bill's statement is positive, and Bob's statement is normative.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"Employment fell last month to its lowest level in the last six years"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fallacy of composition.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normative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whether each of the following topics would be primarily a concern of microeconomics or macroeconomics: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869"/>
              <w:gridCol w:w="77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56" w:type="dxa"/>
                  <w:noWrap w:val="0"/>
                  <w:tcMar>
                    <w:top w:w="0" w:type="dxa"/>
                    <w:left w:w="90" w:type="dxa"/>
                    <w:bottom w:w="0" w:type="dxa"/>
                    <w:right w:w="90"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388" w:type="dxa"/>
                  <w:noWrap w:val="0"/>
                  <w:tcMar>
                    <w:top w:w="0" w:type="dxa"/>
                    <w:left w:w="90" w:type="dxa"/>
                    <w:bottom w:w="0" w:type="dxa"/>
                    <w:right w:w="90"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The decision by a household to eat in rather than go out for dinner this evening.</w:t>
                  </w:r>
                </w:p>
              </w:tc>
            </w:tr>
            <w:tr>
              <w:tblPrEx>
                <w:jc w:val="left"/>
                <w:tblCellMar>
                  <w:top w:w="0" w:type="dxa"/>
                  <w:left w:w="0" w:type="dxa"/>
                  <w:bottom w:w="0" w:type="dxa"/>
                  <w:right w:w="0" w:type="dxa"/>
                </w:tblCellMar>
              </w:tblPrEx>
              <w:trPr>
                <w:cantSplit w:val="0"/>
                <w:jc w:val="left"/>
              </w:trPr>
              <w:tc>
                <w:tcPr>
                  <w:tcW w:w="756" w:type="dxa"/>
                  <w:noWrap w:val="0"/>
                  <w:tcMar>
                    <w:top w:w="0" w:type="dxa"/>
                    <w:left w:w="90" w:type="dxa"/>
                    <w:bottom w:w="0" w:type="dxa"/>
                    <w:right w:w="90"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388" w:type="dxa"/>
                  <w:noWrap w:val="0"/>
                  <w:tcMar>
                    <w:top w:w="0" w:type="dxa"/>
                    <w:left w:w="90" w:type="dxa"/>
                    <w:bottom w:w="0" w:type="dxa"/>
                    <w:right w:w="90"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The unemployment rate increased from 4.5% to 4.8%.</w:t>
                  </w:r>
                </w:p>
              </w:tc>
            </w:tr>
            <w:tr>
              <w:tblPrEx>
                <w:jc w:val="left"/>
                <w:tblCellMar>
                  <w:top w:w="0" w:type="dxa"/>
                  <w:left w:w="0" w:type="dxa"/>
                  <w:bottom w:w="0" w:type="dxa"/>
                  <w:right w:w="0" w:type="dxa"/>
                </w:tblCellMar>
              </w:tblPrEx>
              <w:trPr>
                <w:cantSplit w:val="0"/>
                <w:jc w:val="left"/>
              </w:trPr>
              <w:tc>
                <w:tcPr>
                  <w:tcW w:w="756" w:type="dxa"/>
                  <w:noWrap w:val="0"/>
                  <w:tcMar>
                    <w:top w:w="0" w:type="dxa"/>
                    <w:left w:w="90" w:type="dxa"/>
                    <w:bottom w:w="0" w:type="dxa"/>
                    <w:right w:w="90"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388" w:type="dxa"/>
                  <w:noWrap w:val="0"/>
                  <w:tcMar>
                    <w:top w:w="0" w:type="dxa"/>
                    <w:left w:w="90" w:type="dxa"/>
                    <w:bottom w:w="0" w:type="dxa"/>
                    <w:right w:w="90"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A decision by the Federal Reserve Bank to decrease the supply of money in the economy.</w:t>
                  </w:r>
                </w:p>
              </w:tc>
            </w:tr>
            <w:tr>
              <w:tblPrEx>
                <w:jc w:val="left"/>
                <w:tblCellMar>
                  <w:top w:w="0" w:type="dxa"/>
                  <w:left w:w="0" w:type="dxa"/>
                  <w:bottom w:w="0" w:type="dxa"/>
                  <w:right w:w="0" w:type="dxa"/>
                </w:tblCellMar>
              </w:tblPrEx>
              <w:trPr>
                <w:cantSplit w:val="0"/>
                <w:jc w:val="left"/>
              </w:trPr>
              <w:tc>
                <w:tcPr>
                  <w:tcW w:w="756" w:type="dxa"/>
                  <w:noWrap w:val="0"/>
                  <w:tcMar>
                    <w:top w:w="0" w:type="dxa"/>
                    <w:left w:w="90" w:type="dxa"/>
                    <w:bottom w:w="0" w:type="dxa"/>
                    <w:right w:w="90"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388" w:type="dxa"/>
                  <w:noWrap w:val="0"/>
                  <w:tcMar>
                    <w:top w:w="0" w:type="dxa"/>
                    <w:left w:w="90" w:type="dxa"/>
                    <w:bottom w:w="0" w:type="dxa"/>
                    <w:right w:w="90"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The general level of prices increased by 5% last year.</w:t>
                  </w:r>
                </w:p>
              </w:tc>
            </w:tr>
            <w:tr>
              <w:tblPrEx>
                <w:jc w:val="left"/>
                <w:tblCellMar>
                  <w:top w:w="0" w:type="dxa"/>
                  <w:left w:w="0" w:type="dxa"/>
                  <w:bottom w:w="0" w:type="dxa"/>
                  <w:right w:w="0" w:type="dxa"/>
                </w:tblCellMar>
              </w:tblPrEx>
              <w:trPr>
                <w:cantSplit w:val="0"/>
                <w:jc w:val="left"/>
              </w:trPr>
              <w:tc>
                <w:tcPr>
                  <w:tcW w:w="756" w:type="dxa"/>
                  <w:noWrap w:val="0"/>
                  <w:tcMar>
                    <w:top w:w="0" w:type="dxa"/>
                    <w:left w:w="90" w:type="dxa"/>
                    <w:bottom w:w="0" w:type="dxa"/>
                    <w:right w:w="90"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388" w:type="dxa"/>
                  <w:noWrap w:val="0"/>
                  <w:tcMar>
                    <w:top w:w="0" w:type="dxa"/>
                    <w:left w:w="90" w:type="dxa"/>
                    <w:bottom w:w="0" w:type="dxa"/>
                    <w:right w:w="90"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price of bicycles increased by $30 last year.</w:t>
                  </w:r>
                </w:p>
              </w:tc>
            </w:tr>
            <w:tr>
              <w:tblPrEx>
                <w:jc w:val="left"/>
                <w:tblCellMar>
                  <w:top w:w="0" w:type="dxa"/>
                  <w:left w:w="0" w:type="dxa"/>
                  <w:bottom w:w="0" w:type="dxa"/>
                  <w:right w:w="0" w:type="dxa"/>
                </w:tblCellMar>
              </w:tblPrEx>
              <w:trPr>
                <w:cantSplit w:val="0"/>
                <w:jc w:val="left"/>
              </w:trPr>
              <w:tc>
                <w:tcPr>
                  <w:tcW w:w="756" w:type="dxa"/>
                  <w:noWrap w:val="0"/>
                  <w:tcMar>
                    <w:top w:w="0" w:type="dxa"/>
                    <w:left w:w="90" w:type="dxa"/>
                    <w:bottom w:w="0" w:type="dxa"/>
                    <w:right w:w="90"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c>
                <w:tcPr>
                  <w:tcW w:w="8388" w:type="dxa"/>
                  <w:noWrap w:val="0"/>
                  <w:tcMar>
                    <w:top w:w="0" w:type="dxa"/>
                    <w:left w:w="90" w:type="dxa"/>
                    <w:bottom w:w="0" w:type="dxa"/>
                    <w:right w:w="90"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The family restaurant chain closed down after losing much of its customer base to fast-food competitors over the last few years.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30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 topics: a, e, and f</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 topics: b, c, and 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 activities like driving faster than the speed limit or driving without wearing a seat belt be considered rational behavior? Why or why not?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These activities would be considered rational if the perceived benefits are greater than the perceived costs. The decision to act in a certain way can be rational even if the actions turns out to be something that the individual later regrets.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why economists believe that an individual who commits a crime does so acting in his/her own self-interest.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expected that the individual committing a crime is trying to make her/himself better off, and has considered the potential consequences of her/his actions (perhaps getting caught and punished).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difference between a hypothesis and a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hypothesis about behavior is the first step in developing and constructing a theory. A hypothesis is testable and makes a prediction about behavior in response to changed circumstances. If a hypothesis is shown to be consistent with real-world data, it can be tentatively accepted as an economic theory.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Why is abstraction important in developing economic theories?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 theories cannot realistically include every event that has ever occurred. A theory weeds out the irrelevant facts from the relevant ones. An economic theory provides a broad view, not a detailed examination, of human economic behavior.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Environmental Protection Agency asks you to help them understand the causes of urban pollution. You develop the following two hypotheses. Test each hypothesis against the given facts, identify which fits the facts better, and offer a theory based on your observation.</w:t>
            </w:r>
          </w:p>
          <w:tbl>
            <w:tblPr>
              <w:jc w:val="left"/>
              <w:tblBorders>
                <w:top w:val="nil"/>
                <w:left w:val="nil"/>
                <w:bottom w:val="nil"/>
                <w:right w:val="nil"/>
                <w:insideH w:val="nil"/>
                <w:insideV w:val="nil"/>
              </w:tblBorders>
              <w:tblCellMar>
                <w:top w:w="0" w:type="dxa"/>
                <w:left w:w="0" w:type="dxa"/>
                <w:bottom w:w="0" w:type="dxa"/>
                <w:right w:w="0" w:type="dxa"/>
              </w:tblCellMar>
            </w:tblPr>
            <w:tblGrid>
              <w:gridCol w:w="875"/>
              <w:gridCol w:w="77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56" w:type="dxa"/>
                  <w:noWrap w:val="0"/>
                  <w:tcMar>
                    <w:top w:w="0" w:type="dxa"/>
                    <w:left w:w="90" w:type="dxa"/>
                    <w:bottom w:w="0" w:type="dxa"/>
                    <w:right w:w="90"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8388" w:type="dxa"/>
                  <w:noWrap w:val="0"/>
                  <w:tcMar>
                    <w:top w:w="0" w:type="dxa"/>
                    <w:left w:w="90" w:type="dxa"/>
                    <w:bottom w:w="0" w:type="dxa"/>
                    <w:right w:w="90"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Air pollution will be a greater problem the higher the average temperature in an urban area.</w:t>
                  </w:r>
                </w:p>
              </w:tc>
            </w:tr>
            <w:tr>
              <w:tblPrEx>
                <w:jc w:val="left"/>
                <w:tblCellMar>
                  <w:top w:w="0" w:type="dxa"/>
                  <w:left w:w="0" w:type="dxa"/>
                  <w:bottom w:w="0" w:type="dxa"/>
                  <w:right w:w="0" w:type="dxa"/>
                </w:tblCellMar>
              </w:tblPrEx>
              <w:trPr>
                <w:cantSplit w:val="0"/>
                <w:jc w:val="left"/>
              </w:trPr>
              <w:tc>
                <w:tcPr>
                  <w:tcW w:w="756" w:type="dxa"/>
                  <w:noWrap w:val="0"/>
                  <w:tcMar>
                    <w:top w:w="0" w:type="dxa"/>
                    <w:left w:w="90" w:type="dxa"/>
                    <w:bottom w:w="0" w:type="dxa"/>
                    <w:right w:w="90"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II.</w:t>
                  </w:r>
                </w:p>
              </w:tc>
              <w:tc>
                <w:tcPr>
                  <w:tcW w:w="8388" w:type="dxa"/>
                  <w:noWrap w:val="0"/>
                  <w:tcMar>
                    <w:top w:w="0" w:type="dxa"/>
                    <w:left w:w="90" w:type="dxa"/>
                    <w:bottom w:w="0" w:type="dxa"/>
                    <w:right w:w="90"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Air pollution will be a greater problem the greater the population located in an urban area.</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2205"/>
              <w:gridCol w:w="2065"/>
              <w:gridCol w:w="2222"/>
              <w:gridCol w:w="21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396" w:type="dxa"/>
                  <w:tcBorders>
                    <w:top w:val="single" w:sz="8" w:space="0" w:color="808080"/>
                    <w:left w:val="single" w:sz="8" w:space="0" w:color="808080"/>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Urban Area</w:t>
                  </w:r>
                </w:p>
              </w:tc>
              <w:tc>
                <w:tcPr>
                  <w:tcW w:w="2386" w:type="dxa"/>
                  <w:tcBorders>
                    <w:top w:val="single" w:sz="8" w:space="0" w:color="808080"/>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Days with</w:t>
                  </w:r>
                </w:p>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Polluted Air</w:t>
                  </w:r>
                </w:p>
              </w:tc>
              <w:tc>
                <w:tcPr>
                  <w:tcW w:w="2386" w:type="dxa"/>
                  <w:tcBorders>
                    <w:top w:val="single" w:sz="8" w:space="0" w:color="808080"/>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Average Max</w:t>
                  </w:r>
                </w:p>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Temperature</w:t>
                  </w:r>
                </w:p>
              </w:tc>
              <w:tc>
                <w:tcPr>
                  <w:tcW w:w="2386" w:type="dxa"/>
                  <w:tcBorders>
                    <w:top w:val="single" w:sz="8" w:space="0" w:color="808080"/>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Population</w:t>
                  </w:r>
                </w:p>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(in thousands)</w:t>
                  </w:r>
                </w:p>
              </w:tc>
            </w:tr>
            <w:tr>
              <w:tblPrEx>
                <w:jc w:val="left"/>
                <w:tblCellMar>
                  <w:top w:w="0" w:type="dxa"/>
                  <w:left w:w="0" w:type="dxa"/>
                  <w:bottom w:w="0" w:type="dxa"/>
                  <w:right w:w="0" w:type="dxa"/>
                </w:tblCellMar>
              </w:tblPrEx>
              <w:trPr>
                <w:cantSplit w:val="0"/>
                <w:jc w:val="left"/>
              </w:trPr>
              <w:tc>
                <w:tcPr>
                  <w:tcW w:w="2396" w:type="dxa"/>
                  <w:tcBorders>
                    <w:left w:val="single" w:sz="8" w:space="0" w:color="808080"/>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Los Angeles, CA</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104.3</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70.4</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15,302</w:t>
                  </w:r>
                </w:p>
              </w:tc>
            </w:tr>
            <w:tr>
              <w:tblPrEx>
                <w:jc w:val="left"/>
                <w:tblCellMar>
                  <w:top w:w="0" w:type="dxa"/>
                  <w:left w:w="0" w:type="dxa"/>
                  <w:bottom w:w="0" w:type="dxa"/>
                  <w:right w:w="0" w:type="dxa"/>
                </w:tblCellMar>
              </w:tblPrEx>
              <w:trPr>
                <w:cantSplit w:val="0"/>
                <w:jc w:val="left"/>
              </w:trPr>
              <w:tc>
                <w:tcPr>
                  <w:tcW w:w="2396" w:type="dxa"/>
                  <w:tcBorders>
                    <w:left w:val="single" w:sz="8" w:space="0" w:color="808080"/>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Portland, ME</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11.8</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54.9</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445</w:t>
                  </w:r>
                </w:p>
              </w:tc>
            </w:tr>
            <w:tr>
              <w:tblPrEx>
                <w:jc w:val="left"/>
                <w:tblCellMar>
                  <w:top w:w="0" w:type="dxa"/>
                  <w:left w:w="0" w:type="dxa"/>
                  <w:bottom w:w="0" w:type="dxa"/>
                  <w:right w:w="0" w:type="dxa"/>
                </w:tblCellMar>
              </w:tblPrEx>
              <w:trPr>
                <w:cantSplit w:val="0"/>
                <w:jc w:val="left"/>
              </w:trPr>
              <w:tc>
                <w:tcPr>
                  <w:tcW w:w="2396" w:type="dxa"/>
                  <w:tcBorders>
                    <w:left w:val="single" w:sz="8" w:space="0" w:color="808080"/>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Cincinnati, OH</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63.2</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1,894</w:t>
                  </w:r>
                </w:p>
              </w:tc>
            </w:tr>
            <w:tr>
              <w:tblPrEx>
                <w:jc w:val="left"/>
                <w:tblCellMar>
                  <w:top w:w="0" w:type="dxa"/>
                  <w:left w:w="0" w:type="dxa"/>
                  <w:bottom w:w="0" w:type="dxa"/>
                  <w:right w:w="0" w:type="dxa"/>
                </w:tblCellMar>
              </w:tblPrEx>
              <w:trPr>
                <w:cantSplit w:val="0"/>
                <w:jc w:val="left"/>
              </w:trPr>
              <w:tc>
                <w:tcPr>
                  <w:tcW w:w="2396" w:type="dxa"/>
                  <w:tcBorders>
                    <w:left w:val="single" w:sz="8" w:space="0" w:color="808080"/>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Milwaukee, WI</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3.9</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54.3</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1,637</w:t>
                  </w:r>
                </w:p>
              </w:tc>
            </w:tr>
            <w:tr>
              <w:tblPrEx>
                <w:jc w:val="left"/>
                <w:tblCellMar>
                  <w:top w:w="0" w:type="dxa"/>
                  <w:left w:w="0" w:type="dxa"/>
                  <w:bottom w:w="0" w:type="dxa"/>
                  <w:right w:w="0" w:type="dxa"/>
                </w:tblCellMar>
              </w:tblPrEx>
              <w:trPr>
                <w:cantSplit w:val="0"/>
                <w:jc w:val="left"/>
              </w:trPr>
              <w:tc>
                <w:tcPr>
                  <w:tcW w:w="2396" w:type="dxa"/>
                  <w:tcBorders>
                    <w:left w:val="single" w:sz="8" w:space="0" w:color="808080"/>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San Diego, CA</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11.8</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70.8</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2,632</w:t>
                  </w:r>
                </w:p>
              </w:tc>
            </w:tr>
            <w:tr>
              <w:tblPrEx>
                <w:jc w:val="left"/>
                <w:tblCellMar>
                  <w:top w:w="0" w:type="dxa"/>
                  <w:left w:w="0" w:type="dxa"/>
                  <w:bottom w:w="0" w:type="dxa"/>
                  <w:right w:w="0" w:type="dxa"/>
                </w:tblCellMar>
              </w:tblPrEx>
              <w:trPr>
                <w:cantSplit w:val="0"/>
                <w:trHeight w:val="240"/>
                <w:jc w:val="left"/>
              </w:trPr>
              <w:tc>
                <w:tcPr>
                  <w:tcW w:w="2396" w:type="dxa"/>
                  <w:tcBorders>
                    <w:left w:val="single" w:sz="8" w:space="0" w:color="808080"/>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El Paso, TX</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3.7</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77.5</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665</w:t>
                  </w:r>
                </w:p>
              </w:tc>
            </w:tr>
            <w:tr>
              <w:tblPrEx>
                <w:jc w:val="left"/>
                <w:tblCellMar>
                  <w:top w:w="0" w:type="dxa"/>
                  <w:left w:w="0" w:type="dxa"/>
                  <w:bottom w:w="0" w:type="dxa"/>
                  <w:right w:w="0" w:type="dxa"/>
                </w:tblCellMar>
              </w:tblPrEx>
              <w:trPr>
                <w:cantSplit w:val="0"/>
                <w:jc w:val="left"/>
              </w:trPr>
              <w:tc>
                <w:tcPr>
                  <w:tcW w:w="2396" w:type="dxa"/>
                  <w:tcBorders>
                    <w:left w:val="single" w:sz="8" w:space="0" w:color="808080"/>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Atlanta, GA</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4.2</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71.2</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3,331</w:t>
                  </w:r>
                </w:p>
              </w:tc>
            </w:tr>
            <w:tr>
              <w:tblPrEx>
                <w:jc w:val="left"/>
                <w:tblCellMar>
                  <w:top w:w="0" w:type="dxa"/>
                  <w:left w:w="0" w:type="dxa"/>
                  <w:bottom w:w="0" w:type="dxa"/>
                  <w:right w:w="0" w:type="dxa"/>
                </w:tblCellMar>
              </w:tblPrEx>
              <w:trPr>
                <w:cantSplit w:val="0"/>
                <w:jc w:val="left"/>
              </w:trPr>
              <w:tc>
                <w:tcPr>
                  <w:tcW w:w="2396" w:type="dxa"/>
                  <w:tcBorders>
                    <w:left w:val="single" w:sz="8" w:space="0" w:color="808080"/>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Philadelphia, PA</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10.3</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63.4</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5,957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data supports hypothesis II better than hypothesis I. Four of the five cities that experienced the most days of polluted air are large population centers. Only three of the five hottest cities ranked among the lowest in air quality, by contrast. The other two, El Paso and Atlanta, experienced a comparatively low number of days of polluted air. Therefore we can make a theoretical statement that, in general, air pollution will increase as population increases. Surprisingly, Portland, Maine, has the coldest climate and also a small population base and it experienced a low quality of air more often than most cities.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Darla is surprised to find that the quality of in-flight service remains much the same despite a steep hike in air-fares recently. What could be wrong in her assumption that a higher price naturally translates into better quality?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fact that two variables might be related does not necessarily mean that one causes the other to occur. Darla could be ignoring other variables involved in this scenario. Increase in fares might have been necessitated by factors such as increase in aviation fuel prices, margin pressures etc.</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error in judgment in each of the following statements: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876"/>
              <w:gridCol w:w="77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56" w:type="dxa"/>
                  <w:noWrap w:val="0"/>
                  <w:tcMar>
                    <w:top w:w="0" w:type="dxa"/>
                    <w:left w:w="90" w:type="dxa"/>
                    <w:bottom w:w="0" w:type="dxa"/>
                    <w:right w:w="90"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8388" w:type="dxa"/>
                  <w:noWrap w:val="0"/>
                  <w:tcMar>
                    <w:top w:w="0" w:type="dxa"/>
                    <w:left w:w="90" w:type="dxa"/>
                    <w:bottom w:w="0" w:type="dxa"/>
                    <w:right w:w="90"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"If you leave a concert during the encore, you will avoid traffic and get home more rapidly; therefore everyone should leave during the encore."</w:t>
                  </w:r>
                </w:p>
              </w:tc>
            </w:tr>
            <w:tr>
              <w:tblPrEx>
                <w:jc w:val="left"/>
                <w:tblCellMar>
                  <w:top w:w="0" w:type="dxa"/>
                  <w:left w:w="0" w:type="dxa"/>
                  <w:bottom w:w="0" w:type="dxa"/>
                  <w:right w:w="0" w:type="dxa"/>
                </w:tblCellMar>
              </w:tblPrEx>
              <w:trPr>
                <w:cantSplit w:val="0"/>
                <w:jc w:val="left"/>
              </w:trPr>
              <w:tc>
                <w:tcPr>
                  <w:tcW w:w="756" w:type="dxa"/>
                  <w:noWrap w:val="0"/>
                  <w:tcMar>
                    <w:top w:w="0" w:type="dxa"/>
                    <w:left w:w="90" w:type="dxa"/>
                    <w:bottom w:w="0" w:type="dxa"/>
                    <w:right w:w="90"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II.</w:t>
                  </w:r>
                </w:p>
              </w:tc>
              <w:tc>
                <w:tcPr>
                  <w:tcW w:w="8388" w:type="dxa"/>
                  <w:noWrap w:val="0"/>
                  <w:tcMar>
                    <w:top w:w="0" w:type="dxa"/>
                    <w:left w:w="90" w:type="dxa"/>
                    <w:bottom w:w="0" w:type="dxa"/>
                    <w:right w:w="90"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"Whenever I wear my lucky baseball cap to an exam, I receive an "A." My baseball cap must induce the teacher to give me good grades."</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 I is an example of the fallacy of composition.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 II is an example of confusing association with causation.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should do all it can to slow the process of global warming." Is this a positive or normative statement? Explain your answer.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is a normative statement. The key is the inclusion of the word "should" in the statement. It is a value judgment.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president of the world's biggest polluter (the United States) needs to do more than propose well-intentioned but insufficient measures that amount to using a squirt gun to quell a raging fire." Is this a positive or a normative economic statement? Explain your answer.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statement is normative. The key is the phrase "the president... needs to do more." This is a value judgment on the speaker's part.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price of wine increases, the quantity purchased will increase." Is this a positive or a normative economic statement? Explain your answer.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Since it is a testable proposition, it is a positive economic statement. The statement need not be true, only testable.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Indicate whether each of the following is a positive or normative economic statement: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875"/>
              <w:gridCol w:w="77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56" w:type="dxa"/>
                  <w:noWrap w:val="0"/>
                  <w:tcMar>
                    <w:top w:w="0" w:type="dxa"/>
                    <w:left w:w="90" w:type="dxa"/>
                    <w:bottom w:w="0" w:type="dxa"/>
                    <w:right w:w="90"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8388" w:type="dxa"/>
                  <w:noWrap w:val="0"/>
                  <w:tcMar>
                    <w:top w:w="0" w:type="dxa"/>
                    <w:left w:w="90" w:type="dxa"/>
                    <w:bottom w:w="0" w:type="dxa"/>
                    <w:right w:w="90"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The imposition of a price ceiling below equilibrium price will lead to a shortage of housing.</w:t>
                  </w:r>
                </w:p>
              </w:tc>
            </w:tr>
            <w:tr>
              <w:tblPrEx>
                <w:jc w:val="left"/>
                <w:tblCellMar>
                  <w:top w:w="0" w:type="dxa"/>
                  <w:left w:w="0" w:type="dxa"/>
                  <w:bottom w:w="0" w:type="dxa"/>
                  <w:right w:w="0" w:type="dxa"/>
                </w:tblCellMar>
              </w:tblPrEx>
              <w:trPr>
                <w:cantSplit w:val="0"/>
                <w:jc w:val="left"/>
              </w:trPr>
              <w:tc>
                <w:tcPr>
                  <w:tcW w:w="756" w:type="dxa"/>
                  <w:noWrap w:val="0"/>
                  <w:tcMar>
                    <w:top w:w="0" w:type="dxa"/>
                    <w:left w:w="90" w:type="dxa"/>
                    <w:bottom w:w="0" w:type="dxa"/>
                    <w:right w:w="90"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II.</w:t>
                  </w:r>
                </w:p>
              </w:tc>
              <w:tc>
                <w:tcPr>
                  <w:tcW w:w="8388" w:type="dxa"/>
                  <w:noWrap w:val="0"/>
                  <w:tcMar>
                    <w:top w:w="0" w:type="dxa"/>
                    <w:left w:w="90" w:type="dxa"/>
                    <w:bottom w:w="0" w:type="dxa"/>
                    <w:right w:w="90"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The local government should control the rate of increase in rents so that low-income residents are not forced to move from the area.</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74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 I is a positive economic statement because it is testable.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 II is a normative economic statement because it reflects a value judgment.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economists disagree, it is often over what type of issues?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generally disagree on policy issues that require utilizing normative economic analysis. Differences in beliefs or values lead to conflicts as to the best resolution of an economic problem.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Why would economists disagree over positive analysis?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might disagree over positive analysis for at least two reasons. One, a particular model may yield mixed results. Two, the information available may be insufficient to make a compelling theory.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difference between dependent and independent variables?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variable is a quantity that can take on different numeric values. A dependent variable is one that depends on the independent variables. That is, the dependent variable value changes according to the values of independent variables, while an independent variable is truly independent.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Why are graphs such an important tool in 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Graphs allow us to express a substantial amount of information in a limited space and represent relationships between different variables.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do we measure the slope of a linear curve?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straight-line curve is called a linear curve. The slope of a linear curve between two points measures the relative rates of change of two variables. Specifically, the slope of a linear curve can be defined as the ratio of the change in the Y value to the change in the X value. The slope can also be expressed as the ratio of the rise to the run, where the rise is the change in the Y variable (along the vertical axis) and the run is the change in the X variable (along the horizontal axis).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do we find the slope of a nonlinear curve?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 can find the slope at a given point by drawing a straight-line tangent to that point on the curve (when a straight line just touches the curve without actually crossing it) and calculating the slope of the tangent line.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Why is prediction in social sciences like economics more difficult than in physical sciences?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major reason for the difference is that the social scientists are concerned with human behavior. Human behavior is more variable and often less readily predictable than the behavior of experiments observed in a laboratory.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p>
      <w:pPr>
        <w:bidi w:val="0"/>
        <w:spacing w:after="75"/>
        <w:jc w:val="left"/>
      </w:pPr>
    </w:p>
    <w:sectPr>
      <w:headerReference w:type="default" r:id="rId5"/>
      <w:footerReference w:type="default" r:id="rId6"/>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1 - The Role and Method of Economics</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The Role and Method of Economics</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