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Since resources are abundant, we do not have to make choices about their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 choices we make among our many wants and desires.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possible to completely eliminate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applies to decision makers in macroeconomics but not in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forces us to choose, and choices are costly because we must give up other opportunities that we valu</w:t>
            </w: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Wealthy consumers do not have to make decisions on what to buy or how much to save.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we choose more work we sacrifice leisure.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 Is All Around Us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Living in a world of scarcity involves trade-offs.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 Is All Around Us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prefer to look at declared preferences (how they say they behave) rather than revealed preferences (how people actually behave).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Economists and Survey Data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topic that microeconomics explores is how prices are determined in individual markets, while macroeconomics is concerned with issues such as the economy's overall rate of inflation, economic growth and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the branch of economics in which you study inflation and unemployment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explores the allocation of scarce resources from the perspective of small economic units such as consumers and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assume that most individuals act as if they are motivated by self-interest and respond in predictable ways to changing circumstances.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Self-Interest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only a small part of human behavior can be explained and predicted by assuming that most people act as if they are motivated by their own self-interest in an effort to increase their expected personal satisfaction.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6-7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Self-Interest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could never include benevolence.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Self-Interest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an economist, individuals are acting "rationally" if they are striving to do their best to achieve their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What Is Rational Behavior?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an economist, rational self-interest means that individuals try to weigh the expected marginal (additional) benefits and marginal (additional) costs of their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What Is Rational Behavior?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people make choices they typically know with certainty which choice is best.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What Is Rational Behavior?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most people's actions are rational and purposeful, not random and chaotic.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What Is Rational Behavior?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 is always more useful when it includes detailed facts, even if the facts are not relevant to the questions being investigated.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9-10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Economic Theories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 or model, weeds out the irrelevant facts from the relevant 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9-10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Economic Theories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models are of limited use since they cannot be tested empirically.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Developing a Testable Proposition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Developing a Testable Proposition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 testable proposition that predicts how people will react to changed circumstances is called a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Developing a Testable Proposition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Theories and models are explanations of how things work that help us understand and predict how and why economic agents like consumers, producers, firms, government, etc. behave they way they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Economic Theories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is a Latin expression that means "holding everything else constant."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Ceteris Paribus Assumption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states that even if something is true for an individual, it is not necessarily true for many individuals as a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The Fallacy of Composition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two variables repeatedly change at the same time, there must be a causal relationship between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1"/>
              <w:gridCol w:w="7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Confusing Correlation and Causation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statement is prescriptive—it prescribes what should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 is descriptive—it describes what happens and why it happens.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Normative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analysis focuses on statements that can be tested against real-world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Normative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cut will lead to higher inflation"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be a positive economic statement, an assertion must be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disagreements among economists stem from normative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Disagreement Is Common in Most Disciplines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most importantly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profit from trading in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taxation and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studying how we allocate scarce resources to satisfy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successfully launch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question in economics is how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regulate the supply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the best use of scarce resources to satisfy our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wants of individuals, businesses and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more resources to satisfy everyone's wants.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exists for those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lower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average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because resources are limited relative to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because resources are unlimited relative to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eliminated through appropriate government intervention into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does not exist in communist societies.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forces us to choose among alternatives?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mechanism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 the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inappropriate normative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wants that exceed the resources necessary to provide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exists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allocation of goods by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 and division of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market mechanism.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unlimited wants and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a social science that primarily explores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market products under competitive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 and bond prices fluctuate when there are changes in demand or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allocates its budget among competing political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consumed,  produced and distributed in a world with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primarily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greed.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firms compete for profits in the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limited resources are allocated to satisfy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successful investors make money in the stock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goods would be considered scarce?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iPods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crude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tax preparation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only in centrally planned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will likely be eliminated by technological progress.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in poor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if there are insufficient resources to provide for human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fundamental economic problem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individual motivated by self-interest?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student volunteering at a soup kitchen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attorney providing free legal service to low income 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man buying a new Camaro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Self-Interest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oil is considered a non-renewable resource, than oil is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unlimited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scarce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a productive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no opportunity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are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Wealthy people face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of scarcity, individuals must make choices and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impossible to satisfy unlimited human wants with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true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determine if a hypothesis is valid we must utilize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empirical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average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Abstraction Is Important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primarily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choices are made in a world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corporate balance sheets and income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operate a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make money in the stock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parts of the economic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explains many things, but only things that are related directly to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are scarce but human-made resources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forces us to choose and choices are costly because we must give up other opportunities that we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have unlimited wants and unlimited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choices people must make because 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decision makers and the factors that influence their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allocation of limited resources to satisfy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a problem in modern industrialized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a problem in impoverished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a problem in centrally planned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problem that necessitates making choices and tradeoffs.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 Is All Around Us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unlimited.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wants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resources cannot satisfy all of our unlimited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choices are unnecessary.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 how people cope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fluctuations in stock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society can not produce all the goods and services people want, it is faced with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surpluses.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inequalities.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Fundamentally, economics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scarce resources are allocated to satisfy 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limited resources are allocated to satisfy scarce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limited resources are allocated to satisfy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limited wants can be used to satisfy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study of "scarcity," an economist means how we best utilize 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resources in order to promote full employment and price stability.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unlimited desires in order to best use our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unlimited resources to best satisfy our unlimited desires.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resources in order to best satisfy our unlimited desires.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would cease to exist as an economic problem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learned to cooperate and not compete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were new discoveries of an abundance of 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output per worker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 terms, religious and spiritual services are treated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that people desire.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or inputs.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priceless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commodities.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primarily concerned with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problems such as poverty and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desires pursuing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and distribution of goods in a world of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and distribution of goods in a world of limited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a science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typically uses controlled experiments to learn about consumer and firm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uses models that cannot be tested empirically due to the complex nature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explores how choices are made between conflicting wants and desires in a world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relies entirely upon normative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natural science like biology and chemistry.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science built on survey data and declared preferences (what people say they are going to do) not on revealed preferences (how people actually behave).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science concerned with reaching generalizations about human behavior, not unlike sociology or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concerned with predicting business conditions in the future, not with the current state of the stock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real core of the economic problem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amount of leisure time available to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guarantee everyone on the planet a minimum level of food, shelter and clean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allocate limited resources among competing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eliminate scarcity.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economics would be helpful to which of the following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college student planning her next semester courses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fashion designer selecting fabric for a new spring collection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restaurant owner deciding whether to expand his establishment's hours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Who Studies 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narrowly focused 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broad-ranging, problem-solving 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concerns itself only with monetary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says very little about "everyday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Who Studies 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likely to be studied in a microeconomics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choices made by individual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causes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the economy's total output is measured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an increase in government spending affects the level of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difference between macroeconomics and microeconomics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concentrates on individual markets while macroeconomics focuses primarily on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concentrates on the behavior of individual consumers while macroeconomics focuses on the behavior of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concentrates on the behavior of individual consumers and firms while macroeconomics focuses on the performance of the entire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explores the causes of inflation while macroeconomics focuses on the causes of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can be divided into two main branches of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capitalism and 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capitalism and 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demand and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and 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a topic of discussion in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a pizza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production of DVD players by a consumer electronics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wage rate paid to automobile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unemployment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microeconomic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impact of taxation on national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rate of increase in the national 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between inflation and interest rates set by the Federal Reserve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studies the aggregate decisions of all households and all firms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most likely lies within the realm of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rises during a recession and falls during an expansion.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rapid acceleration of the supply of money may create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government spending will increase the aggregate demand for goods and services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labor costs will increase the additional cost of producing another airplane.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most likely lies within the realm of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automobiles will lead to a decrease in the quantity of automobiles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to process innovations in computer chip manufacturing, the market supply of computers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to an economic recession, manufacturing firms began implementing layoffs of their workforces.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Anticipating that the benefits would outweigh costs involved, an undergraduate student purchases the course textbook.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 topics do not usually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profit maximizing decisions of an individual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lies primarily within the realm of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empirical analysis of the relationship between the growth of the money supply and the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forecasting the impact of a tax increase on consumer spending and national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supply and demand conditions in the market for orange juice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model forecasting the impact of a change in interest rates on the level of investment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lies primarily within the realm of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the elasticity of demand for gasoline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how tax cuts stimulate aggregate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analysis of supply and demand conditions in the electricity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the impact of "mad cow" disease on the price of beef worldwide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a topic of discussion in a microeconomics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share of national income paid to the government in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lumber used to construct houses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jobless individuals filing unemployment claims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difference between macroeconomics and microeconomics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looks at aggregate markets while macroeconomics is concerned with individual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concerned with policy decisions while microeconomics applies only to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concerned with individual markets while macroeconomics is concerned with aggregate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concerned with positive economics while microeconomics is concerned with normative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focuses on outcomes in highly aggregated markets, such as the markets for labor or consumption goods,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focuses on the conduct of affairs within narrowly defined units, such as households or business firms,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applied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 topics do not usually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wages are determined in the labor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magnitude of national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firms choose output to maximize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consumers maximize utility subject to a budget constraint.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economics that studies the economy as a whole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narrower in scope than 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analyzes mergers and acquisitions between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concerned with the expansion and contraction of the overall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primarily concerned with the decisions of individual households.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 topics do not usually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large government budget deficits on private investment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determinants of the supply of wheat by farmers.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determinants of the demand for DVD players by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a change in the price of leather used to manufacture shoes.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 topics do not generally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aggregate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spending and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decisions of individual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Measuring the rate of inflation is primarily a concern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determination of prices in the market for automobiles is primarily a concern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provides an overall view of the economy and how it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explores the behavior of individual consumers and firms when confronted with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examines the aggregate behavior of consumers and firms when confronted with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"positive" science, whereas macroeconomics is a "normative" 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primarily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overall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firms but not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households but not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both firms and households and how they interact in the marketplace.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primarily examines: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individual households and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prices are determined within individual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output levels that maximize the profits of business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broad issues such as national output, employment and 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differs from macroeconomics in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studies individual decision making while macroeconomics examines aggregate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studies aggregate decision making while macroeconomics examines individual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utilizes positive economic analysis while macroeconomics utilizes normative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concerned with consumer behavior while macroeconomics is concerned with firm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assume that people act rationally, it means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based on complete and accurate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that will not be regretted later 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based on what they believe is best for themselves using available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based solely on what is best for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What Is Rational Behavior?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economic analysis assumes that most people act as if they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motivated by submerged emotional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driven by magnetic forces generated by planetary movements.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motivated primarily by concern for the well-being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motivated by self-interest.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Self-Interest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most individuals act as if they are motivated by self-interest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 selfishly.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 in predictable ways to changing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leads to inconsistent and unpredictable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Self-Interest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From an economists' perspective, which of the following observations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is purely monetary in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can include benevolence.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is a good predictor of human behavior in most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is not the same as selfishness.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Self-Interest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making decisions, economists believe that individuals act rationally if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seek to improve their own situations and not try to anticipate future consequences of their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pursue the goals of the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do the best they can, based on their values and information, under current and future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choose alternatives that offer the greatest financial reward.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 | 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What Is Rational Behavior?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individuals act as if they are motivated: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primarily by the opinions of their peers.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primarily by human emotions.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primarily by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by concern for the larger community.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Self-Interest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assume that most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 purposefully.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 with some expected outcome in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choices that are not random and chaotic.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What Is Rational Behavior?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behaving rationally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never make mistakes.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decisions that are random and chaotic.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others determine whether their decisions are 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try to weigh the expected marginal benefits and marginal costs of their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What Is Rational Behavior?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Adam Smith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considered the founder of modern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wrote An Inquiry into the Nature and Causes of the Wealth of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did not believe the wealth of nations came from an accumulation of gold and silver.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Great Economic Thinkers Adam Smith (1723-1790)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his book, </w:t>
            </w:r>
            <w:r>
              <w:rPr>
                <w:rStyle w:val="DefaultParagraphFont"/>
                <w:rFonts w:ascii="Times New Roman" w:eastAsia="Times New Roman" w:hAnsi="Times New Roman" w:cs="Times New Roman"/>
                <w:b w:val="0"/>
                <w:bCs w:val="0"/>
                <w:i/>
                <w:iCs/>
                <w:smallCaps w:val="0"/>
                <w:color w:val="000000"/>
                <w:sz w:val="22"/>
                <w:szCs w:val="22"/>
                <w:bdr w:val="nil"/>
                <w:rtl w:val="0"/>
              </w:rPr>
              <w:t>The Wealth of Nations,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Adam Smith made the following observation</w:t>
            </w:r>
            <w:r>
              <w:rPr>
                <w:rStyle w:val="DefaultParagraphFont"/>
                <w:rFonts w:ascii="Times New Roman" w:eastAsia="Times New Roman" w:hAnsi="Times New Roman" w:cs="Times New Roman"/>
                <w:b w:val="0"/>
                <w:bCs w:val="0"/>
                <w:i/>
                <w:iCs/>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such thing as a free lunch.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buy more when prices are low than when prices are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matter how much people make, they tend to spend more than they make.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tend to pursue their own personal interest and that an invisible hand (the market) guides their self-interest, increasing social welfare and economic well being.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Great Economic Thinkers Adam Smith (1723-1790)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in prediction social sciences is the result of analyzing ____ but can be overcome by focusing on ____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 small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 large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small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large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Why Do Economists Predict on a Group Level?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be as detailed as possible in order to model the complexity of an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an abstraction from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only useful if it rests on realistic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unrealistic and therefore of dubious usefulness in explaining what occurs in a complex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Abstraction Is Important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rests on realistic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explains economic behavior and predicts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best be expressed mathematically.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provides a highly detailed analysis of an economic sector.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Economic Theories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every detail that affects the economic behavior of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relies on simplifying assumptions in order to explain economic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does not rely on simplifying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impossible to achieve because of the difficulty of conducting controlled experiments.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Abstraction Is Important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different from a "hard" science like physics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abstract from reality in creating their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easier to study than physics.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must explain their theories to policy makers who lack formal mathematical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cannot easily control all the variables that might influence human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Developing a Testable Proposition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tested using empirical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tested using normative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be tested since it is normative in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be tested since it is a positive economic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Developing a Testable Proposition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testable proposition.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statement that cannot be evaluated using real-world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model with no connection to the real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Developing a Testable Proposition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most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something is rare it is also has to be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can and will be eliminated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can and will be eliminated in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cannot be eliminated in any time frame.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Economics: A Brief Introduction | Economics—A Word with Many Different Meanings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and "hypothesis" are interchangeable terms meaning the same 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may result from a tested and confirmed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may result from a tested and confirmed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 theory whose formulation relies on mathematics.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Developing a Testable Proposition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theories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abstract from the complexities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economic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and help predict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Economic Theories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theory is tested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assessing the realism of its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polling economists to see if there is consensus as to the validity of the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comparing and contrasting its simplicity with related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comparing its predictions with real-world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Developing a Testable Proposition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best test of an economic theory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rigor of its mathematical formulation.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its ability to explain and predict.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accuracy of its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level of real-world detail it captures.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Economic Theories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need to develop abstractions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 analyzing real-world economic interactions, which are too complicated to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 normative economic behavior from positive economic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 committing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and explain economic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Abstraction Is Important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economist at the University of Alaska at Anchorage has been asked to explain why the price of Alaskan crude oil has fallen recently. In order to assemble a scholarly answer, the professor should take which steps?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 a hypothesis, test the proposition by engaging in empirical analysis, and examine the data to see if it fits with the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Gather data on crude oil prices and seemingly unrelated variables in order to look for associations, then formulate a hypothesis based on those unexpected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Ask people in Alaska why they are not purchasing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The oil industry is controlled by a cartel; therefore price changes in the industry cannot be explained using economic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Developing a Testable Proposition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use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they mean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causal relationship between two economic variables 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analysis is true for the individual but not for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other variables except the ones specified are assumed to be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conclusions are based on normative rather than positive economic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Ceteris Paribus Assumption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everything is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variables except those specified are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one knows which variables will change and which will remain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not necessarily true for the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Ceteris Paribus Assumption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the term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to indicate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analysis is true for the individual but not for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supply and demand are in 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conclusions are based on normative rather than positive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other things are assumed to remain constant.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Ceteris Paribus Assumption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events A and B occur together, one must cause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relevant details are included.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must be true for the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holding other things constant.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Ceteris Paribus Assumption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importance of 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that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separate normative economic issues from positive economic 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generalize from the whole to the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analyze the relationship between two variables apart from the influence of other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one to hold all variables constant so the economy can be carefully observed in a suspended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Ceteris Paribus Assumption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asserts that manufacturers are less willing to sell units of output as the price of a good decreases, ceteris paribus. However, as the price of computers fell throughout the 1990s, more computers were sold. Which of the following best explains the apparent conflict between theory and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must be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rests on assumptions that are too simplistic.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likely that variables other than the price and quantity of computers sold were changing.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variables other than the price and quantity of computers sold were unchanged.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Ceteris Paribus Assumption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theory asserts that consumers will purchase less of a good at higher prices than they will at lower prices, ceteris paribus. However, when the average price of cars increased throughout the 1990s, more cars were purchased. Which of the following best explains the apparent conflict between theory and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likely that variables other than the price and quantity of cars demanded were changing.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is valid. However, the price and quantity data gathered by researchers was clearly measured incorrectly.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must be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Ceteris Paribus Assumption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leading game-console manufacturer slashes the price of its flagship product by ten percent. Holding other things such as income and preferences constant, which of the following is the most likely group behavior prediction?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reduction will have no impact on purchase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reduction will be associated with a reduction in quality; thereby reducing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game consoles will be sold at lower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Group behavior cannot be predicted.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Ceteris Paribus Assumption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can explain why an association between Event A and Event B may not imply causality from A to 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observed association may be coincidental.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may be a third variable that is responsible for causing both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Causality may run from Event B to Event A instead of in the opposite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can explain why an association between Event A and Event B may not imply causality from A to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1"/>
              <w:gridCol w:w="7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Confusing Correlation and Causation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discussion of correlation and causation, correlation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 sets of phenomena may be related, but one does not necessarily cause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two sets of phenomena are not related and one may in fact cause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when two phenomena are repeatedly observed together, one must cause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if a groundhog sees his shadow in February, this phenomena causes there to be six more weeks of bad weather.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1"/>
              <w:gridCol w:w="7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Confusing Correlation and Causation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individuals who sit in the back of the classroom receive lower grades on average than the rest of the class, does that mean that sitting in the back of a classroom causes one to perform poorly on exams?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necessarily. The reoccurrence of a certain relationship between two variables does not necessarily imply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not possible for an economist to determine causation between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reoccurrence of such a relationship is sufficient evidence that sitting in the back of a classroom will lead to lower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1"/>
              <w:gridCol w:w="7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Confusing Correlation and Causation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have heard that the stock market rises when a team from the National Football Conference (NFC) wins the Super Bowl, and falls when a team from the American Football Conference (AFC) is victorious. If you conclude that there is a causal relationship between the outcome of the Super Bowl and stock prices, you probably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correlation with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committing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the direction of causality, since everyone knows that stock prices determine which team wins the Super Bowl.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1"/>
              <w:gridCol w:w="7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Confusing Correlation and Causation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one basketball team spends a large sum of money acquiring better players, it is better off. If all teams do the same thing, all of them are better off." These statements demonstrate: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association with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misunderstanding of the direction of causality.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condition.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The Fallacy of Composition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Europe, birth rates have fallen as the stork population decreased. This is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correlation and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1"/>
              <w:gridCol w:w="7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Confusing Correlation and Causation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erroneous view that an economic activity can sometimes exceed the sum of its components.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erroneous view that what is true for the individual will also be true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view that the aggregation of economic activity will necessarily lead to an outcome that is different than the outcome generated by each individual in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association need not imply causation.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The Fallacy of Composition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stand up at a baseball game I will be able to see the game better; if all fans stood up at a baseball game they would all be able to see the game better.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wore a jacket to a baseball game in October, I would be warmer; if all fans wore jackets they would all be warmer.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purchase fewer concessions at a baseball game, I will save money; if all fans purchase fewer concessions then all can save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yell more during a baseball game it will be louder if all fans yell more during the game it will be much louder.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The Fallacy of Composition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the erroneous view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supply of money will cause a general increase in the level of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change in an economic variable will have an unrecognizable but significant effect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two events are associated, the one observed first must have caused the 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something is true for an individual, then it must also be true for a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The Fallacy of Composition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price of a product rises, the quantity supplied will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wage rate tends to increase at approximately the same rate as inflation; hence, wage increases must cause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scarce; therefore, there is no such thing as a free lunch.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talk loudly at a party, I have a better chance of being heard by my listeners. If everyone at the party talks loudly, everyone can be heard more clearly.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The Fallacy of Composition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 hate driving to work when the traffic is so heavy, so I decide to leave 30 minutes earlier than in the past. If everyone were to leave 30 minutes earlier for work, we'd all get to work faster.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great many people have been immunized against polio because it can be such a devastating disease. As a result, I probably do not personally need to be immunized against polio.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Whenever I attend a baseball game at the local stadium, the home team wins. Therefore, if I attend all of the team's local games, they will achieve a perfect winning record at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parking at Ohio State University is in short supply on the main campus. It would be better for more people to ride the bus to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The Fallacy of Composition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essentially the error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association with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confusing normative economics with 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generalizing from the individual to the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omitting relevant variables from an economic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The Fallacy of Composition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 woke up earlier today to beat other fishermen to the fish and yet I caught the same number of fish at 5 a.m. as I did at noon." Which of the following best explains this occurrence?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Many other fishermen also believe that they can catch a greater quantity of fish if they arrive earlier at the fishing area. So the area is crowded early in the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fish do not care when they eat, so they are likely to bite on the bait at any time during the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catching of fish is mostly luck, so timing is not 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early bird catches the worm.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The Fallacy of Composition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congressional debate about agricultural price supports, senators, members of congress, and other experts made the following four statements. Which of these is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supports are important because America should preserve the small family farm."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"Without price supports, the price of wheat and corn will fall by over twenty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decline in commodity prices caused by the removal of price supports will result in fewer, larger farms."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decline in commodity prices caused by the removal of price supports will reduce the number of tractors sold in the United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Normative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mother tells you, "Watching ten hours of TV per day will make you stupid." This is a positive statement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mother says it with a positive tone in her voice.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your mother's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 proposition that can be tested.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mother is only thinking of your best 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there are two members of the U.S. Congress who were once economics professors. Why is it important to be able to distinguish their positive from their normative statements about economic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positive statements help us understand the economy's response to a particular policy, while their normative statements reflect their value judgments.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positive statements help us understand the good results of a policy change, and their normative statements help us understand the negative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really do not have to worry about them since trained economists never make normative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are always making assumptions, and policy should not be based on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Versus Normative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 making claims about how the world ought to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making claims about how the world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optimistic, putting the best possible interpretation on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affirmative, justifying existing economic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 making claims about how the world ought to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making claims about how the world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optimistic, putting the best possible interpretation on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that establish production goals for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Normative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high temperature in Miami, Florida in February is lower than the average high temperature in Chicago, Illinois.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cigarette smoking will lead to a decrease in the likelihood of getting lung 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 minutes of exercise three or more times per week will decrease the occurrence of heart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represents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price leads to an increase in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economics is more important than the study of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will buy less butter at $1.50 per pound then they will at $1.00 per 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an economy develops, the nation's birth rate tends to fall.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Normative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statement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tax laws are needed to help the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Teenage unemployment should be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should increase Social Security payments to the elderly.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tax rates will reduce unemployment.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should levy higher taxes on the rich and use the additional revenues to provide better housing for the poor." This statement illustrates: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principle of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economic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Normative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minimum wage should be increased so that low-income workers can afford to feed their families."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Normative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reduction in the rate at which stock dividends are taxed will lead to greater investment in the stock market."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economic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unemployment rates are common among young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Young people should learn how to prepare their own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Auto insurance rates are generally lower for younger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Persons under the age of 30 watch more movies than those over the age of 30.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Normative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study concludes that an investment tax credit would increase business investment next year.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negative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normative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taxes will cause higher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tariffs will increase the domestic prices paid by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Income should be redistributed from the top 2% of wage earners to the lower income brackets.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Running government budget deficits leads to higher market interest 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Normative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President Harry Truman said that he wanted to find a one-armed economist because his economic advisors always said, "On the one hand... and on the other hand... " he recognized that the advice of economists is often open to more than one interpretation. Why is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cannot make up their minds on policy matters.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agree with each other on all policy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are aware that tradeoffs are involved in most policy questions.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are often unable to identify the critical questions involved in policy issues.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Disagreement Is Common in Most Disciplines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some well-respected economists that believe we should substitute a national sales tax for the income tax. Other equally well-respected economists do not agree.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accounts for the difference in opinion?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might be over their interpretation of fairness.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might be over different modeling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Disagreement Is Common in Most Disciplines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Graphs are useful because of the way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facilitate interpretation and analysis of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clarify interpretation and analysis of ideas.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permit a person to more easily see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Working with Graphs | Graphs Are an Important Economic Tool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 point of a graph (the 0,0 point) is known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ground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quadrant.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variable 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Working with Graphs | Graphs Are an Important Economic Tool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graphs or charts must add up to one hundred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labor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time-series graph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scatter diagram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26-27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Working with Graphs | Graphs Are an Important Economic Tool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hotter it gets, the more water people drink." This statement implies that the relationship between temperature and water consumption must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either positive or negative slope.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Working with Graphs | Using Graphs to Show the Relationship Between Two Variables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relationship with a negative slope?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spending increases as incomes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items purchased when prices drop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items sold when quality improves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items purchased when quality decreases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Working with Graphs | Using Graphs to Show the Relationship Between Two Variables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students expect that if they spend more time studying, the outcome will be improved grades in the course. This supposes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relationship exists between studying and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relationship exists between studying and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grades are independent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grades are not dependent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26-27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Working with Graphs | Using Graphs to Show the Relationship Between Two Variables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Exhibit 1-1</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position w:val="-18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95pt;width:236.25pt">
                  <v:imagedata r:id="rId4"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Referring to </w:t>
            </w:r>
            <w:r>
              <w:rPr>
                <w:rStyle w:val="DefaultParagraphFont"/>
                <w:rFonts w:ascii="Times New Roman" w:eastAsia="Times New Roman" w:hAnsi="Times New Roman" w:cs="Times New Roman"/>
                <w:b/>
                <w:bCs/>
                <w:i w:val="0"/>
                <w:iCs w:val="0"/>
                <w:smallCaps w:val="0"/>
                <w:color w:val="000000"/>
                <w:sz w:val="22"/>
                <w:szCs w:val="22"/>
                <w:bdr w:val="nil"/>
                <w:rtl w:val="0"/>
              </w:rPr>
              <w:t>Exhibit 1-1</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point on the demand curve represents the maximum number of DVDs purchased?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Working with Graphs | The Graph of a Demand Curve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Exhibit 1-1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and quantity purchased are positively 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an inverse relationship between price and quantity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price increases, the quantity purchased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and quantity purchased share a direct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Working with Graphs | The Graph of a Demand Curve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table demonstrates that: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592"/>
              <w:gridCol w:w="3024"/>
              <w:gridCol w:w="3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u w:val="single"/>
                      <w:bdr w:val="nil"/>
                      <w:rtl w:val="0"/>
                    </w:rPr>
                    <w:t>Combination</w:t>
                  </w:r>
                </w:p>
              </w:tc>
              <w:tc>
                <w:tcPr>
                  <w:tcW w:w="309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Price of Apples</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u w:val="single"/>
                      <w:bdr w:val="nil"/>
                      <w:rtl w:val="0"/>
                    </w:rPr>
                    <w:t>per Bushel in Dollars</w:t>
                  </w:r>
                </w:p>
              </w:tc>
              <w:tc>
                <w:tcPr>
                  <w:tcW w:w="309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Quantity of Apples</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u w:val="single"/>
                      <w:bdr w:val="nil"/>
                      <w:rtl w:val="0"/>
                    </w:rPr>
                    <w:t>Purchased in Bushels</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09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c>
                <w:tcPr>
                  <w:tcW w:w="309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09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309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09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309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09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309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237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309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3096" w:type="dxa"/>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apples are purchased at each and every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apples are purchased as the price declines.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fewer apples are purchased as the price declines.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fewer apples are purchased at each and every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27-28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Working with Graphs | Using Graphs to Show the Relationship Between Two Variables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topics would be covered in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effects of an increase in the supply of lumber on the homebuilding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effects of interest rates on the overall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inflation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questions is addressed primarily by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allocation of scarce satellite orbit slots.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Decisions made by a manufacturer of a particular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Policies to control the inflation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consumer's decision to buy more clothing and less food.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microeconomist would most likely study the effect of a reduction in income tax rates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total output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output of the steel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Virtually all theories in economics are expressed using a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("let everything else be equal" or "holding everything else constant")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that, even if something is true for an individual, it is not necessarily true for many individuals as a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must always be careful not to confuse correlation with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Theories and Models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would not be held constant in testing a theory that if a student studies harder, he will get a better grade?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course being taken.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and effort of the other students in the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grading scale in the course.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hours the student spends studying.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Ceteris Paribus Assumption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used in economic analyses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cover special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 all relevant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add realism.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keep the relationship between the two variables isolated from other events.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Ceteris Paribus Assumption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illustrates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have more money, I will be better off; therefore if we all had more money, we all would be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buy more gas each week, my gas consumption increases; therefore, if all gas consumers buy more gas each week, total gas consumption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spend more time studying, I will learn more; therefore, if all students spend more time studying, they will learn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women's hemlines are higher this year, the Dow Jones Industrials average will fall.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The Fallacy of Composition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statement must be testable but need not be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 normative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analysis involves subjective, non-testable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majority of disagreements in economics stem from normative issues.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Normative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money supply growth will lead to a higher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more millionaires in Uganda than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watch more TV during finals week than during the rest of the term.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positive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"Mandating longer sentences for any criminal's third arrest will lead to a reduction in crime. Less crime will reduce the number of police officers cities will hire." This quotation: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positive statements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normative statements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both normative and positive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neither normative nor positive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contains only normative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birth rate is reduced as economies urbanize, but that also leads to a decreased average age of developing countries' 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corn will decrease the amount of corn purchased. However, it will increase the amount of wheat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price of butter will increase the amount of butter purchased, but that would be bad because it would increase Americans' cholesterol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 contain only normative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Normative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statement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tax reduces after-tax incomes of the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reduction in tax rates makes the after-tax distribution of income fairer.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Tax rates ought to be reduced so that people will work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are statements of positive 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statement of positive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is a more severe problem in societies than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Our current unemployment rate is a serious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overall unemployment rate is 6 percent, teenage unemployment rates will exceed 12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unemployment rate of 4 percent would be too 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 says: "The imposition of a tax on tequila will increase its price." Bob says: "Taxes should be imposed on tequila because college students drink too much."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statements are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Bill's statement is normative, and Bob's statement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Bill's statement is positive, and Bob's statement is normative.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Versus Normative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fell last month to its lowest level in the last six years"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Versus Normative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whether each of the following topics would be primarily a concern of microeconomics or macroeconomics: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69"/>
              <w:gridCol w:w="7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 by a household to eat in rather than go out for dinner this evening.</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increased from 4.5% to 4.8%.</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 decision by the Federal Reserve Bank to decrease the supply of money in the economy.</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level of prices increased by 5% last year.</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of bicycles increased by $30 last year.</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family restaurant chain closed down after losing much of its customer base to fast-food competitors over the last few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 topics: a, e, and f</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 topics: b, c, and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The Two Branches of Economics: Microeconomics and Macroeconomics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activities like driving faster than the speed limit or driving without wearing a seat belt be considered rational behavior? Why or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activities would be considered rational if the perceived benefits are greater than the perceived costs. The decision to act in a certain way can be rational even if the actions turns out to be something that the individual later regrets.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What Is Rational Behavior?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economists believe that an individual who commits a crime does so acting in his/her own self-interest.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expected that the individual committing a crime is trying to make her/himself better off, and has considered the potential consequences of her/his actions (perhaps getting caught and punished).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Economic Behavior | Self-Interest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 hypothesis and a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about behavior is the first step in developing and constructing a theory. A hypothesis is testable and makes a prediction about behavior in response to changed circumstances. If a hypothesis is shown to be consistent with real-world data, it can be tentatively accepted as an economic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Economic Theories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abstraction important in developing economic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theories cannot realistically include every event that has ever occurred. A theory weeds out the irrelevant facts from the relevant ones. An economic theory provides a broad view, not a detailed examination, of human economic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Abstraction Is Important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Environmental Protection Agency asks you to help them understand the causes of urban pollution. You develop the following two hypotheses. Test each hypothesis against the given facts, identify which fits the facts better, and offer a theory based on your observation.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75"/>
              <w:gridCol w:w="7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Air pollution will be a greater problem the higher the average temperature in an urban area.</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Air pollution will be a greater problem the greater the population located in an urban area.</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205"/>
              <w:gridCol w:w="2065"/>
              <w:gridCol w:w="2222"/>
              <w:gridCol w:w="2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396" w:type="dxa"/>
                  <w:tcBorders>
                    <w:top w:val="single" w:sz="8" w:space="0" w:color="808080"/>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Urban Area</w:t>
                  </w:r>
                </w:p>
              </w:tc>
              <w:tc>
                <w:tcPr>
                  <w:tcW w:w="2386" w:type="dxa"/>
                  <w:tcBorders>
                    <w:top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Days with</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Polluted Air</w:t>
                  </w:r>
                </w:p>
              </w:tc>
              <w:tc>
                <w:tcPr>
                  <w:tcW w:w="2386" w:type="dxa"/>
                  <w:tcBorders>
                    <w:top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Average Max</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Temperature</w:t>
                  </w:r>
                </w:p>
              </w:tc>
              <w:tc>
                <w:tcPr>
                  <w:tcW w:w="2386" w:type="dxa"/>
                  <w:tcBorders>
                    <w:top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Population</w:t>
                  </w:r>
                </w:p>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(in thousands)</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Los Angeles, CA</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104.3</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70.4</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15,302</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Portland, ME</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11.8</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54.9</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445</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Cincinnati, OH</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63.2</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1,894</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Milwaukee, WI</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3.9</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54.3</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1,637</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San Diego, CA</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11.8</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70.8</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2,632</w:t>
                  </w:r>
                </w:p>
              </w:tc>
            </w:tr>
            <w:tr>
              <w:tblPrEx>
                <w:jc w:val="left"/>
                <w:tblCellMar>
                  <w:top w:w="0" w:type="dxa"/>
                  <w:left w:w="0" w:type="dxa"/>
                  <w:bottom w:w="0" w:type="dxa"/>
                  <w:right w:w="0" w:type="dxa"/>
                </w:tblCellMar>
              </w:tblPrEx>
              <w:trPr>
                <w:cantSplit w:val="0"/>
                <w:trHeight w:val="24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El Paso, TX</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3.7</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77.5</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665</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Atlanta, GA</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4.2</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71.2</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3,331</w:t>
                  </w:r>
                </w:p>
              </w:tc>
            </w:tr>
            <w:tr>
              <w:tblPrEx>
                <w:jc w:val="left"/>
                <w:tblCellMar>
                  <w:top w:w="0" w:type="dxa"/>
                  <w:left w:w="0" w:type="dxa"/>
                  <w:bottom w:w="0" w:type="dxa"/>
                  <w:right w:w="0" w:type="dxa"/>
                </w:tblCellMar>
              </w:tblPrEx>
              <w:trPr>
                <w:cantSplit w:val="0"/>
                <w:jc w:val="left"/>
              </w:trPr>
              <w:tc>
                <w:tcPr>
                  <w:tcW w:w="2396" w:type="dxa"/>
                  <w:tcBorders>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Philadelphia, PA</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10.3</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63.4</w:t>
                  </w:r>
                </w:p>
              </w:tc>
              <w:tc>
                <w:tcPr>
                  <w:tcW w:w="2386" w:type="dxa"/>
                  <w:tcBorders>
                    <w:bottom w:val="single" w:sz="8" w:space="0" w:color="808080"/>
                    <w:right w:val="single" w:sz="8" w:space="0" w:color="808080"/>
                  </w:tcBorders>
                  <w:noWrap w:val="0"/>
                  <w:tcMar>
                    <w:top w:w="0" w:type="dxa"/>
                    <w:left w:w="108" w:type="dxa"/>
                    <w:bottom w:w="0" w:type="dxa"/>
                    <w:right w:w="108" w:type="dxa"/>
                  </w:tcMar>
                  <w:vAlign w:val="top"/>
                </w:tcPr>
                <w:p>
                  <w:pPr>
                    <w:pStyle w:val="p"/>
                    <w:shd w:val="clear" w:color="auto" w:fill="FFFFFF"/>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5,957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data supports hypothesis II better than hypothesis I. Four of the five cities that experienced the most days of polluted air are large population centers. Only three of the five hottest cities ranked among the lowest in air quality, by contrast. The other two, El Paso and Atlanta, experienced a comparatively low number of days of polluted air. Therefore we can make a theoretical statement that, in general, air pollution will increase as population increases. Surprisingly, Portland, Maine, has the coldest climate and also a small population base and it experienced a low quality of air more often than most cities.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Developing a Testable Proposition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Darla is surprised to find that the quality of in-flight service remains much the same despite a steep hike in air-fares recently. What could be wrong in her assumption that a higher price naturally translates into better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two variables might be related does not necessarily mean that one causes the other to occur. Darla could be ignoring other variables involved in this scenario. Increase in fares might have been necessitated by factors such as increase in aviation fuel prices, margin pressures etc.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Confusing Correlation and Causation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error in judgment in each of the following statements: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76"/>
              <w:gridCol w:w="7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leave a concert during the encore, you will avoid traffic and get home more rapidly; therefore everyone should leave during the encore."</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"Whenever I wear my lucky baseball cap to an exam, I receive an "A." My baseball cap must induce the teacher to give me good grades."</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1"/>
              <w:gridCol w:w="7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I is an example of the fallacy of composition.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II is an example of confusing association with causation.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Pitfalls to Avoid in Scientific Thinking | Confusing Correlation and Causation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do all it can to slow the process of global warming." Is this a positive or normative statement?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 normative statement. The key is the inclusion of the word "should" in the statement. It is a value judgment.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Normative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of the world's biggest polluter (the United States) needs to do more than propose well-intentioned but insufficient measures that amount to using a squirt gun to quell a raging fire." Is this a positive or a normative economic statement?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statement is normative. The key is the phrase "the president... needs to do more." This is a value judgment on the speaker's part.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Normative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price of wine increases, the quantity purchased will increase." Is this a positive or a normative economic statement?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it is a testable proposition, it is a positive economic statement. The statement need not be true, only testable.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 whether each of the following is a positive or normative economic statement: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75"/>
              <w:gridCol w:w="7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imposition of a price ceiling below equilibrium price will lead to a shortage of housing.</w:t>
                  </w:r>
                </w:p>
              </w:tc>
            </w:tr>
            <w:tr>
              <w:tblPrEx>
                <w:jc w:val="left"/>
                <w:tblCellMar>
                  <w:top w:w="0" w:type="dxa"/>
                  <w:left w:w="0" w:type="dxa"/>
                  <w:bottom w:w="0" w:type="dxa"/>
                  <w:right w:w="0" w:type="dxa"/>
                </w:tblCellMar>
              </w:tblPrEx>
              <w:trPr>
                <w:cantSplit w:val="0"/>
                <w:jc w:val="left"/>
              </w:trPr>
              <w:tc>
                <w:tcPr>
                  <w:tcW w:w="756"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8388" w:type="dxa"/>
                  <w:noWrap w:val="0"/>
                  <w:tcMar>
                    <w:top w:w="0" w:type="dxa"/>
                    <w:left w:w="90" w:type="dxa"/>
                    <w:bottom w:w="0" w:type="dxa"/>
                    <w:right w:w="90" w:type="dxa"/>
                  </w:tcMar>
                  <w:vAlign w:val="top"/>
                </w:tcPr>
                <w:p>
                  <w:pPr>
                    <w:pStyle w:val="p"/>
                    <w:shd w:val="clear" w:color="auto" w:fill="FFFFFF"/>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local government should control the rate of increase in rents so that low-income residents are not forced to move from the area.</w:t>
                  </w:r>
                </w:p>
              </w:tc>
            </w:tr>
          </w:tbl>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1"/>
              <w:gridCol w:w="7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I is a positive economic statement because it is testable.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II is a normative economic statement because it reflects a value judgment.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Statement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disagree, it is often over what type of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generally disagree on policy issues that require utilizing normative economic analysis. Differences in beliefs or values lead to conflicts as to the best resolution of an economic problem.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Disagreement Is Common in Most Disciplines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would economists disagree over positive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might disagree over positive analysis for at least two reasons. One, a particular model may yield mixed results. Two, the information available may be insufficient to make a compelling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Positive Statements and Normative Statements | Positive Versus Normative Analysis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dependent and independent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variable is a quantity that can take on different numeric values. A dependent variable is one that depends on the independent variables. That is, the dependent variable value changes according to the values of independent variables, while an independent variable is truly independent.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Working with Graphs | Using Graphs to Show the Relationship Between Two Variables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are graphs such an important tool in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Graphs allow us to express a substantial amount of information in a limited space and represent relationships between different variables.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Working with Graphs | Graphs Are an Important Economic Tool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we measure the slope of a linear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straight-line curve is called a linear curve. The slope of a linear curve between two points measures the relative rates of change of two variables. Specifically, the slope of a linear curve can be defined as the ratio of the change in the Y value to the change in the X value. The slope can also be expressed as the ratio of the rise to the run, where the rise is the change in the Y variable (along the vertical axis) and the run is the change in the X variable (along the horizontal axis).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Working with Graphs | Using Graphs to Show the Relationship Among Three Variables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we find the slope of a nonlinear curve?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can find the slope at a given point by drawing a straight-line tangent to that point on the curve (when a straight line just touches the curve without actually crossing it) and calculating the slope of the tangent line.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32-33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APPENDIX Working with Graphs | Using Graphs to Show the Relationship Among Three Variables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prediction in social sciences like economics more difficult than in physical sciences?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major reason for the difference is that the social scientists are concerned with human behavior. Human behavior is more variable and often less readily predictable than the behavior of experiments observed in a laboratory.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Economic Theory | Why Are Observation and Prediction Harder in the Social Sciences?</w:t>
                  </w:r>
                </w:p>
              </w:tc>
            </w:tr>
          </w:tbl>
          <w:p/>
        </w:tc>
      </w:tr>
    </w:tbl>
    <w:p>
      <w:pPr>
        <w:shd w:val="clear" w:color="auto" w:fill="FFFFFF"/>
        <w:bidi w:val="0"/>
        <w:spacing w:after="75"/>
        <w:jc w:val="left"/>
      </w:pPr>
    </w:p>
    <w:p>
      <w:pPr>
        <w:bidi w:val="0"/>
      </w:pPr>
    </w:p>
    <w:sectPr>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Role and Method of Economics</dc:title>
  <cp:revision>0</cp:revision>
</cp:coreProperties>
</file>